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A67369" w14:textId="77777777" w:rsidR="0059209E" w:rsidRPr="00C8579C" w:rsidRDefault="0059209E" w:rsidP="00011A1C">
      <w:pPr>
        <w:keepNext/>
        <w:keepLines/>
        <w:ind w:right="1274"/>
      </w:pPr>
    </w:p>
    <w:p w14:paraId="72A65723" w14:textId="77777777" w:rsidR="007C70A1" w:rsidRPr="00C8579C" w:rsidRDefault="007C70A1" w:rsidP="00011A1C">
      <w:pPr>
        <w:keepNext/>
        <w:keepLines/>
        <w:ind w:right="1274"/>
        <w:rPr>
          <w:rFonts w:ascii="Tahoma" w:hAnsi="Tahoma" w:cs="Tahoma"/>
          <w:b/>
        </w:rPr>
      </w:pPr>
      <w:r w:rsidRPr="00C8579C">
        <w:rPr>
          <w:rFonts w:ascii="Tahoma" w:hAnsi="Tahoma" w:cs="Tahoma"/>
          <w:b/>
        </w:rPr>
        <w:t>Naročnik:</w:t>
      </w:r>
    </w:p>
    <w:p w14:paraId="7269CB4E" w14:textId="77777777" w:rsidR="007C70A1" w:rsidRPr="00C8579C" w:rsidRDefault="007C70A1" w:rsidP="00011A1C">
      <w:pPr>
        <w:keepNext/>
        <w:keepLines/>
        <w:rPr>
          <w:rFonts w:ascii="Tahoma" w:hAnsi="Tahoma" w:cs="Tahoma"/>
          <w:b/>
        </w:rPr>
      </w:pPr>
    </w:p>
    <w:p w14:paraId="5FA95743" w14:textId="77777777" w:rsidR="0094613F" w:rsidRPr="00C8579C" w:rsidRDefault="0094613F" w:rsidP="00011A1C">
      <w:pPr>
        <w:keepNext/>
        <w:keepLines/>
        <w:rPr>
          <w:rFonts w:ascii="Tahoma" w:hAnsi="Tahoma" w:cs="Tahoma"/>
          <w:b/>
          <w:bCs/>
        </w:rPr>
      </w:pPr>
      <w:r w:rsidRPr="00C8579C">
        <w:rPr>
          <w:rFonts w:ascii="Tahoma" w:hAnsi="Tahoma" w:cs="Tahoma"/>
          <w:b/>
          <w:bCs/>
        </w:rPr>
        <w:t xml:space="preserve">JAVNO PODJETJE VODOVOD KANALIZACIJA SNAGA </w:t>
      </w:r>
      <w:proofErr w:type="spellStart"/>
      <w:r w:rsidRPr="00C8579C">
        <w:rPr>
          <w:rFonts w:ascii="Tahoma" w:hAnsi="Tahoma" w:cs="Tahoma"/>
          <w:b/>
          <w:bCs/>
        </w:rPr>
        <w:t>d.o.o</w:t>
      </w:r>
      <w:proofErr w:type="spellEnd"/>
      <w:r w:rsidRPr="00C8579C">
        <w:rPr>
          <w:rFonts w:ascii="Tahoma" w:hAnsi="Tahoma" w:cs="Tahoma"/>
          <w:b/>
          <w:bCs/>
        </w:rPr>
        <w:t>.</w:t>
      </w:r>
    </w:p>
    <w:p w14:paraId="7E857CC7" w14:textId="77777777" w:rsidR="0094613F" w:rsidRPr="00C8579C" w:rsidRDefault="0094613F" w:rsidP="00011A1C">
      <w:pPr>
        <w:keepNext/>
        <w:keepLines/>
        <w:rPr>
          <w:rFonts w:ascii="Tahoma" w:hAnsi="Tahoma" w:cs="Tahoma"/>
        </w:rPr>
      </w:pPr>
      <w:r w:rsidRPr="00C8579C">
        <w:rPr>
          <w:rFonts w:ascii="Tahoma" w:hAnsi="Tahoma" w:cs="Tahoma"/>
        </w:rPr>
        <w:t>Vodovodna cesta 90</w:t>
      </w:r>
    </w:p>
    <w:p w14:paraId="6210DD85" w14:textId="77777777" w:rsidR="0094613F" w:rsidRPr="00C8579C" w:rsidRDefault="0094613F" w:rsidP="00011A1C">
      <w:pPr>
        <w:keepNext/>
        <w:keepLines/>
        <w:rPr>
          <w:rFonts w:ascii="Tahoma" w:hAnsi="Tahoma" w:cs="Tahoma"/>
        </w:rPr>
      </w:pPr>
      <w:r w:rsidRPr="00C8579C">
        <w:rPr>
          <w:rFonts w:ascii="Tahoma" w:hAnsi="Tahoma" w:cs="Tahoma"/>
        </w:rPr>
        <w:t>1000 Ljubljana</w:t>
      </w:r>
    </w:p>
    <w:p w14:paraId="3C0F21A4" w14:textId="77777777" w:rsidR="007C70A1" w:rsidRPr="00C8579C" w:rsidRDefault="007C70A1" w:rsidP="00011A1C">
      <w:pPr>
        <w:keepNext/>
        <w:keepLines/>
        <w:rPr>
          <w:rFonts w:ascii="Tahoma" w:hAnsi="Tahoma" w:cs="Tahoma"/>
        </w:rPr>
      </w:pPr>
    </w:p>
    <w:p w14:paraId="2B8A60C1" w14:textId="77777777" w:rsidR="007C70A1" w:rsidRPr="00C8579C" w:rsidRDefault="007C70A1" w:rsidP="00011A1C">
      <w:pPr>
        <w:keepNext/>
        <w:keepLines/>
        <w:rPr>
          <w:rFonts w:ascii="Tahoma" w:hAnsi="Tahoma" w:cs="Tahoma"/>
          <w:b/>
        </w:rPr>
      </w:pPr>
      <w:r w:rsidRPr="00C8579C">
        <w:rPr>
          <w:rFonts w:ascii="Tahoma" w:hAnsi="Tahoma" w:cs="Tahoma"/>
          <w:b/>
        </w:rPr>
        <w:t>Po pooblastilu javno naročilo vodi:</w:t>
      </w:r>
    </w:p>
    <w:p w14:paraId="76AE8D39" w14:textId="77777777" w:rsidR="007C70A1" w:rsidRPr="00C8579C" w:rsidRDefault="007C70A1" w:rsidP="00011A1C">
      <w:pPr>
        <w:keepNext/>
        <w:keepLines/>
        <w:rPr>
          <w:rFonts w:ascii="Tahoma" w:hAnsi="Tahoma" w:cs="Tahoma"/>
        </w:rPr>
      </w:pPr>
    </w:p>
    <w:p w14:paraId="216CBDFE" w14:textId="77777777" w:rsidR="00A04160" w:rsidRPr="00C8579C" w:rsidRDefault="00A04160" w:rsidP="00011A1C">
      <w:pPr>
        <w:keepNext/>
        <w:keepLines/>
        <w:rPr>
          <w:rFonts w:ascii="Tahoma" w:hAnsi="Tahoma" w:cs="Tahoma"/>
          <w:b/>
          <w:bCs/>
        </w:rPr>
      </w:pPr>
      <w:r w:rsidRPr="00C8579C">
        <w:rPr>
          <w:rFonts w:ascii="Tahoma" w:hAnsi="Tahoma" w:cs="Tahoma"/>
          <w:b/>
          <w:bCs/>
        </w:rPr>
        <w:t xml:space="preserve">JAVNI HOLDING Ljubljana, </w:t>
      </w:r>
      <w:proofErr w:type="spellStart"/>
      <w:r w:rsidRPr="00C8579C">
        <w:rPr>
          <w:rFonts w:ascii="Tahoma" w:hAnsi="Tahoma" w:cs="Tahoma"/>
          <w:b/>
          <w:bCs/>
        </w:rPr>
        <w:t>d.o.o</w:t>
      </w:r>
      <w:proofErr w:type="spellEnd"/>
      <w:r w:rsidRPr="00C8579C">
        <w:rPr>
          <w:rFonts w:ascii="Tahoma" w:hAnsi="Tahoma" w:cs="Tahoma"/>
          <w:b/>
          <w:bCs/>
        </w:rPr>
        <w:t xml:space="preserve">. </w:t>
      </w:r>
    </w:p>
    <w:p w14:paraId="63C17D88" w14:textId="77777777" w:rsidR="007C70A1" w:rsidRPr="00C8579C" w:rsidRDefault="00AA024E" w:rsidP="00011A1C">
      <w:pPr>
        <w:keepNext/>
        <w:keepLines/>
        <w:rPr>
          <w:rFonts w:ascii="Tahoma" w:hAnsi="Tahoma" w:cs="Tahoma"/>
        </w:rPr>
      </w:pPr>
      <w:r w:rsidRPr="00C8579C">
        <w:rPr>
          <w:rFonts w:ascii="Tahoma" w:hAnsi="Tahoma" w:cs="Tahoma"/>
        </w:rPr>
        <w:t>Verovškova ulica 70</w:t>
      </w:r>
    </w:p>
    <w:p w14:paraId="10F9B675" w14:textId="77777777" w:rsidR="00A04160" w:rsidRPr="00C8579C" w:rsidRDefault="00A04160" w:rsidP="00011A1C">
      <w:pPr>
        <w:keepNext/>
        <w:keepLines/>
        <w:rPr>
          <w:rFonts w:ascii="Tahoma" w:hAnsi="Tahoma" w:cs="Tahoma"/>
        </w:rPr>
      </w:pPr>
      <w:r w:rsidRPr="00C8579C">
        <w:rPr>
          <w:rFonts w:ascii="Tahoma" w:hAnsi="Tahoma" w:cs="Tahoma"/>
        </w:rPr>
        <w:t>1000 Ljubljana</w:t>
      </w:r>
    </w:p>
    <w:p w14:paraId="56D95722" w14:textId="77777777" w:rsidR="007C70A1" w:rsidRPr="00C8579C" w:rsidRDefault="007C70A1" w:rsidP="00011A1C">
      <w:pPr>
        <w:keepNext/>
        <w:keepLines/>
        <w:rPr>
          <w:rFonts w:ascii="Tahoma" w:hAnsi="Tahoma" w:cs="Tahoma"/>
          <w:b/>
        </w:rPr>
      </w:pPr>
    </w:p>
    <w:p w14:paraId="6AF088C4" w14:textId="77777777" w:rsidR="007C70A1" w:rsidRPr="00C8579C" w:rsidRDefault="007C70A1" w:rsidP="00011A1C">
      <w:pPr>
        <w:keepNext/>
        <w:keepLines/>
        <w:jc w:val="center"/>
        <w:rPr>
          <w:rFonts w:ascii="Tahoma" w:hAnsi="Tahoma" w:cs="Tahoma"/>
        </w:rPr>
      </w:pPr>
    </w:p>
    <w:p w14:paraId="28BBCA1B" w14:textId="255B6166" w:rsidR="004958CB" w:rsidRPr="00C8579C" w:rsidRDefault="007C70A1" w:rsidP="00011A1C">
      <w:pPr>
        <w:keepNext/>
        <w:keepLines/>
        <w:rPr>
          <w:rFonts w:ascii="Tahoma" w:hAnsi="Tahoma" w:cs="Tahoma"/>
          <w:b/>
        </w:rPr>
      </w:pPr>
      <w:r w:rsidRPr="00C8579C">
        <w:rPr>
          <w:rFonts w:ascii="Tahoma" w:hAnsi="Tahoma" w:cs="Tahoma"/>
        </w:rPr>
        <w:t xml:space="preserve">Številka: </w:t>
      </w:r>
      <w:r w:rsidR="00DD0752">
        <w:rPr>
          <w:rFonts w:ascii="Tahoma" w:hAnsi="Tahoma" w:cs="Tahoma"/>
          <w:b/>
        </w:rPr>
        <w:t>VKS-227/22</w:t>
      </w:r>
    </w:p>
    <w:p w14:paraId="47452DDF" w14:textId="77777777" w:rsidR="004958CB" w:rsidRDefault="004958CB" w:rsidP="00011A1C">
      <w:pPr>
        <w:keepNext/>
        <w:keepLines/>
        <w:rPr>
          <w:rFonts w:ascii="Tahoma" w:hAnsi="Tahoma" w:cs="Tahoma"/>
        </w:rPr>
      </w:pPr>
    </w:p>
    <w:p w14:paraId="43FDA977" w14:textId="77777777" w:rsidR="00D957D5" w:rsidRPr="00C8579C" w:rsidRDefault="00D957D5" w:rsidP="00011A1C">
      <w:pPr>
        <w:keepNext/>
        <w:keepLines/>
        <w:rPr>
          <w:rFonts w:ascii="Tahoma" w:hAnsi="Tahoma" w:cs="Tahoma"/>
        </w:rPr>
      </w:pPr>
    </w:p>
    <w:p w14:paraId="755B11D2" w14:textId="77777777" w:rsidR="00171035" w:rsidRPr="00C8579C" w:rsidRDefault="00171035" w:rsidP="00011A1C">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C8579C" w14:paraId="1F56304A" w14:textId="77777777">
        <w:trPr>
          <w:trHeight w:val="851"/>
        </w:trPr>
        <w:tc>
          <w:tcPr>
            <w:tcW w:w="7094" w:type="dxa"/>
            <w:shd w:val="pct12" w:color="auto" w:fill="FFFFFF"/>
            <w:vAlign w:val="center"/>
          </w:tcPr>
          <w:p w14:paraId="41C78C17" w14:textId="7DFA047E" w:rsidR="007C70A1" w:rsidRPr="00C8579C" w:rsidRDefault="0012084E" w:rsidP="00011A1C">
            <w:pPr>
              <w:keepNext/>
              <w:keepLines/>
              <w:jc w:val="center"/>
              <w:rPr>
                <w:rFonts w:ascii="Tahoma" w:hAnsi="Tahoma" w:cs="Tahoma"/>
                <w:b/>
                <w:sz w:val="28"/>
                <w:szCs w:val="28"/>
              </w:rPr>
            </w:pPr>
            <w:r w:rsidRPr="0012084E">
              <w:rPr>
                <w:rFonts w:ascii="Tahoma" w:hAnsi="Tahoma" w:cs="Tahoma"/>
                <w:b/>
                <w:sz w:val="28"/>
                <w:szCs w:val="28"/>
              </w:rPr>
              <w:t>DOKUMENTACIJA V ZVEZI Z ODDAJO JAVNEGA NAROČILA PO ODPRTEM POSTOPKU</w:t>
            </w:r>
          </w:p>
        </w:tc>
      </w:tr>
    </w:tbl>
    <w:p w14:paraId="488749DE" w14:textId="77777777" w:rsidR="0047238D" w:rsidRPr="00C8579C" w:rsidRDefault="0047238D" w:rsidP="00011A1C">
      <w:pPr>
        <w:keepNext/>
        <w:keepLines/>
        <w:ind w:right="424"/>
        <w:jc w:val="center"/>
        <w:rPr>
          <w:rFonts w:ascii="Tahoma" w:hAnsi="Tahoma" w:cs="Tahoma"/>
          <w:b/>
        </w:rPr>
      </w:pPr>
    </w:p>
    <w:p w14:paraId="7AF2195E" w14:textId="77777777" w:rsidR="00444E72" w:rsidRPr="00C8579C" w:rsidRDefault="00444E72" w:rsidP="00011A1C">
      <w:pPr>
        <w:keepNext/>
        <w:keepLines/>
        <w:ind w:right="424"/>
        <w:jc w:val="center"/>
        <w:rPr>
          <w:rFonts w:ascii="Tahoma" w:hAnsi="Tahoma" w:cs="Tahoma"/>
        </w:rPr>
      </w:pPr>
    </w:p>
    <w:p w14:paraId="34C41D31" w14:textId="070A3EAC" w:rsidR="004958CB" w:rsidRPr="00C8579C" w:rsidRDefault="00DD0752" w:rsidP="00011A1C">
      <w:pPr>
        <w:keepNext/>
        <w:keepLines/>
        <w:ind w:right="424"/>
        <w:jc w:val="center"/>
        <w:rPr>
          <w:rFonts w:ascii="Tahoma" w:hAnsi="Tahoma" w:cs="Tahoma"/>
          <w:b/>
          <w:color w:val="000000"/>
          <w:sz w:val="28"/>
          <w:szCs w:val="28"/>
        </w:rPr>
      </w:pPr>
      <w:r w:rsidRPr="00DD0752">
        <w:rPr>
          <w:rFonts w:ascii="Tahoma" w:hAnsi="Tahoma" w:cs="Tahoma"/>
          <w:b/>
          <w:color w:val="000000"/>
          <w:sz w:val="28"/>
          <w:szCs w:val="28"/>
        </w:rPr>
        <w:t>Dobava rezervnih delov, preventivno vzdrževanje in servisiranje požarne zaščite in tehničnega varovanja na lokaciji RCERO</w:t>
      </w:r>
      <w:r w:rsidR="00235DA9">
        <w:rPr>
          <w:rFonts w:ascii="Tahoma" w:hAnsi="Tahoma" w:cs="Tahoma"/>
          <w:b/>
          <w:color w:val="000000"/>
          <w:sz w:val="28"/>
          <w:szCs w:val="28"/>
        </w:rPr>
        <w:t xml:space="preserve"> </w:t>
      </w:r>
    </w:p>
    <w:p w14:paraId="62A0A5F5" w14:textId="77777777" w:rsidR="004958CB" w:rsidRPr="00C8579C" w:rsidRDefault="004958CB" w:rsidP="00011A1C">
      <w:pPr>
        <w:keepNext/>
        <w:keepLines/>
        <w:ind w:right="424"/>
        <w:jc w:val="center"/>
        <w:rPr>
          <w:rFonts w:ascii="Tahoma" w:hAnsi="Tahoma" w:cs="Tahoma"/>
          <w:b/>
        </w:rPr>
      </w:pPr>
    </w:p>
    <w:p w14:paraId="480B9AF2" w14:textId="77777777" w:rsidR="004958CB" w:rsidRPr="00C8579C" w:rsidRDefault="004958CB" w:rsidP="00011A1C">
      <w:pPr>
        <w:keepNext/>
        <w:keepLines/>
        <w:ind w:right="424"/>
        <w:jc w:val="center"/>
        <w:rPr>
          <w:rFonts w:ascii="Tahoma" w:hAnsi="Tahoma" w:cs="Tahoma"/>
          <w:b/>
        </w:rPr>
      </w:pPr>
    </w:p>
    <w:p w14:paraId="004401D2" w14:textId="77777777" w:rsidR="004958CB" w:rsidRPr="00C8579C" w:rsidRDefault="004958CB" w:rsidP="00011A1C">
      <w:pPr>
        <w:keepNext/>
        <w:keepLines/>
        <w:ind w:right="424"/>
        <w:jc w:val="center"/>
        <w:rPr>
          <w:rFonts w:ascii="Tahoma" w:hAnsi="Tahoma" w:cs="Tahoma"/>
          <w:b/>
        </w:rPr>
      </w:pPr>
    </w:p>
    <w:p w14:paraId="4C0688D7" w14:textId="77777777" w:rsidR="004958CB" w:rsidRPr="00C8579C" w:rsidRDefault="004958CB" w:rsidP="00011A1C">
      <w:pPr>
        <w:keepNext/>
        <w:keepLines/>
        <w:ind w:right="424"/>
        <w:jc w:val="center"/>
        <w:rPr>
          <w:rFonts w:ascii="Tahoma" w:hAnsi="Tahoma" w:cs="Tahoma"/>
          <w:b/>
        </w:rPr>
      </w:pPr>
    </w:p>
    <w:p w14:paraId="31BC78C0" w14:textId="77777777" w:rsidR="007C70A1" w:rsidRPr="00C8579C" w:rsidRDefault="007C70A1" w:rsidP="00011A1C">
      <w:pPr>
        <w:keepNext/>
        <w:keepLines/>
        <w:ind w:right="424"/>
        <w:jc w:val="center"/>
        <w:rPr>
          <w:rFonts w:ascii="Tahoma" w:hAnsi="Tahoma" w:cs="Tahoma"/>
        </w:rPr>
      </w:pPr>
    </w:p>
    <w:p w14:paraId="26711B0B" w14:textId="77777777" w:rsidR="00F46CA6" w:rsidRPr="00C8579C" w:rsidRDefault="00F46CA6" w:rsidP="00011A1C">
      <w:pPr>
        <w:keepNext/>
        <w:keepLines/>
        <w:ind w:right="424"/>
        <w:jc w:val="center"/>
        <w:rPr>
          <w:rFonts w:ascii="Tahoma" w:hAnsi="Tahoma" w:cs="Tahoma"/>
          <w:noProof/>
        </w:rPr>
      </w:pPr>
    </w:p>
    <w:p w14:paraId="5C273ECD" w14:textId="77777777" w:rsidR="00650419" w:rsidRPr="00C8579C" w:rsidRDefault="00650419" w:rsidP="00011A1C">
      <w:pPr>
        <w:keepNext/>
        <w:keepLines/>
        <w:ind w:right="424"/>
        <w:jc w:val="center"/>
        <w:rPr>
          <w:rFonts w:ascii="Tahoma" w:hAnsi="Tahoma" w:cs="Tahoma"/>
          <w:noProof/>
        </w:rPr>
      </w:pPr>
    </w:p>
    <w:p w14:paraId="68A11516" w14:textId="77777777" w:rsidR="00F46CA6" w:rsidRPr="00C8579C" w:rsidRDefault="00F46CA6" w:rsidP="00011A1C">
      <w:pPr>
        <w:keepNext/>
        <w:keepLines/>
        <w:ind w:right="424"/>
        <w:jc w:val="center"/>
        <w:rPr>
          <w:rFonts w:ascii="Tahoma" w:hAnsi="Tahoma" w:cs="Tahoma"/>
          <w:noProof/>
        </w:rPr>
      </w:pPr>
    </w:p>
    <w:p w14:paraId="06B2EC4D" w14:textId="2818ABC5" w:rsidR="00413199" w:rsidRPr="00C8579C" w:rsidRDefault="000D748B" w:rsidP="007F6546">
      <w:pPr>
        <w:keepNext/>
        <w:keepLines/>
        <w:tabs>
          <w:tab w:val="left" w:pos="567"/>
        </w:tabs>
        <w:jc w:val="center"/>
        <w:rPr>
          <w:rFonts w:ascii="Tahoma" w:hAnsi="Tahoma" w:cs="Tahoma"/>
          <w:noProof/>
        </w:rPr>
        <w:sectPr w:rsidR="00413199" w:rsidRPr="00C8579C" w:rsidSect="00AA4A93">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titlePg/>
          <w:docGrid w:linePitch="272"/>
        </w:sectPr>
      </w:pPr>
      <w:r w:rsidRPr="00C8579C">
        <w:rPr>
          <w:rFonts w:ascii="Tahoma" w:hAnsi="Tahoma" w:cs="Tahoma"/>
          <w:noProof/>
        </w:rPr>
        <w:t>Ljubljana,</w:t>
      </w:r>
      <w:r w:rsidR="00AF2BCA" w:rsidRPr="00C8579C">
        <w:rPr>
          <w:rFonts w:ascii="Tahoma" w:hAnsi="Tahoma" w:cs="Tahoma"/>
          <w:noProof/>
        </w:rPr>
        <w:t xml:space="preserve"> </w:t>
      </w:r>
      <w:r w:rsidR="007F6546">
        <w:rPr>
          <w:rFonts w:ascii="Tahoma" w:hAnsi="Tahoma" w:cs="Tahoma"/>
          <w:noProof/>
        </w:rPr>
        <w:t>februar</w:t>
      </w:r>
      <w:r w:rsidR="00DD0752">
        <w:rPr>
          <w:rFonts w:ascii="Tahoma" w:hAnsi="Tahoma" w:cs="Tahoma"/>
          <w:noProof/>
        </w:rPr>
        <w:t xml:space="preserve"> 2023</w:t>
      </w:r>
    </w:p>
    <w:p w14:paraId="358CFA17" w14:textId="77777777" w:rsidR="007C70A1" w:rsidRPr="00C8579C" w:rsidRDefault="007C70A1" w:rsidP="00011A1C">
      <w:pPr>
        <w:pStyle w:val="Naslov1"/>
        <w:keepLines/>
        <w:jc w:val="center"/>
        <w:rPr>
          <w:rFonts w:ascii="Tahoma" w:hAnsi="Tahoma" w:cs="Tahoma"/>
          <w:sz w:val="28"/>
          <w:szCs w:val="28"/>
          <w:lang w:val="sl-SI"/>
        </w:rPr>
      </w:pPr>
      <w:bookmarkStart w:id="0" w:name="_Toc178483388"/>
      <w:r w:rsidRPr="00C8579C">
        <w:rPr>
          <w:rFonts w:ascii="Tahoma" w:hAnsi="Tahoma" w:cs="Tahoma"/>
          <w:sz w:val="28"/>
          <w:szCs w:val="28"/>
          <w:lang w:val="sl-SI"/>
        </w:rPr>
        <w:lastRenderedPageBreak/>
        <w:t xml:space="preserve">POVABILO K ODDAJI </w:t>
      </w:r>
      <w:bookmarkEnd w:id="0"/>
      <w:r w:rsidR="00037AB0" w:rsidRPr="00C8579C">
        <w:rPr>
          <w:rFonts w:ascii="Tahoma" w:hAnsi="Tahoma" w:cs="Tahoma"/>
          <w:sz w:val="28"/>
          <w:szCs w:val="28"/>
          <w:lang w:val="sl-SI"/>
        </w:rPr>
        <w:t>PONUDBE</w:t>
      </w:r>
    </w:p>
    <w:p w14:paraId="7C63217D" w14:textId="77777777" w:rsidR="007C70A1" w:rsidRPr="00C8579C" w:rsidRDefault="007C70A1" w:rsidP="00011A1C">
      <w:pPr>
        <w:keepNext/>
        <w:keepLines/>
        <w:tabs>
          <w:tab w:val="left" w:pos="2895"/>
        </w:tabs>
        <w:rPr>
          <w:rFonts w:ascii="Tahoma" w:hAnsi="Tahoma" w:cs="Tahoma"/>
        </w:rPr>
      </w:pPr>
      <w:r w:rsidRPr="00C8579C">
        <w:rPr>
          <w:rFonts w:ascii="Tahoma" w:hAnsi="Tahoma" w:cs="Tahoma"/>
        </w:rPr>
        <w:tab/>
      </w:r>
    </w:p>
    <w:p w14:paraId="0208B026" w14:textId="77777777" w:rsidR="007C70A1" w:rsidRPr="00C8579C" w:rsidRDefault="007C70A1" w:rsidP="00011A1C">
      <w:pPr>
        <w:keepNext/>
        <w:keepLines/>
        <w:rPr>
          <w:rFonts w:ascii="Tahoma" w:hAnsi="Tahoma" w:cs="Tahoma"/>
        </w:rPr>
      </w:pPr>
    </w:p>
    <w:p w14:paraId="225A5F79" w14:textId="77777777" w:rsidR="007C70A1" w:rsidRPr="00C8579C" w:rsidRDefault="007C70A1" w:rsidP="00011A1C">
      <w:pPr>
        <w:keepNext/>
        <w:keepLines/>
        <w:rPr>
          <w:rFonts w:ascii="Tahoma" w:hAnsi="Tahoma" w:cs="Tahoma"/>
        </w:rPr>
      </w:pPr>
    </w:p>
    <w:p w14:paraId="000D6B3F" w14:textId="77777777" w:rsidR="007C70A1" w:rsidRPr="00C8579C" w:rsidRDefault="007C70A1" w:rsidP="00011A1C">
      <w:pPr>
        <w:keepNext/>
        <w:keepLines/>
        <w:rPr>
          <w:rFonts w:ascii="Tahoma" w:hAnsi="Tahoma" w:cs="Tahoma"/>
        </w:rPr>
      </w:pPr>
    </w:p>
    <w:p w14:paraId="1DD8028A" w14:textId="77777777" w:rsidR="007C70A1" w:rsidRPr="00C8579C" w:rsidRDefault="00A04160" w:rsidP="00011A1C">
      <w:pPr>
        <w:keepNext/>
        <w:keepLines/>
        <w:jc w:val="both"/>
        <w:rPr>
          <w:rFonts w:ascii="Tahoma" w:hAnsi="Tahoma" w:cs="Tahoma"/>
        </w:rPr>
      </w:pPr>
      <w:r w:rsidRPr="00C8579C">
        <w:rPr>
          <w:rFonts w:ascii="Tahoma" w:hAnsi="Tahoma" w:cs="Tahoma"/>
        </w:rPr>
        <w:t xml:space="preserve">JAVNI HOLDING Ljubljana, </w:t>
      </w:r>
      <w:proofErr w:type="spellStart"/>
      <w:r w:rsidRPr="00C8579C">
        <w:rPr>
          <w:rFonts w:ascii="Tahoma" w:hAnsi="Tahoma" w:cs="Tahoma"/>
        </w:rPr>
        <w:t>d.o.o</w:t>
      </w:r>
      <w:proofErr w:type="spellEnd"/>
      <w:r w:rsidRPr="00C8579C">
        <w:rPr>
          <w:rFonts w:ascii="Tahoma" w:hAnsi="Tahoma" w:cs="Tahoma"/>
        </w:rPr>
        <w:t xml:space="preserve">., </w:t>
      </w:r>
      <w:r w:rsidR="00AA024E" w:rsidRPr="00C8579C">
        <w:rPr>
          <w:rFonts w:ascii="Tahoma" w:hAnsi="Tahoma" w:cs="Tahoma"/>
        </w:rPr>
        <w:t>Verovškova ulica 70</w:t>
      </w:r>
      <w:r w:rsidR="008720E4" w:rsidRPr="00C8579C">
        <w:rPr>
          <w:rFonts w:ascii="Tahoma" w:hAnsi="Tahoma" w:cs="Tahoma"/>
        </w:rPr>
        <w:t xml:space="preserve">, </w:t>
      </w:r>
      <w:r w:rsidR="001E083D" w:rsidRPr="00C8579C">
        <w:rPr>
          <w:rFonts w:ascii="Tahoma" w:hAnsi="Tahoma" w:cs="Tahoma"/>
        </w:rPr>
        <w:t xml:space="preserve">1000 </w:t>
      </w:r>
      <w:r w:rsidR="008720E4" w:rsidRPr="00C8579C">
        <w:rPr>
          <w:rFonts w:ascii="Tahoma" w:hAnsi="Tahoma" w:cs="Tahoma"/>
        </w:rPr>
        <w:t>Ljubljana</w:t>
      </w:r>
      <w:r w:rsidR="007C70A1" w:rsidRPr="00C8579C">
        <w:rPr>
          <w:rFonts w:ascii="Tahoma" w:hAnsi="Tahoma" w:cs="Tahoma"/>
        </w:rPr>
        <w:t xml:space="preserve">, na podlagi </w:t>
      </w:r>
      <w:r w:rsidR="000778AC" w:rsidRPr="00C8579C">
        <w:rPr>
          <w:rFonts w:ascii="Tahoma" w:hAnsi="Tahoma" w:cs="Tahoma"/>
        </w:rPr>
        <w:t xml:space="preserve">pooblastila </w:t>
      </w:r>
      <w:r w:rsidR="0094613F" w:rsidRPr="00C8579C">
        <w:rPr>
          <w:rFonts w:ascii="Tahoma" w:hAnsi="Tahoma" w:cs="Tahoma"/>
        </w:rPr>
        <w:t xml:space="preserve">naročnika </w:t>
      </w:r>
      <w:r w:rsidR="0094613F" w:rsidRPr="00C8579C">
        <w:rPr>
          <w:rFonts w:ascii="Tahoma" w:hAnsi="Tahoma" w:cs="Tahoma"/>
          <w:bCs/>
          <w:noProof/>
        </w:rPr>
        <w:t>JAVNO PODJETJE VODOVOD KANALIZACIJA SNAGA d.o.o.</w:t>
      </w:r>
      <w:r w:rsidR="000778AC" w:rsidRPr="00C8579C">
        <w:rPr>
          <w:rFonts w:ascii="Tahoma" w:hAnsi="Tahoma" w:cs="Tahoma"/>
          <w:bCs/>
        </w:rPr>
        <w:t xml:space="preserve">, </w:t>
      </w:r>
    </w:p>
    <w:p w14:paraId="02E639E3" w14:textId="77777777" w:rsidR="007C70A1" w:rsidRPr="00C8579C" w:rsidRDefault="007C70A1" w:rsidP="00011A1C">
      <w:pPr>
        <w:keepNext/>
        <w:keepLines/>
        <w:rPr>
          <w:rFonts w:ascii="Tahoma" w:hAnsi="Tahoma" w:cs="Tahoma"/>
        </w:rPr>
      </w:pPr>
    </w:p>
    <w:p w14:paraId="55475ABB" w14:textId="77777777" w:rsidR="007C70A1" w:rsidRPr="00C8579C" w:rsidRDefault="007C70A1" w:rsidP="00011A1C">
      <w:pPr>
        <w:keepNext/>
        <w:keepLines/>
        <w:jc w:val="center"/>
        <w:rPr>
          <w:rFonts w:ascii="Tahoma" w:hAnsi="Tahoma" w:cs="Tahoma"/>
        </w:rPr>
      </w:pPr>
    </w:p>
    <w:p w14:paraId="2D70AAA7" w14:textId="77777777" w:rsidR="007C70A1" w:rsidRPr="00C8579C" w:rsidRDefault="007C70A1" w:rsidP="00011A1C">
      <w:pPr>
        <w:keepNext/>
        <w:keepLines/>
        <w:rPr>
          <w:rFonts w:ascii="Tahoma" w:hAnsi="Tahoma" w:cs="Tahoma"/>
          <w:b/>
        </w:rPr>
      </w:pPr>
      <w:r w:rsidRPr="00C8579C">
        <w:rPr>
          <w:rFonts w:ascii="Tahoma" w:hAnsi="Tahoma" w:cs="Tahoma"/>
          <w:b/>
        </w:rPr>
        <w:t xml:space="preserve"> vabi </w:t>
      </w:r>
    </w:p>
    <w:p w14:paraId="564F96AB" w14:textId="77777777" w:rsidR="007C70A1" w:rsidRPr="00C8579C" w:rsidRDefault="007C70A1" w:rsidP="00011A1C">
      <w:pPr>
        <w:keepNext/>
        <w:keepLines/>
        <w:jc w:val="center"/>
        <w:rPr>
          <w:rFonts w:ascii="Tahoma" w:hAnsi="Tahoma" w:cs="Tahoma"/>
        </w:rPr>
      </w:pPr>
    </w:p>
    <w:p w14:paraId="4653FB55" w14:textId="77777777" w:rsidR="007C70A1" w:rsidRPr="00C8579C" w:rsidRDefault="007C70A1" w:rsidP="00011A1C">
      <w:pPr>
        <w:keepNext/>
        <w:keepLines/>
        <w:jc w:val="center"/>
        <w:rPr>
          <w:rFonts w:ascii="Tahoma" w:hAnsi="Tahoma" w:cs="Tahoma"/>
        </w:rPr>
      </w:pPr>
    </w:p>
    <w:p w14:paraId="1EDDC439" w14:textId="77777777" w:rsidR="00D9227D" w:rsidRPr="00C8579C" w:rsidRDefault="00D9227D" w:rsidP="00011A1C">
      <w:pPr>
        <w:keepNext/>
        <w:keepLines/>
        <w:jc w:val="center"/>
        <w:rPr>
          <w:rFonts w:ascii="Tahoma" w:hAnsi="Tahoma" w:cs="Tahoma"/>
        </w:rPr>
      </w:pPr>
    </w:p>
    <w:p w14:paraId="3CBD781A" w14:textId="77777777" w:rsidR="007C70A1" w:rsidRPr="00C8579C" w:rsidRDefault="007C70A1" w:rsidP="00011A1C">
      <w:pPr>
        <w:keepNext/>
        <w:keepLines/>
        <w:jc w:val="both"/>
        <w:rPr>
          <w:rFonts w:ascii="Tahoma" w:hAnsi="Tahoma" w:cs="Tahoma"/>
        </w:rPr>
      </w:pPr>
      <w:r w:rsidRPr="00C8579C">
        <w:rPr>
          <w:rFonts w:ascii="Tahoma" w:hAnsi="Tahoma" w:cs="Tahoma"/>
        </w:rPr>
        <w:t>vse zainteresirane ponudnike, da predložijo svojo ponudbo po zahtevah</w:t>
      </w:r>
      <w:r w:rsidR="006A1CBC" w:rsidRPr="00C8579C">
        <w:rPr>
          <w:rFonts w:ascii="Tahoma" w:hAnsi="Tahoma" w:cs="Tahoma"/>
        </w:rPr>
        <w:t xml:space="preserve"> razpisne</w:t>
      </w:r>
      <w:r w:rsidRPr="00C8579C">
        <w:rPr>
          <w:rFonts w:ascii="Tahoma" w:hAnsi="Tahoma" w:cs="Tahoma"/>
        </w:rPr>
        <w:t xml:space="preserve"> </w:t>
      </w:r>
      <w:r w:rsidR="007F1692" w:rsidRPr="00C8579C">
        <w:rPr>
          <w:rFonts w:ascii="Tahoma" w:hAnsi="Tahoma" w:cs="Tahoma"/>
        </w:rPr>
        <w:t>dokumentacije</w:t>
      </w:r>
      <w:r w:rsidR="00905A92" w:rsidRPr="00C8579C">
        <w:rPr>
          <w:rFonts w:ascii="Tahoma" w:hAnsi="Tahoma" w:cs="Tahoma"/>
        </w:rPr>
        <w:t>:</w:t>
      </w:r>
    </w:p>
    <w:p w14:paraId="4BB55C87" w14:textId="77777777" w:rsidR="007C70A1" w:rsidRPr="00C8579C" w:rsidRDefault="007C70A1" w:rsidP="00011A1C">
      <w:pPr>
        <w:keepNext/>
        <w:keepLines/>
        <w:rPr>
          <w:rFonts w:ascii="Tahoma" w:hAnsi="Tahoma" w:cs="Tahoma"/>
        </w:rPr>
      </w:pPr>
    </w:p>
    <w:p w14:paraId="07AB9424" w14:textId="77777777" w:rsidR="001B10C8" w:rsidRPr="00C8579C" w:rsidRDefault="001B10C8" w:rsidP="00011A1C">
      <w:pPr>
        <w:keepNext/>
        <w:keepLines/>
        <w:rPr>
          <w:rFonts w:ascii="Tahoma" w:hAnsi="Tahoma" w:cs="Tahoma"/>
        </w:rPr>
      </w:pPr>
    </w:p>
    <w:p w14:paraId="5C5EEE89" w14:textId="05AD80A8" w:rsidR="009A5F76" w:rsidRPr="00C8579C" w:rsidRDefault="00FF0BBB" w:rsidP="00011A1C">
      <w:pPr>
        <w:keepNext/>
        <w:keepLines/>
        <w:ind w:right="424"/>
        <w:jc w:val="center"/>
        <w:rPr>
          <w:rFonts w:ascii="Tahoma" w:hAnsi="Tahoma" w:cs="Tahoma"/>
          <w:b/>
          <w:color w:val="000000"/>
          <w:sz w:val="28"/>
          <w:szCs w:val="28"/>
        </w:rPr>
      </w:pPr>
      <w:r w:rsidRPr="00C8579C">
        <w:rPr>
          <w:rFonts w:ascii="Tahoma" w:hAnsi="Tahoma" w:cs="Tahoma"/>
          <w:b/>
          <w:color w:val="000000"/>
          <w:sz w:val="28"/>
          <w:szCs w:val="28"/>
        </w:rPr>
        <w:t>»</w:t>
      </w:r>
      <w:r w:rsidR="00DD0752" w:rsidRPr="00DD0752">
        <w:rPr>
          <w:rFonts w:ascii="Tahoma" w:hAnsi="Tahoma" w:cs="Tahoma"/>
          <w:b/>
          <w:color w:val="000000"/>
          <w:sz w:val="28"/>
          <w:szCs w:val="28"/>
        </w:rPr>
        <w:t>Dobava rezervnih delov, preventivno vzdrževanje in servisiranje požarne zaščite in tehničnega varovanja na lokaciji RCERO</w:t>
      </w:r>
      <w:r w:rsidRPr="00C8579C">
        <w:rPr>
          <w:rFonts w:ascii="Tahoma" w:hAnsi="Tahoma" w:cs="Tahoma"/>
          <w:b/>
          <w:color w:val="000000"/>
          <w:sz w:val="28"/>
          <w:szCs w:val="28"/>
        </w:rPr>
        <w:t>«</w:t>
      </w:r>
      <w:r w:rsidR="009A5F76" w:rsidRPr="00C8579C">
        <w:rPr>
          <w:rFonts w:ascii="Tahoma" w:hAnsi="Tahoma" w:cs="Tahoma"/>
          <w:b/>
          <w:color w:val="000000"/>
          <w:sz w:val="28"/>
          <w:szCs w:val="28"/>
        </w:rPr>
        <w:t xml:space="preserve"> </w:t>
      </w:r>
    </w:p>
    <w:p w14:paraId="40F1E638" w14:textId="77777777" w:rsidR="007C70A1" w:rsidRPr="00C8579C" w:rsidRDefault="007C70A1" w:rsidP="00011A1C">
      <w:pPr>
        <w:keepNext/>
        <w:keepLines/>
        <w:jc w:val="center"/>
        <w:rPr>
          <w:rFonts w:ascii="Tahoma" w:hAnsi="Tahoma" w:cs="Tahoma"/>
        </w:rPr>
      </w:pPr>
    </w:p>
    <w:p w14:paraId="1B19D421" w14:textId="77777777" w:rsidR="007D7739" w:rsidRPr="00C8579C" w:rsidRDefault="007D7739" w:rsidP="00011A1C">
      <w:pPr>
        <w:keepNext/>
        <w:keepLines/>
        <w:jc w:val="center"/>
        <w:rPr>
          <w:rFonts w:ascii="Tahoma" w:hAnsi="Tahoma" w:cs="Tahoma"/>
        </w:rPr>
      </w:pPr>
    </w:p>
    <w:p w14:paraId="48EBAB0A" w14:textId="77777777" w:rsidR="007F3A0A" w:rsidRPr="00C8579C" w:rsidRDefault="007F3A0A" w:rsidP="00011A1C">
      <w:pPr>
        <w:keepNext/>
        <w:keepLines/>
        <w:jc w:val="both"/>
        <w:rPr>
          <w:rFonts w:ascii="Tahoma" w:hAnsi="Tahoma" w:cs="Tahoma"/>
        </w:rPr>
      </w:pPr>
    </w:p>
    <w:p w14:paraId="140D6931" w14:textId="77777777" w:rsidR="00D9227D" w:rsidRPr="00C8579C" w:rsidRDefault="00D9227D" w:rsidP="00011A1C">
      <w:pPr>
        <w:keepNext/>
        <w:keepLines/>
        <w:rPr>
          <w:rFonts w:ascii="Tahoma" w:hAnsi="Tahoma" w:cs="Tahoma"/>
        </w:rPr>
      </w:pPr>
    </w:p>
    <w:p w14:paraId="61892602" w14:textId="77777777" w:rsidR="007C70A1" w:rsidRPr="00C8579C" w:rsidRDefault="006A1CBC" w:rsidP="00011A1C">
      <w:pPr>
        <w:keepNext/>
        <w:keepLines/>
        <w:jc w:val="both"/>
        <w:rPr>
          <w:rFonts w:ascii="Tahoma" w:hAnsi="Tahoma" w:cs="Tahoma"/>
        </w:rPr>
      </w:pPr>
      <w:r w:rsidRPr="00C8579C">
        <w:rPr>
          <w:rFonts w:ascii="Tahoma" w:hAnsi="Tahoma" w:cs="Tahoma"/>
        </w:rPr>
        <w:t>Razpisna d</w:t>
      </w:r>
      <w:r w:rsidR="007F1692" w:rsidRPr="00C8579C">
        <w:rPr>
          <w:rFonts w:ascii="Tahoma" w:hAnsi="Tahoma" w:cs="Tahoma"/>
        </w:rPr>
        <w:t xml:space="preserve">okumentacija </w:t>
      </w:r>
      <w:r w:rsidR="007C70A1" w:rsidRPr="00C8579C">
        <w:rPr>
          <w:rFonts w:ascii="Tahoma" w:hAnsi="Tahoma" w:cs="Tahoma"/>
        </w:rPr>
        <w:t>določa pre</w:t>
      </w:r>
      <w:r w:rsidR="002B3693" w:rsidRPr="00C8579C">
        <w:rPr>
          <w:rFonts w:ascii="Tahoma" w:hAnsi="Tahoma" w:cs="Tahoma"/>
        </w:rPr>
        <w:t>dmet javnega naročila ter</w:t>
      </w:r>
      <w:r w:rsidR="007C70A1" w:rsidRPr="00C8579C">
        <w:rPr>
          <w:rFonts w:ascii="Tahoma" w:hAnsi="Tahoma" w:cs="Tahoma"/>
        </w:rPr>
        <w:t xml:space="preserve"> pogoje </w:t>
      </w:r>
      <w:r w:rsidR="002B3693" w:rsidRPr="00C8579C">
        <w:rPr>
          <w:rFonts w:ascii="Tahoma" w:hAnsi="Tahoma" w:cs="Tahoma"/>
        </w:rPr>
        <w:t xml:space="preserve">za </w:t>
      </w:r>
      <w:r w:rsidR="001F195B" w:rsidRPr="00C8579C">
        <w:rPr>
          <w:rFonts w:ascii="Tahoma" w:hAnsi="Tahoma" w:cs="Tahoma"/>
        </w:rPr>
        <w:t>izbiro najugodnejšega ponudnika</w:t>
      </w:r>
      <w:r w:rsidR="009A5F76" w:rsidRPr="00C8579C">
        <w:rPr>
          <w:rFonts w:ascii="Tahoma" w:hAnsi="Tahoma" w:cs="Tahoma"/>
        </w:rPr>
        <w:t>,</w:t>
      </w:r>
      <w:r w:rsidR="000D748B" w:rsidRPr="00C8579C">
        <w:rPr>
          <w:rFonts w:ascii="Tahoma" w:hAnsi="Tahoma" w:cs="Tahoma"/>
        </w:rPr>
        <w:t xml:space="preserve"> </w:t>
      </w:r>
      <w:r w:rsidR="001F195B" w:rsidRPr="00C8579C">
        <w:rPr>
          <w:rFonts w:ascii="Tahoma" w:hAnsi="Tahoma" w:cs="Tahoma"/>
        </w:rPr>
        <w:t>s katerim</w:t>
      </w:r>
      <w:r w:rsidR="002B3693" w:rsidRPr="00C8579C">
        <w:rPr>
          <w:rFonts w:ascii="Tahoma" w:hAnsi="Tahoma" w:cs="Tahoma"/>
        </w:rPr>
        <w:t xml:space="preserve"> bo sklen</w:t>
      </w:r>
      <w:r w:rsidR="008C6000" w:rsidRPr="00C8579C">
        <w:rPr>
          <w:rFonts w:ascii="Tahoma" w:hAnsi="Tahoma" w:cs="Tahoma"/>
        </w:rPr>
        <w:t>jen</w:t>
      </w:r>
      <w:r w:rsidR="00361C09" w:rsidRPr="00C8579C">
        <w:rPr>
          <w:rFonts w:ascii="Tahoma" w:hAnsi="Tahoma" w:cs="Tahoma"/>
        </w:rPr>
        <w:t xml:space="preserve"> </w:t>
      </w:r>
      <w:r w:rsidR="00D01E95" w:rsidRPr="00C8579C">
        <w:rPr>
          <w:rFonts w:ascii="Tahoma" w:hAnsi="Tahoma" w:cs="Tahoma"/>
        </w:rPr>
        <w:t>okvirni sporazum</w:t>
      </w:r>
      <w:r w:rsidR="00C82B33" w:rsidRPr="00C8579C">
        <w:rPr>
          <w:rFonts w:ascii="Tahoma" w:hAnsi="Tahoma" w:cs="Tahoma"/>
        </w:rPr>
        <w:t xml:space="preserve"> za </w:t>
      </w:r>
      <w:r w:rsidR="00C56429" w:rsidRPr="00C8579C">
        <w:rPr>
          <w:rFonts w:ascii="Tahoma" w:hAnsi="Tahoma" w:cs="Tahoma"/>
        </w:rPr>
        <w:t>predmetn</w:t>
      </w:r>
      <w:r w:rsidR="002B0FB8" w:rsidRPr="00C8579C">
        <w:rPr>
          <w:rFonts w:ascii="Tahoma" w:hAnsi="Tahoma" w:cs="Tahoma"/>
        </w:rPr>
        <w:t>o</w:t>
      </w:r>
      <w:r w:rsidR="00C56429" w:rsidRPr="00C8579C">
        <w:rPr>
          <w:rFonts w:ascii="Tahoma" w:hAnsi="Tahoma" w:cs="Tahoma"/>
        </w:rPr>
        <w:t xml:space="preserve"> </w:t>
      </w:r>
      <w:r w:rsidR="002B0FB8" w:rsidRPr="00C8579C">
        <w:rPr>
          <w:rFonts w:ascii="Tahoma" w:hAnsi="Tahoma" w:cs="Tahoma"/>
        </w:rPr>
        <w:t>javno naročilo</w:t>
      </w:r>
      <w:r w:rsidR="000D748B" w:rsidRPr="00C8579C">
        <w:rPr>
          <w:rFonts w:ascii="Tahoma" w:hAnsi="Tahoma" w:cs="Tahoma"/>
        </w:rPr>
        <w:t>.</w:t>
      </w:r>
    </w:p>
    <w:p w14:paraId="177A349A" w14:textId="0EE60197" w:rsidR="007C70A1" w:rsidRPr="00C8579C" w:rsidRDefault="007C70A1" w:rsidP="00011A1C">
      <w:pPr>
        <w:keepNext/>
        <w:keepLines/>
        <w:rPr>
          <w:rFonts w:ascii="Tahoma" w:hAnsi="Tahoma" w:cs="Tahoma"/>
          <w:color w:val="FF0000"/>
        </w:rPr>
      </w:pPr>
    </w:p>
    <w:p w14:paraId="4640B935" w14:textId="77777777" w:rsidR="007C70A1" w:rsidRPr="00C8579C" w:rsidRDefault="007C70A1" w:rsidP="00011A1C">
      <w:pPr>
        <w:keepNext/>
        <w:keepLines/>
        <w:rPr>
          <w:rFonts w:ascii="Tahoma" w:hAnsi="Tahoma" w:cs="Tahoma"/>
          <w:color w:val="FF0000"/>
        </w:rPr>
      </w:pPr>
    </w:p>
    <w:p w14:paraId="3C0E081C" w14:textId="77777777" w:rsidR="007C70A1" w:rsidRPr="00C8579C" w:rsidRDefault="007C70A1" w:rsidP="00011A1C">
      <w:pPr>
        <w:keepNext/>
        <w:keepLines/>
        <w:rPr>
          <w:rFonts w:ascii="Tahoma" w:hAnsi="Tahoma" w:cs="Tahoma"/>
          <w:color w:val="000000"/>
        </w:rPr>
      </w:pPr>
      <w:r w:rsidRPr="00C8579C">
        <w:rPr>
          <w:rFonts w:ascii="Tahoma" w:hAnsi="Tahoma" w:cs="Tahoma"/>
          <w:color w:val="000000"/>
        </w:rPr>
        <w:t>S spoštovanjem!</w:t>
      </w:r>
    </w:p>
    <w:p w14:paraId="0159FC8F" w14:textId="77777777" w:rsidR="00325548" w:rsidRPr="00C8579C" w:rsidRDefault="00325548" w:rsidP="00011A1C">
      <w:pPr>
        <w:keepNext/>
        <w:keepLines/>
        <w:autoSpaceDE w:val="0"/>
        <w:autoSpaceDN w:val="0"/>
        <w:adjustRightInd w:val="0"/>
        <w:rPr>
          <w:rFonts w:ascii="Tahoma" w:hAnsi="Tahoma" w:cs="Tahoma"/>
        </w:rPr>
      </w:pPr>
    </w:p>
    <w:p w14:paraId="743A9A04" w14:textId="77777777" w:rsidR="00D9227D" w:rsidRPr="00C8579C" w:rsidRDefault="00D9227D" w:rsidP="00011A1C">
      <w:pPr>
        <w:keepNext/>
        <w:keepLines/>
        <w:autoSpaceDE w:val="0"/>
        <w:autoSpaceDN w:val="0"/>
        <w:adjustRightInd w:val="0"/>
        <w:jc w:val="right"/>
        <w:rPr>
          <w:rFonts w:ascii="Tahoma" w:hAnsi="Tahoma" w:cs="Tahoma"/>
          <w:bCs/>
        </w:rPr>
      </w:pPr>
    </w:p>
    <w:p w14:paraId="5E061A63" w14:textId="2FE53CD6" w:rsidR="00325548" w:rsidRPr="00C8579C" w:rsidRDefault="00325548" w:rsidP="00344E72">
      <w:pPr>
        <w:keepNext/>
        <w:keepLines/>
        <w:autoSpaceDE w:val="0"/>
        <w:autoSpaceDN w:val="0"/>
        <w:adjustRightInd w:val="0"/>
        <w:rPr>
          <w:rFonts w:ascii="Tahoma" w:hAnsi="Tahoma" w:cs="Tahoma"/>
          <w:bCs/>
        </w:rPr>
      </w:pPr>
    </w:p>
    <w:p w14:paraId="2B2F2E2B" w14:textId="77777777" w:rsidR="00325548" w:rsidRPr="00C8579C" w:rsidRDefault="00325548" w:rsidP="00011A1C">
      <w:pPr>
        <w:keepNext/>
        <w:keepLines/>
        <w:autoSpaceDE w:val="0"/>
        <w:autoSpaceDN w:val="0"/>
        <w:adjustRightInd w:val="0"/>
        <w:jc w:val="right"/>
        <w:rPr>
          <w:rFonts w:ascii="Tahoma" w:hAnsi="Tahoma" w:cs="Tahoma"/>
          <w:bCs/>
        </w:rPr>
      </w:pPr>
    </w:p>
    <w:p w14:paraId="4C0AF82B" w14:textId="2994B57C" w:rsidR="00325548" w:rsidRPr="00C8579C" w:rsidRDefault="001F195B" w:rsidP="00011A1C">
      <w:pPr>
        <w:keepNext/>
        <w:keepLines/>
        <w:autoSpaceDE w:val="0"/>
        <w:autoSpaceDN w:val="0"/>
        <w:adjustRightInd w:val="0"/>
        <w:ind w:left="6372"/>
        <w:rPr>
          <w:rFonts w:ascii="Tahoma" w:hAnsi="Tahoma" w:cs="Tahoma"/>
          <w:bCs/>
        </w:rPr>
      </w:pPr>
      <w:r w:rsidRPr="00C8579C">
        <w:rPr>
          <w:rFonts w:ascii="Tahoma" w:hAnsi="Tahoma" w:cs="Tahoma"/>
          <w:bCs/>
        </w:rPr>
        <w:t xml:space="preserve">    </w:t>
      </w:r>
      <w:r w:rsidR="005C1BB3" w:rsidRPr="00C8579C">
        <w:rPr>
          <w:rFonts w:ascii="Tahoma" w:hAnsi="Tahoma" w:cs="Tahoma"/>
          <w:bCs/>
        </w:rPr>
        <w:t xml:space="preserve"> </w:t>
      </w:r>
      <w:r w:rsidR="00C82B33" w:rsidRPr="00C8579C">
        <w:rPr>
          <w:rFonts w:ascii="Tahoma" w:hAnsi="Tahoma" w:cs="Tahoma"/>
          <w:bCs/>
        </w:rPr>
        <w:t xml:space="preserve"> </w:t>
      </w:r>
      <w:r w:rsidR="005C1BB3" w:rsidRPr="00C8579C">
        <w:rPr>
          <w:rFonts w:ascii="Tahoma" w:hAnsi="Tahoma" w:cs="Tahoma"/>
          <w:bCs/>
        </w:rPr>
        <w:t xml:space="preserve"> </w:t>
      </w:r>
      <w:r w:rsidR="00D177C9">
        <w:rPr>
          <w:rFonts w:ascii="Tahoma" w:hAnsi="Tahoma" w:cs="Tahoma"/>
          <w:bCs/>
        </w:rPr>
        <w:t>Direktor</w:t>
      </w:r>
    </w:p>
    <w:p w14:paraId="5BDF6D93" w14:textId="635CD07E" w:rsidR="007C70A1" w:rsidRPr="00C8579C" w:rsidRDefault="007F6546" w:rsidP="00011A1C">
      <w:pPr>
        <w:keepNext/>
        <w:keepLines/>
        <w:ind w:left="4956" w:firstLine="708"/>
        <w:rPr>
          <w:rFonts w:ascii="Tahoma" w:hAnsi="Tahoma" w:cs="Tahoma"/>
        </w:rPr>
      </w:pPr>
      <w:r>
        <w:rPr>
          <w:rFonts w:ascii="Tahoma" w:hAnsi="Tahoma" w:cs="Tahoma"/>
          <w:bCs/>
        </w:rPr>
        <w:t xml:space="preserve">           </w:t>
      </w:r>
      <w:proofErr w:type="spellStart"/>
      <w:r w:rsidR="00BA6432" w:rsidRPr="00C8579C">
        <w:rPr>
          <w:rFonts w:ascii="Tahoma" w:hAnsi="Tahoma" w:cs="Tahoma"/>
          <w:bCs/>
        </w:rPr>
        <w:t>l.r</w:t>
      </w:r>
      <w:proofErr w:type="spellEnd"/>
      <w:r w:rsidR="00BA6432" w:rsidRPr="00C8579C">
        <w:rPr>
          <w:rFonts w:ascii="Tahoma" w:hAnsi="Tahoma" w:cs="Tahoma"/>
          <w:bCs/>
        </w:rPr>
        <w:t xml:space="preserve">. </w:t>
      </w:r>
      <w:r w:rsidR="00344E72">
        <w:rPr>
          <w:rFonts w:ascii="Tahoma" w:hAnsi="Tahoma" w:cs="Tahoma"/>
          <w:bCs/>
        </w:rPr>
        <w:t>Krištof MLAKAR</w:t>
      </w:r>
    </w:p>
    <w:p w14:paraId="257B8615" w14:textId="77777777" w:rsidR="007C70A1" w:rsidRPr="00C8579C" w:rsidRDefault="007C70A1" w:rsidP="00011A1C">
      <w:pPr>
        <w:keepNext/>
        <w:keepLines/>
        <w:rPr>
          <w:rFonts w:ascii="Tahoma" w:hAnsi="Tahoma" w:cs="Tahoma"/>
        </w:rPr>
      </w:pPr>
    </w:p>
    <w:p w14:paraId="0ED399C4" w14:textId="77777777" w:rsidR="00325548" w:rsidRPr="00C8579C" w:rsidRDefault="00325548" w:rsidP="00011A1C">
      <w:pPr>
        <w:keepNext/>
        <w:keepLines/>
        <w:rPr>
          <w:rFonts w:ascii="Tahoma" w:hAnsi="Tahoma" w:cs="Tahoma"/>
        </w:rPr>
      </w:pPr>
    </w:p>
    <w:p w14:paraId="66BEA847" w14:textId="77777777" w:rsidR="00325548" w:rsidRPr="00C8579C" w:rsidRDefault="00325548" w:rsidP="00011A1C">
      <w:pPr>
        <w:keepNext/>
        <w:keepLines/>
        <w:rPr>
          <w:rFonts w:ascii="Tahoma" w:hAnsi="Tahoma" w:cs="Tahoma"/>
        </w:rPr>
      </w:pPr>
    </w:p>
    <w:p w14:paraId="3B4A8ED9" w14:textId="77777777" w:rsidR="00325548" w:rsidRPr="00C8579C" w:rsidRDefault="00325548" w:rsidP="00011A1C">
      <w:pPr>
        <w:keepNext/>
        <w:keepLines/>
        <w:rPr>
          <w:rFonts w:ascii="Tahoma" w:hAnsi="Tahoma" w:cs="Tahoma"/>
        </w:rPr>
      </w:pPr>
    </w:p>
    <w:p w14:paraId="3656F99E" w14:textId="77777777" w:rsidR="00325548" w:rsidRPr="00C8579C" w:rsidRDefault="00325548" w:rsidP="00011A1C">
      <w:pPr>
        <w:keepNext/>
        <w:keepLines/>
        <w:rPr>
          <w:rFonts w:ascii="Tahoma" w:hAnsi="Tahoma" w:cs="Tahoma"/>
        </w:rPr>
      </w:pPr>
    </w:p>
    <w:p w14:paraId="41B2F39F" w14:textId="77777777" w:rsidR="00325548" w:rsidRPr="00C8579C" w:rsidRDefault="00325548" w:rsidP="00011A1C">
      <w:pPr>
        <w:keepNext/>
        <w:keepLines/>
        <w:rPr>
          <w:rFonts w:ascii="Tahoma" w:hAnsi="Tahoma" w:cs="Tahoma"/>
        </w:rPr>
      </w:pPr>
    </w:p>
    <w:p w14:paraId="0938F0B5" w14:textId="77777777" w:rsidR="00542462" w:rsidRPr="00C8579C" w:rsidRDefault="00890FA5" w:rsidP="00011A1C">
      <w:pPr>
        <w:keepNext/>
        <w:keepLines/>
        <w:numPr>
          <w:ilvl w:val="0"/>
          <w:numId w:val="2"/>
        </w:numPr>
        <w:jc w:val="both"/>
        <w:rPr>
          <w:rFonts w:ascii="Tahoma" w:hAnsi="Tahoma" w:cs="Tahoma"/>
          <w:b/>
          <w:sz w:val="24"/>
        </w:rPr>
      </w:pPr>
      <w:r w:rsidRPr="00C8579C">
        <w:rPr>
          <w:rFonts w:ascii="Tahoma" w:hAnsi="Tahoma" w:cs="Tahoma"/>
          <w:b/>
          <w:highlight w:val="lightGray"/>
        </w:rPr>
        <w:br w:type="page"/>
      </w:r>
      <w:r w:rsidR="00542462" w:rsidRPr="00C8579C">
        <w:rPr>
          <w:rFonts w:ascii="Tahoma" w:hAnsi="Tahoma" w:cs="Tahoma"/>
          <w:b/>
          <w:sz w:val="24"/>
        </w:rPr>
        <w:lastRenderedPageBreak/>
        <w:t xml:space="preserve">SPLOŠNA DOLOČILA </w:t>
      </w:r>
    </w:p>
    <w:p w14:paraId="68771057" w14:textId="77777777" w:rsidR="007C70A1" w:rsidRPr="00C8579C" w:rsidRDefault="007C70A1" w:rsidP="00011A1C">
      <w:pPr>
        <w:keepNext/>
        <w:keepLines/>
        <w:jc w:val="both"/>
        <w:rPr>
          <w:rFonts w:ascii="Tahoma" w:hAnsi="Tahoma" w:cs="Tahoma"/>
          <w:b/>
          <w:sz w:val="16"/>
          <w:szCs w:val="16"/>
        </w:rPr>
      </w:pPr>
    </w:p>
    <w:p w14:paraId="3ABAC979" w14:textId="77777777" w:rsidR="007C70A1" w:rsidRPr="00C8579C" w:rsidRDefault="007C70A1" w:rsidP="00011A1C">
      <w:pPr>
        <w:keepNext/>
        <w:keepLines/>
        <w:numPr>
          <w:ilvl w:val="1"/>
          <w:numId w:val="2"/>
        </w:numPr>
        <w:jc w:val="both"/>
        <w:rPr>
          <w:rFonts w:ascii="Tahoma" w:hAnsi="Tahoma" w:cs="Tahoma"/>
          <w:b/>
        </w:rPr>
      </w:pPr>
      <w:r w:rsidRPr="00C8579C">
        <w:rPr>
          <w:rFonts w:ascii="Tahoma" w:hAnsi="Tahoma" w:cs="Tahoma"/>
          <w:b/>
        </w:rPr>
        <w:t xml:space="preserve">Predmet javnega naročila </w:t>
      </w:r>
    </w:p>
    <w:p w14:paraId="2AD00811" w14:textId="77777777" w:rsidR="007C70A1" w:rsidRPr="00C8579C" w:rsidRDefault="007C70A1" w:rsidP="00011A1C">
      <w:pPr>
        <w:keepNext/>
        <w:keepLines/>
        <w:jc w:val="both"/>
        <w:rPr>
          <w:rFonts w:ascii="Tahoma" w:hAnsi="Tahoma" w:cs="Tahoma"/>
          <w:b/>
        </w:rPr>
      </w:pPr>
    </w:p>
    <w:p w14:paraId="5EE8578B" w14:textId="7E1C686E" w:rsidR="00D3072B" w:rsidRPr="00950699" w:rsidRDefault="00950699" w:rsidP="00011A1C">
      <w:pPr>
        <w:keepNext/>
        <w:keepLines/>
        <w:jc w:val="both"/>
        <w:rPr>
          <w:rFonts w:ascii="Tahoma" w:hAnsi="Tahoma" w:cs="Tahoma"/>
        </w:rPr>
      </w:pPr>
      <w:r w:rsidRPr="00950699">
        <w:rPr>
          <w:rFonts w:ascii="Tahoma" w:hAnsi="Tahoma" w:cs="Tahoma"/>
        </w:rPr>
        <w:t>Predmet javnega naročila je</w:t>
      </w:r>
      <w:r w:rsidR="0012084E">
        <w:rPr>
          <w:rFonts w:ascii="Tahoma" w:hAnsi="Tahoma" w:cs="Tahoma"/>
        </w:rPr>
        <w:t xml:space="preserve"> </w:t>
      </w:r>
      <w:r w:rsidR="00344E72">
        <w:rPr>
          <w:rFonts w:ascii="Tahoma" w:hAnsi="Tahoma" w:cs="Tahoma"/>
        </w:rPr>
        <w:t>dobava</w:t>
      </w:r>
      <w:r w:rsidR="00344E72" w:rsidRPr="00344E72">
        <w:rPr>
          <w:rFonts w:ascii="Tahoma" w:hAnsi="Tahoma" w:cs="Tahoma"/>
        </w:rPr>
        <w:t xml:space="preserve"> rezervnih delov, preventivno vzdrževanje in servisiranje požarne zaščite in tehničnega varovanja na lokaciji RCERO.</w:t>
      </w:r>
    </w:p>
    <w:p w14:paraId="609DE870" w14:textId="77777777" w:rsidR="000D500C" w:rsidRPr="00C8579C" w:rsidRDefault="000D500C" w:rsidP="00011A1C">
      <w:pPr>
        <w:keepNext/>
        <w:keepLines/>
        <w:jc w:val="both"/>
        <w:rPr>
          <w:rFonts w:ascii="Tahoma" w:hAnsi="Tahoma" w:cs="Tahoma"/>
        </w:rPr>
      </w:pPr>
    </w:p>
    <w:p w14:paraId="24EB0341" w14:textId="559365DC" w:rsidR="00C82B33" w:rsidRPr="00C8579C" w:rsidRDefault="00D974F2" w:rsidP="00011A1C">
      <w:pPr>
        <w:keepNext/>
        <w:keepLines/>
        <w:jc w:val="both"/>
        <w:rPr>
          <w:rFonts w:ascii="Tahoma" w:hAnsi="Tahoma" w:cs="Tahoma"/>
          <w:color w:val="FF0000"/>
        </w:rPr>
      </w:pPr>
      <w:r w:rsidRPr="00C8579C">
        <w:rPr>
          <w:rFonts w:ascii="Tahoma" w:hAnsi="Tahoma" w:cs="Tahoma"/>
          <w:color w:val="000000"/>
        </w:rPr>
        <w:t xml:space="preserve">Okvirni sporazum se </w:t>
      </w:r>
      <w:r w:rsidR="00E81090" w:rsidRPr="00C8579C">
        <w:rPr>
          <w:rFonts w:ascii="Tahoma" w:hAnsi="Tahoma" w:cs="Tahoma"/>
          <w:color w:val="000000"/>
        </w:rPr>
        <w:t>sk</w:t>
      </w:r>
      <w:r w:rsidRPr="00C8579C">
        <w:rPr>
          <w:rFonts w:ascii="Tahoma" w:hAnsi="Tahoma" w:cs="Tahoma"/>
          <w:color w:val="000000"/>
        </w:rPr>
        <w:t xml:space="preserve">lepa za obdobje </w:t>
      </w:r>
      <w:r w:rsidR="00235DA9">
        <w:rPr>
          <w:rFonts w:ascii="Tahoma" w:hAnsi="Tahoma" w:cs="Tahoma"/>
          <w:color w:val="000000"/>
        </w:rPr>
        <w:t>štiriindvajset (24</w:t>
      </w:r>
      <w:r w:rsidR="00D957D5">
        <w:rPr>
          <w:rFonts w:ascii="Tahoma" w:hAnsi="Tahoma" w:cs="Tahoma"/>
          <w:color w:val="000000"/>
        </w:rPr>
        <w:t>)</w:t>
      </w:r>
      <w:r w:rsidR="004E4568" w:rsidRPr="00C8579C">
        <w:rPr>
          <w:rFonts w:ascii="Tahoma" w:hAnsi="Tahoma" w:cs="Tahoma"/>
          <w:color w:val="000000"/>
        </w:rPr>
        <w:t xml:space="preserve"> </w:t>
      </w:r>
      <w:r w:rsidR="00D04873" w:rsidRPr="00C8579C">
        <w:rPr>
          <w:rFonts w:ascii="Tahoma" w:hAnsi="Tahoma" w:cs="Tahoma"/>
          <w:color w:val="000000"/>
        </w:rPr>
        <w:t>mesecev</w:t>
      </w:r>
      <w:r w:rsidR="00D80BAE" w:rsidRPr="00C8579C">
        <w:rPr>
          <w:rFonts w:ascii="Tahoma" w:hAnsi="Tahoma" w:cs="Tahoma"/>
          <w:color w:val="000000"/>
        </w:rPr>
        <w:t xml:space="preserve"> </w:t>
      </w:r>
      <w:r w:rsidR="00146F1B" w:rsidRPr="00C8579C">
        <w:rPr>
          <w:rFonts w:ascii="Tahoma" w:hAnsi="Tahoma" w:cs="Tahoma"/>
          <w:color w:val="000000"/>
        </w:rPr>
        <w:t xml:space="preserve">od </w:t>
      </w:r>
      <w:r w:rsidR="00EB542A" w:rsidRPr="00C8579C">
        <w:rPr>
          <w:rFonts w:ascii="Tahoma" w:hAnsi="Tahoma" w:cs="Tahoma"/>
        </w:rPr>
        <w:t xml:space="preserve">datuma </w:t>
      </w:r>
      <w:r w:rsidR="00C87EE0" w:rsidRPr="00C8579C">
        <w:rPr>
          <w:rFonts w:ascii="Tahoma" w:hAnsi="Tahoma" w:cs="Tahoma"/>
        </w:rPr>
        <w:t>sklenitve</w:t>
      </w:r>
      <w:r w:rsidR="00EB542A" w:rsidRPr="00C8579C">
        <w:rPr>
          <w:rFonts w:ascii="Tahoma" w:hAnsi="Tahoma" w:cs="Tahoma"/>
        </w:rPr>
        <w:t xml:space="preserve"> okvirnega sporazuma s strani obeh strank okvirnega sporazuma</w:t>
      </w:r>
      <w:r w:rsidR="00C87EE0" w:rsidRPr="00C8579C">
        <w:rPr>
          <w:rFonts w:ascii="Tahoma" w:hAnsi="Tahoma" w:cs="Tahoma"/>
        </w:rPr>
        <w:t xml:space="preserve"> oziroma do izčrpanja vrednosti okvirnega sporazuma, kar nastopi prej</w:t>
      </w:r>
      <w:r w:rsidR="00D80BAE" w:rsidRPr="00C8579C">
        <w:rPr>
          <w:rFonts w:ascii="Tahoma" w:hAnsi="Tahoma" w:cs="Tahoma"/>
        </w:rPr>
        <w:t>.</w:t>
      </w:r>
      <w:r w:rsidR="00EB542A" w:rsidRPr="00C8579C">
        <w:rPr>
          <w:rFonts w:ascii="Tahoma" w:hAnsi="Tahoma" w:cs="Tahoma"/>
        </w:rPr>
        <w:t xml:space="preserve"> </w:t>
      </w:r>
    </w:p>
    <w:p w14:paraId="66E8A409" w14:textId="77777777" w:rsidR="00AD6596" w:rsidRPr="00C8579C" w:rsidRDefault="00AD6596" w:rsidP="00011A1C">
      <w:pPr>
        <w:keepNext/>
        <w:keepLines/>
        <w:tabs>
          <w:tab w:val="left" w:pos="4958"/>
          <w:tab w:val="left" w:pos="7064"/>
        </w:tabs>
        <w:jc w:val="both"/>
        <w:rPr>
          <w:rFonts w:ascii="Tahoma" w:hAnsi="Tahoma" w:cs="Tahoma"/>
        </w:rPr>
      </w:pPr>
    </w:p>
    <w:p w14:paraId="05E9DBCB" w14:textId="77777777" w:rsidR="008D27F8" w:rsidRPr="00C8579C" w:rsidRDefault="00DE5970" w:rsidP="00011A1C">
      <w:pPr>
        <w:keepNext/>
        <w:keepLines/>
        <w:tabs>
          <w:tab w:val="left" w:pos="4958"/>
          <w:tab w:val="left" w:pos="7064"/>
        </w:tabs>
        <w:jc w:val="both"/>
        <w:rPr>
          <w:rFonts w:ascii="Tahoma" w:hAnsi="Tahoma" w:cs="Tahoma"/>
        </w:rPr>
      </w:pPr>
      <w:r w:rsidRPr="0036127C">
        <w:rPr>
          <w:rFonts w:ascii="Tahoma" w:hAnsi="Tahoma" w:cs="Tahoma"/>
        </w:rPr>
        <w:t>Podrobneje je predmet javnega naročila opredeljen v Poglav</w:t>
      </w:r>
      <w:r w:rsidR="00231638" w:rsidRPr="0036127C">
        <w:rPr>
          <w:rFonts w:ascii="Tahoma" w:hAnsi="Tahoma" w:cs="Tahoma"/>
        </w:rPr>
        <w:t>ju 2 te razpisne dokumentacije</w:t>
      </w:r>
      <w:r w:rsidRPr="0036127C">
        <w:rPr>
          <w:rFonts w:ascii="Tahoma" w:hAnsi="Tahoma" w:cs="Tahoma"/>
        </w:rPr>
        <w:t>.</w:t>
      </w:r>
      <w:r w:rsidRPr="00C8579C">
        <w:rPr>
          <w:rFonts w:ascii="Tahoma" w:hAnsi="Tahoma" w:cs="Tahoma"/>
        </w:rPr>
        <w:t xml:space="preserve"> </w:t>
      </w:r>
      <w:r w:rsidR="00E9188F" w:rsidRPr="00C8579C">
        <w:rPr>
          <w:rFonts w:ascii="Tahoma" w:hAnsi="Tahoma" w:cs="Tahoma"/>
        </w:rPr>
        <w:tab/>
      </w:r>
    </w:p>
    <w:p w14:paraId="77A1AB26" w14:textId="77777777" w:rsidR="00777852" w:rsidRPr="00C8579C" w:rsidRDefault="00777852" w:rsidP="00011A1C">
      <w:pPr>
        <w:keepNext/>
        <w:keepLines/>
        <w:jc w:val="both"/>
        <w:rPr>
          <w:rFonts w:ascii="Tahoma" w:hAnsi="Tahoma" w:cs="Tahoma"/>
          <w:highlight w:val="yellow"/>
        </w:rPr>
      </w:pPr>
    </w:p>
    <w:p w14:paraId="102FB7AF" w14:textId="77777777" w:rsidR="007C70A1" w:rsidRPr="00C8579C" w:rsidRDefault="007C70A1" w:rsidP="00011A1C">
      <w:pPr>
        <w:keepNext/>
        <w:keepLines/>
        <w:numPr>
          <w:ilvl w:val="1"/>
          <w:numId w:val="2"/>
        </w:numPr>
        <w:jc w:val="both"/>
        <w:rPr>
          <w:rFonts w:ascii="Tahoma" w:hAnsi="Tahoma" w:cs="Tahoma"/>
          <w:b/>
        </w:rPr>
      </w:pPr>
      <w:r w:rsidRPr="00C8579C">
        <w:rPr>
          <w:rFonts w:ascii="Tahoma" w:hAnsi="Tahoma" w:cs="Tahoma"/>
          <w:b/>
        </w:rPr>
        <w:t>Podatki o naročniku</w:t>
      </w:r>
    </w:p>
    <w:p w14:paraId="11A67730" w14:textId="77777777" w:rsidR="007C70A1" w:rsidRPr="00C8579C" w:rsidRDefault="007C70A1" w:rsidP="00011A1C">
      <w:pPr>
        <w:keepNext/>
        <w:keepLines/>
        <w:jc w:val="both"/>
        <w:rPr>
          <w:rFonts w:ascii="Tahoma" w:hAnsi="Tahoma" w:cs="Tahoma"/>
        </w:rPr>
      </w:pPr>
    </w:p>
    <w:p w14:paraId="3A373245" w14:textId="2497047F" w:rsidR="007C70A1" w:rsidRPr="00C8579C" w:rsidRDefault="007C70A1" w:rsidP="00011A1C">
      <w:pPr>
        <w:keepNext/>
        <w:keepLines/>
        <w:jc w:val="both"/>
        <w:rPr>
          <w:rFonts w:ascii="Tahoma" w:hAnsi="Tahoma" w:cs="Tahoma"/>
          <w:snapToGrid w:val="0"/>
          <w:sz w:val="18"/>
          <w:szCs w:val="18"/>
        </w:rPr>
      </w:pPr>
      <w:r w:rsidRPr="00C8579C">
        <w:rPr>
          <w:rFonts w:ascii="Tahoma" w:hAnsi="Tahoma" w:cs="Tahoma"/>
        </w:rPr>
        <w:t xml:space="preserve">Naročnik javnega naročila je </w:t>
      </w:r>
      <w:r w:rsidR="0094613F" w:rsidRPr="00C8579C">
        <w:rPr>
          <w:rFonts w:ascii="Tahoma" w:hAnsi="Tahoma" w:cs="Tahoma"/>
          <w:bCs/>
          <w:noProof/>
        </w:rPr>
        <w:t>JAVNO PODJETJE VODOVOD KANALIZACIJA SNAGA d.o.o.</w:t>
      </w:r>
      <w:r w:rsidR="00585C50" w:rsidRPr="00C8579C">
        <w:rPr>
          <w:rFonts w:ascii="Tahoma" w:hAnsi="Tahoma" w:cs="Tahoma"/>
          <w:bCs/>
          <w:noProof/>
        </w:rPr>
        <w:t xml:space="preserve">, </w:t>
      </w:r>
      <w:r w:rsidR="0094613F" w:rsidRPr="00C8579C">
        <w:rPr>
          <w:rFonts w:ascii="Tahoma" w:hAnsi="Tahoma" w:cs="Tahoma"/>
          <w:bCs/>
          <w:noProof/>
        </w:rPr>
        <w:t>Vodovodna cesta 90, 1000 Ljubljana</w:t>
      </w:r>
      <w:r w:rsidRPr="00C8579C">
        <w:rPr>
          <w:rFonts w:ascii="Tahoma" w:hAnsi="Tahoma" w:cs="Tahoma"/>
        </w:rPr>
        <w:t>, ki</w:t>
      </w:r>
      <w:r w:rsidR="008F6EBC" w:rsidRPr="00C8579C">
        <w:rPr>
          <w:rFonts w:ascii="Tahoma" w:hAnsi="Tahoma" w:cs="Tahoma"/>
        </w:rPr>
        <w:t xml:space="preserve"> je na podlagi </w:t>
      </w:r>
      <w:r w:rsidR="008720E4" w:rsidRPr="00C8579C">
        <w:rPr>
          <w:rFonts w:ascii="Tahoma" w:hAnsi="Tahoma" w:cs="Tahoma"/>
        </w:rPr>
        <w:t>pooblastila</w:t>
      </w:r>
      <w:r w:rsidR="00EB607A" w:rsidRPr="00C8579C">
        <w:rPr>
          <w:rFonts w:ascii="Tahoma" w:hAnsi="Tahoma" w:cs="Tahoma"/>
          <w:bCs/>
        </w:rPr>
        <w:t xml:space="preserve"> </w:t>
      </w:r>
      <w:r w:rsidR="0094613F" w:rsidRPr="00C8579C">
        <w:rPr>
          <w:rFonts w:ascii="Tahoma" w:hAnsi="Tahoma" w:cs="Tahoma"/>
          <w:bCs/>
        </w:rPr>
        <w:t>naročnika</w:t>
      </w:r>
      <w:r w:rsidR="008F6EBC" w:rsidRPr="00C8579C">
        <w:rPr>
          <w:rFonts w:ascii="Tahoma" w:hAnsi="Tahoma" w:cs="Tahoma"/>
        </w:rPr>
        <w:t>, prenesla</w:t>
      </w:r>
      <w:r w:rsidRPr="00C8579C">
        <w:rPr>
          <w:rFonts w:ascii="Tahoma" w:hAnsi="Tahoma" w:cs="Tahoma"/>
        </w:rPr>
        <w:t xml:space="preserve"> v izvedbo postop</w:t>
      </w:r>
      <w:r w:rsidR="002A1134" w:rsidRPr="00C8579C">
        <w:rPr>
          <w:rFonts w:ascii="Tahoma" w:hAnsi="Tahoma" w:cs="Tahoma"/>
        </w:rPr>
        <w:t>e</w:t>
      </w:r>
      <w:r w:rsidRPr="00C8579C">
        <w:rPr>
          <w:rFonts w:ascii="Tahoma" w:hAnsi="Tahoma" w:cs="Tahoma"/>
        </w:rPr>
        <w:t xml:space="preserve">k oddaje javnega naročila za </w:t>
      </w:r>
      <w:r w:rsidR="00B760FB" w:rsidRPr="00C8579C">
        <w:rPr>
          <w:rFonts w:ascii="Tahoma" w:hAnsi="Tahoma" w:cs="Tahoma"/>
        </w:rPr>
        <w:t>»</w:t>
      </w:r>
      <w:r w:rsidR="00DD0752" w:rsidRPr="00DD0752">
        <w:rPr>
          <w:rFonts w:ascii="Tahoma" w:hAnsi="Tahoma" w:cs="Tahoma"/>
          <w:b/>
        </w:rPr>
        <w:t>Dobava rezervnih delov, preventivno vzdrževanje in servisiranje požarne zaščite in tehničnega varovanja na lokaciji RCERO</w:t>
      </w:r>
      <w:r w:rsidR="00B760FB" w:rsidRPr="00C8579C">
        <w:rPr>
          <w:rFonts w:ascii="Tahoma" w:hAnsi="Tahoma" w:cs="Tahoma"/>
        </w:rPr>
        <w:t xml:space="preserve">« </w:t>
      </w:r>
      <w:r w:rsidRPr="00C8579C">
        <w:rPr>
          <w:rFonts w:ascii="Tahoma" w:hAnsi="Tahoma" w:cs="Tahoma"/>
        </w:rPr>
        <w:t xml:space="preserve">na </w:t>
      </w:r>
      <w:r w:rsidR="008720E4" w:rsidRPr="00C8579C">
        <w:rPr>
          <w:rFonts w:ascii="Tahoma" w:hAnsi="Tahoma" w:cs="Tahoma"/>
        </w:rPr>
        <w:t xml:space="preserve">JAVNI HOLDING Ljubljana, </w:t>
      </w:r>
      <w:proofErr w:type="spellStart"/>
      <w:r w:rsidR="008720E4" w:rsidRPr="00C8579C">
        <w:rPr>
          <w:rFonts w:ascii="Tahoma" w:hAnsi="Tahoma" w:cs="Tahoma"/>
        </w:rPr>
        <w:t>d.o.o</w:t>
      </w:r>
      <w:proofErr w:type="spellEnd"/>
      <w:r w:rsidR="008720E4" w:rsidRPr="00C8579C">
        <w:rPr>
          <w:rFonts w:ascii="Tahoma" w:hAnsi="Tahoma" w:cs="Tahoma"/>
        </w:rPr>
        <w:t>.</w:t>
      </w:r>
      <w:r w:rsidRPr="00C8579C">
        <w:rPr>
          <w:rFonts w:ascii="Tahoma" w:hAnsi="Tahoma" w:cs="Tahoma"/>
        </w:rPr>
        <w:t xml:space="preserve">, </w:t>
      </w:r>
      <w:r w:rsidR="00175156" w:rsidRPr="00C8579C">
        <w:rPr>
          <w:rFonts w:ascii="Tahoma" w:hAnsi="Tahoma" w:cs="Tahoma"/>
        </w:rPr>
        <w:t>Verovškova ulica 70</w:t>
      </w:r>
      <w:r w:rsidR="00165C5E" w:rsidRPr="00C8579C">
        <w:rPr>
          <w:rFonts w:ascii="Tahoma" w:hAnsi="Tahoma" w:cs="Tahoma"/>
        </w:rPr>
        <w:t xml:space="preserve">, 1000 Ljubljana. </w:t>
      </w:r>
    </w:p>
    <w:p w14:paraId="729065FE" w14:textId="77777777" w:rsidR="00E9188F" w:rsidRPr="00C8579C" w:rsidRDefault="00E9188F" w:rsidP="00011A1C">
      <w:pPr>
        <w:keepNext/>
        <w:keepLines/>
        <w:ind w:left="708"/>
        <w:jc w:val="both"/>
        <w:rPr>
          <w:rFonts w:ascii="Tahoma" w:hAnsi="Tahoma" w:cs="Tahoma"/>
          <w:b/>
        </w:rPr>
      </w:pPr>
    </w:p>
    <w:p w14:paraId="28A5B4D1" w14:textId="77777777" w:rsidR="007C70A1" w:rsidRPr="00C8579C" w:rsidRDefault="007C70A1" w:rsidP="00011A1C">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C8579C">
        <w:rPr>
          <w:rFonts w:ascii="Tahoma" w:hAnsi="Tahoma" w:cs="Tahoma"/>
          <w:b/>
        </w:rPr>
        <w:t>Pravna podlaga</w:t>
      </w:r>
      <w:r w:rsidR="00606533" w:rsidRPr="00C8579C">
        <w:rPr>
          <w:rFonts w:ascii="Tahoma" w:hAnsi="Tahoma" w:cs="Tahoma"/>
          <w:b/>
        </w:rPr>
        <w:t xml:space="preserve"> in opredelitev postopka</w:t>
      </w:r>
    </w:p>
    <w:p w14:paraId="78166CFF" w14:textId="77777777" w:rsidR="007C70A1" w:rsidRPr="00C8579C" w:rsidRDefault="007C70A1" w:rsidP="00011A1C">
      <w:pPr>
        <w:keepNext/>
        <w:keepLines/>
        <w:jc w:val="both"/>
      </w:pPr>
    </w:p>
    <w:p w14:paraId="0F605FE3" w14:textId="2F8A09A1" w:rsidR="007C70A1" w:rsidRPr="00C8579C" w:rsidRDefault="007C70A1" w:rsidP="00011A1C">
      <w:pPr>
        <w:pStyle w:val="Telobesedila3"/>
        <w:keepNext/>
        <w:keepLines/>
        <w:rPr>
          <w:rFonts w:ascii="Tahoma" w:hAnsi="Tahoma" w:cs="Tahoma"/>
          <w:lang w:val="sl-SI"/>
        </w:rPr>
      </w:pPr>
      <w:r w:rsidRPr="00C8579C">
        <w:rPr>
          <w:rFonts w:ascii="Tahoma" w:hAnsi="Tahoma" w:cs="Tahoma"/>
          <w:lang w:val="sl-SI"/>
        </w:rPr>
        <w:t>Ja</w:t>
      </w:r>
      <w:r w:rsidR="00D177C9">
        <w:rPr>
          <w:rFonts w:ascii="Tahoma" w:hAnsi="Tahoma" w:cs="Tahoma"/>
          <w:lang w:val="sl-SI"/>
        </w:rPr>
        <w:t>vno naročilo se izvaja skladno z</w:t>
      </w:r>
      <w:r w:rsidRPr="00C8579C">
        <w:rPr>
          <w:rFonts w:ascii="Tahoma" w:hAnsi="Tahoma" w:cs="Tahoma"/>
          <w:lang w:val="sl-SI"/>
        </w:rPr>
        <w:t xml:space="preserve"> določbami:</w:t>
      </w:r>
    </w:p>
    <w:p w14:paraId="7F4B34A5" w14:textId="77777777" w:rsidR="00F1423B" w:rsidRPr="00C8579C" w:rsidRDefault="00F1423B" w:rsidP="006F589C">
      <w:pPr>
        <w:keepNext/>
        <w:keepLines/>
        <w:numPr>
          <w:ilvl w:val="0"/>
          <w:numId w:val="4"/>
        </w:numPr>
        <w:jc w:val="both"/>
        <w:rPr>
          <w:rFonts w:ascii="Tahoma" w:hAnsi="Tahoma" w:cs="Tahoma"/>
        </w:rPr>
      </w:pPr>
      <w:r w:rsidRPr="00C8579C">
        <w:rPr>
          <w:rFonts w:ascii="Tahoma" w:hAnsi="Tahoma" w:cs="Tahoma"/>
        </w:rPr>
        <w:t xml:space="preserve">Zakona o javnem naročanju (Ur. l. RS, </w:t>
      </w:r>
      <w:r w:rsidR="00CD2E32" w:rsidRPr="00C8579C">
        <w:rPr>
          <w:rFonts w:ascii="Tahoma" w:hAnsi="Tahoma" w:cs="Tahoma"/>
        </w:rPr>
        <w:t xml:space="preserve">št. </w:t>
      </w:r>
      <w:r w:rsidR="005C1BB3" w:rsidRPr="00C8579C">
        <w:rPr>
          <w:rFonts w:ascii="Tahoma" w:hAnsi="Tahoma" w:cs="Tahoma"/>
        </w:rPr>
        <w:t>91/15</w:t>
      </w:r>
      <w:r w:rsidR="00C87EE0" w:rsidRPr="00C8579C">
        <w:rPr>
          <w:rFonts w:ascii="Tahoma" w:hAnsi="Tahoma" w:cs="Tahoma"/>
        </w:rPr>
        <w:t xml:space="preserve"> </w:t>
      </w:r>
      <w:r w:rsidR="00471FA7">
        <w:rPr>
          <w:rFonts w:ascii="Tahoma" w:hAnsi="Tahoma" w:cs="Tahoma"/>
        </w:rPr>
        <w:t>s spremembami</w:t>
      </w:r>
      <w:r w:rsidR="00137300" w:rsidRPr="00C8579C">
        <w:rPr>
          <w:rFonts w:ascii="Tahoma" w:hAnsi="Tahoma" w:cs="Tahoma"/>
        </w:rPr>
        <w:t>; v nadaljevanju: ZJN-</w:t>
      </w:r>
      <w:r w:rsidR="005C1BB3" w:rsidRPr="00C8579C">
        <w:rPr>
          <w:rFonts w:ascii="Tahoma" w:hAnsi="Tahoma" w:cs="Tahoma"/>
        </w:rPr>
        <w:t>3</w:t>
      </w:r>
      <w:r w:rsidRPr="00C8579C">
        <w:rPr>
          <w:rFonts w:ascii="Tahoma" w:hAnsi="Tahoma" w:cs="Tahoma"/>
        </w:rPr>
        <w:t>),</w:t>
      </w:r>
    </w:p>
    <w:p w14:paraId="032F8C17" w14:textId="77777777" w:rsidR="00F1423B" w:rsidRPr="00C8579C" w:rsidRDefault="00F1423B" w:rsidP="006F589C">
      <w:pPr>
        <w:keepNext/>
        <w:keepLines/>
        <w:numPr>
          <w:ilvl w:val="0"/>
          <w:numId w:val="4"/>
        </w:numPr>
        <w:jc w:val="both"/>
        <w:rPr>
          <w:rFonts w:ascii="Tahoma" w:hAnsi="Tahoma" w:cs="Tahoma"/>
        </w:rPr>
      </w:pPr>
      <w:r w:rsidRPr="00C8579C">
        <w:rPr>
          <w:rFonts w:ascii="Tahoma" w:hAnsi="Tahoma" w:cs="Tahoma"/>
        </w:rPr>
        <w:t xml:space="preserve">Zakona o pravnem varstvu v postopkih javnega naročanja (Ur. l. RS, št. </w:t>
      </w:r>
      <w:r w:rsidR="00C7533B" w:rsidRPr="00C8579C">
        <w:rPr>
          <w:rFonts w:ascii="Tahoma" w:hAnsi="Tahoma" w:cs="Tahoma"/>
        </w:rPr>
        <w:t>43/11, 60/11-ZTP-D</w:t>
      </w:r>
      <w:r w:rsidR="00C87EE0" w:rsidRPr="00C8579C">
        <w:rPr>
          <w:rFonts w:ascii="Tahoma" w:hAnsi="Tahoma" w:cs="Tahoma"/>
        </w:rPr>
        <w:t xml:space="preserve">, </w:t>
      </w:r>
      <w:r w:rsidR="00C7533B" w:rsidRPr="00C8579C">
        <w:rPr>
          <w:rFonts w:ascii="Tahoma" w:hAnsi="Tahoma" w:cs="Tahoma"/>
        </w:rPr>
        <w:t>63/13</w:t>
      </w:r>
      <w:r w:rsidR="00C87EE0" w:rsidRPr="00C8579C">
        <w:rPr>
          <w:rFonts w:ascii="Tahoma" w:hAnsi="Tahoma" w:cs="Tahoma"/>
        </w:rPr>
        <w:t>, 90/14 in 60/17</w:t>
      </w:r>
      <w:r w:rsidR="00137300" w:rsidRPr="00C8579C">
        <w:rPr>
          <w:rFonts w:ascii="Tahoma" w:hAnsi="Tahoma" w:cs="Tahoma"/>
        </w:rPr>
        <w:t>; v nadaljevanju: ZPVPJN</w:t>
      </w:r>
      <w:r w:rsidRPr="00C8579C">
        <w:rPr>
          <w:rFonts w:ascii="Tahoma" w:hAnsi="Tahoma" w:cs="Tahoma"/>
        </w:rPr>
        <w:t>),</w:t>
      </w:r>
    </w:p>
    <w:p w14:paraId="521E026E" w14:textId="77777777" w:rsidR="00FD6FC9" w:rsidRPr="00C8579C" w:rsidRDefault="00706C97" w:rsidP="006F589C">
      <w:pPr>
        <w:keepNext/>
        <w:keepLines/>
        <w:numPr>
          <w:ilvl w:val="0"/>
          <w:numId w:val="4"/>
        </w:numPr>
        <w:jc w:val="both"/>
        <w:rPr>
          <w:rFonts w:ascii="Tahoma" w:hAnsi="Tahoma" w:cs="Tahoma"/>
        </w:rPr>
      </w:pPr>
      <w:r w:rsidRPr="00C8579C">
        <w:rPr>
          <w:rFonts w:ascii="Tahoma" w:hAnsi="Tahoma" w:cs="Tahoma"/>
        </w:rPr>
        <w:t xml:space="preserve">ostalih predpisov, ki temeljijo na zgoraj navedenih zakonih ter </w:t>
      </w:r>
      <w:r w:rsidR="00FD6FC9" w:rsidRPr="00C8579C">
        <w:rPr>
          <w:rFonts w:ascii="Tahoma" w:hAnsi="Tahoma" w:cs="Tahoma"/>
        </w:rPr>
        <w:t>veljavno zakonodajo, ki se nanaš</w:t>
      </w:r>
      <w:r w:rsidR="00177058" w:rsidRPr="00C8579C">
        <w:rPr>
          <w:rFonts w:ascii="Tahoma" w:hAnsi="Tahoma" w:cs="Tahoma"/>
        </w:rPr>
        <w:t>a</w:t>
      </w:r>
      <w:r w:rsidRPr="00C8579C">
        <w:rPr>
          <w:rFonts w:ascii="Tahoma" w:hAnsi="Tahoma" w:cs="Tahoma"/>
        </w:rPr>
        <w:t xml:space="preserve"> na predmet</w:t>
      </w:r>
      <w:r w:rsidR="00FD6FC9" w:rsidRPr="00C8579C">
        <w:rPr>
          <w:rFonts w:ascii="Tahoma" w:hAnsi="Tahoma" w:cs="Tahoma"/>
        </w:rPr>
        <w:t xml:space="preserve"> javnega</w:t>
      </w:r>
      <w:r w:rsidRPr="00C8579C">
        <w:rPr>
          <w:rFonts w:ascii="Tahoma" w:hAnsi="Tahoma" w:cs="Tahoma"/>
        </w:rPr>
        <w:t xml:space="preserve"> naročila.</w:t>
      </w:r>
    </w:p>
    <w:p w14:paraId="64501904" w14:textId="77777777" w:rsidR="00E53959" w:rsidRPr="00C8579C" w:rsidRDefault="00E53959" w:rsidP="00011A1C">
      <w:pPr>
        <w:keepNext/>
        <w:keepLines/>
        <w:ind w:left="720"/>
        <w:jc w:val="both"/>
        <w:rPr>
          <w:rFonts w:ascii="Tahoma" w:hAnsi="Tahoma" w:cs="Tahoma"/>
        </w:rPr>
      </w:pPr>
    </w:p>
    <w:p w14:paraId="6B920683" w14:textId="77777777" w:rsidR="0012084E" w:rsidRDefault="0012084E" w:rsidP="00011A1C">
      <w:pPr>
        <w:keepNext/>
        <w:keepLines/>
        <w:jc w:val="both"/>
        <w:rPr>
          <w:rFonts w:ascii="Tahoma" w:hAnsi="Tahoma" w:cs="Tahoma"/>
        </w:rPr>
      </w:pPr>
      <w:r w:rsidRPr="001D5D59">
        <w:rPr>
          <w:rFonts w:ascii="Tahoma" w:hAnsi="Tahoma" w:cs="Tahoma"/>
        </w:rPr>
        <w:t xml:space="preserve">Naročnik izvaja javno naročilo </w:t>
      </w:r>
      <w:r w:rsidRPr="00C6126C">
        <w:rPr>
          <w:rFonts w:ascii="Tahoma" w:hAnsi="Tahoma" w:cs="Tahoma"/>
          <w:b/>
          <w:u w:val="single"/>
        </w:rPr>
        <w:t>po odprtem postopku v skladu s 40. členom ZJN-3</w:t>
      </w:r>
      <w:r w:rsidRPr="001D5D59">
        <w:rPr>
          <w:rFonts w:ascii="Tahoma" w:hAnsi="Tahoma" w:cs="Tahoma"/>
        </w:rPr>
        <w:t xml:space="preserve">. </w:t>
      </w:r>
    </w:p>
    <w:p w14:paraId="5C10BE2F" w14:textId="77777777" w:rsidR="0012084E" w:rsidRDefault="0012084E" w:rsidP="00011A1C">
      <w:pPr>
        <w:keepNext/>
        <w:keepLines/>
        <w:jc w:val="both"/>
        <w:rPr>
          <w:rFonts w:ascii="Tahoma" w:hAnsi="Tahoma" w:cs="Tahoma"/>
        </w:rPr>
      </w:pPr>
    </w:p>
    <w:p w14:paraId="095CEED0" w14:textId="77777777" w:rsidR="0012084E" w:rsidRPr="008A3D17" w:rsidRDefault="0012084E" w:rsidP="00011A1C">
      <w:pPr>
        <w:keepNext/>
        <w:keepLines/>
        <w:jc w:val="both"/>
        <w:rPr>
          <w:rFonts w:ascii="Tahoma" w:hAnsi="Tahoma" w:cs="Tahoma"/>
        </w:rPr>
      </w:pPr>
      <w:r w:rsidRPr="008A3D17">
        <w:rPr>
          <w:rFonts w:ascii="Tahoma" w:hAnsi="Tahoma" w:cs="Tahoma"/>
        </w:rPr>
        <w:t>Naročnik bo po pregledu in ocenjevanju ponudb izbral ponudnika z najugodnejšo ponudbo glede na postavljena merila.</w:t>
      </w:r>
    </w:p>
    <w:p w14:paraId="4D425DF4" w14:textId="77777777" w:rsidR="0012084E" w:rsidRPr="008A3D17" w:rsidRDefault="0012084E" w:rsidP="00011A1C">
      <w:pPr>
        <w:keepNext/>
        <w:keepLines/>
        <w:jc w:val="both"/>
        <w:rPr>
          <w:rFonts w:ascii="Tahoma" w:hAnsi="Tahoma" w:cs="Tahoma"/>
        </w:rPr>
      </w:pPr>
    </w:p>
    <w:p w14:paraId="061B42EB" w14:textId="77777777" w:rsidR="0012084E" w:rsidRPr="008A3D17" w:rsidRDefault="0012084E" w:rsidP="00011A1C">
      <w:pPr>
        <w:pStyle w:val="Telobesedila"/>
        <w:keepNext/>
        <w:keepLines/>
        <w:widowControl/>
        <w:rPr>
          <w:rFonts w:ascii="Tahoma" w:hAnsi="Tahoma" w:cs="Tahoma"/>
          <w:b w:val="0"/>
          <w:lang w:val="sl-SI"/>
        </w:rPr>
      </w:pPr>
      <w:r w:rsidRPr="008A3D17">
        <w:rPr>
          <w:rFonts w:ascii="Tahoma" w:hAnsi="Tahoma" w:cs="Tahoma"/>
          <w:b w:val="0"/>
          <w:lang w:val="sl-SI"/>
        </w:rPr>
        <w:t>Naročnik</w:t>
      </w:r>
      <w:r>
        <w:rPr>
          <w:rFonts w:ascii="Tahoma" w:hAnsi="Tahoma" w:cs="Tahoma"/>
          <w:b w:val="0"/>
          <w:lang w:val="sl-SI"/>
        </w:rPr>
        <w:t xml:space="preserve"> bo o vseh odločitvah v skladu z</w:t>
      </w:r>
      <w:r w:rsidRPr="008A3D17">
        <w:rPr>
          <w:rFonts w:ascii="Tahoma" w:hAnsi="Tahoma" w:cs="Tahoma"/>
          <w:b w:val="0"/>
          <w:lang w:val="sl-SI"/>
        </w:rPr>
        <w:t xml:space="preserve"> 90. členom ZJN-3 obvestil ponudnike na način, da bo podpisano </w:t>
      </w:r>
      <w:r>
        <w:rPr>
          <w:rFonts w:ascii="Tahoma" w:hAnsi="Tahoma" w:cs="Tahoma"/>
          <w:b w:val="0"/>
          <w:lang w:val="sl-SI"/>
        </w:rPr>
        <w:t>o</w:t>
      </w:r>
      <w:r w:rsidRPr="008A3D17">
        <w:rPr>
          <w:rFonts w:ascii="Tahoma" w:hAnsi="Tahoma" w:cs="Tahoma"/>
          <w:b w:val="0"/>
          <w:lang w:val="sl-SI"/>
        </w:rPr>
        <w:t xml:space="preserve">dločitev </w:t>
      </w:r>
      <w:r>
        <w:rPr>
          <w:rFonts w:ascii="Tahoma" w:hAnsi="Tahoma" w:cs="Tahoma"/>
          <w:b w:val="0"/>
          <w:lang w:val="sl-SI"/>
        </w:rPr>
        <w:t xml:space="preserve">o (ne)oddaji javnega naročila </w:t>
      </w:r>
      <w:r w:rsidRPr="008A3D17">
        <w:rPr>
          <w:rFonts w:ascii="Tahoma" w:hAnsi="Tahoma" w:cs="Tahoma"/>
          <w:b w:val="0"/>
          <w:lang w:val="sl-SI"/>
        </w:rPr>
        <w:t xml:space="preserve">objavil na Portalu javnih naročil. </w:t>
      </w:r>
    </w:p>
    <w:p w14:paraId="7E95A6AD" w14:textId="77777777" w:rsidR="001D5D59" w:rsidRPr="001D5D59" w:rsidRDefault="001D5D59" w:rsidP="00011A1C">
      <w:pPr>
        <w:keepNext/>
        <w:keepLines/>
        <w:jc w:val="both"/>
        <w:rPr>
          <w:rFonts w:ascii="Tahoma" w:hAnsi="Tahoma" w:cs="Tahoma"/>
        </w:rPr>
      </w:pPr>
    </w:p>
    <w:p w14:paraId="4E28380D" w14:textId="77777777" w:rsidR="007C70A1" w:rsidRPr="00C8579C" w:rsidRDefault="007C70A1" w:rsidP="00011A1C">
      <w:pPr>
        <w:keepNext/>
        <w:keepLines/>
        <w:numPr>
          <w:ilvl w:val="1"/>
          <w:numId w:val="2"/>
        </w:numPr>
        <w:jc w:val="both"/>
        <w:rPr>
          <w:rFonts w:ascii="Tahoma" w:hAnsi="Tahoma" w:cs="Tahoma"/>
          <w:b/>
        </w:rPr>
      </w:pPr>
      <w:r w:rsidRPr="00C8579C">
        <w:rPr>
          <w:rFonts w:ascii="Tahoma" w:hAnsi="Tahoma" w:cs="Tahoma"/>
          <w:b/>
        </w:rPr>
        <w:t>Jezik in denarna enota</w:t>
      </w:r>
    </w:p>
    <w:p w14:paraId="77FB38A4" w14:textId="77777777" w:rsidR="007C70A1" w:rsidRPr="00C8579C" w:rsidRDefault="007C70A1" w:rsidP="00011A1C">
      <w:pPr>
        <w:keepNext/>
        <w:keepLines/>
        <w:jc w:val="both"/>
        <w:rPr>
          <w:rFonts w:ascii="Tahoma" w:hAnsi="Tahoma" w:cs="Tahoma"/>
          <w:b/>
        </w:rPr>
      </w:pPr>
    </w:p>
    <w:p w14:paraId="7BB8D752" w14:textId="77777777" w:rsidR="00137300" w:rsidRPr="00C8579C" w:rsidRDefault="00471FA7" w:rsidP="00011A1C">
      <w:pPr>
        <w:keepNext/>
        <w:keepLines/>
        <w:jc w:val="both"/>
        <w:rPr>
          <w:rFonts w:ascii="Tahoma" w:hAnsi="Tahoma" w:cs="Tahoma"/>
          <w:color w:val="000000"/>
        </w:rPr>
      </w:pPr>
      <w:r>
        <w:rPr>
          <w:rFonts w:ascii="Tahoma" w:hAnsi="Tahoma" w:cs="Tahoma"/>
        </w:rPr>
        <w:t xml:space="preserve">Postopek javnega naročanja poteka v slovenskem jeziku. </w:t>
      </w:r>
      <w:r w:rsidR="002A23A6" w:rsidRPr="00C8579C">
        <w:rPr>
          <w:rFonts w:ascii="Tahoma" w:hAnsi="Tahoma" w:cs="Tahoma"/>
        </w:rPr>
        <w:t>Ponudniki predložijo ponudbo v slovenskem jeziku.</w:t>
      </w:r>
      <w:r w:rsidR="0002142C" w:rsidRPr="00C8579C">
        <w:rPr>
          <w:rFonts w:ascii="Tahoma" w:hAnsi="Tahoma" w:cs="Tahoma"/>
        </w:rPr>
        <w:t xml:space="preserve"> </w:t>
      </w:r>
      <w:r w:rsidR="00137300" w:rsidRPr="00C8579C">
        <w:rPr>
          <w:rFonts w:ascii="Tahoma" w:hAnsi="Tahoma" w:cs="Tahoma"/>
        </w:rPr>
        <w:t>V kolikor ponudnik v ponudbi priloži dokument</w:t>
      </w:r>
      <w:r w:rsidR="002D4194" w:rsidRPr="00C8579C">
        <w:rPr>
          <w:rFonts w:ascii="Tahoma" w:hAnsi="Tahoma" w:cs="Tahoma"/>
        </w:rPr>
        <w:t xml:space="preserve"> ponudbe ali del </w:t>
      </w:r>
      <w:r w:rsidR="00137300" w:rsidRPr="00C8579C">
        <w:rPr>
          <w:rFonts w:ascii="Tahoma" w:hAnsi="Tahoma" w:cs="Tahoma"/>
        </w:rPr>
        <w:t xml:space="preserve">ponudbe v tujem jeziku, si naročnik pridržuje pravico, da v fazi pregledovanja in ocenjevanja ponudb od ponudnika zahteva, da na lastne </w:t>
      </w:r>
      <w:r w:rsidR="002A4934" w:rsidRPr="00C8579C">
        <w:rPr>
          <w:rFonts w:ascii="Tahoma" w:hAnsi="Tahoma" w:cs="Tahoma"/>
          <w:color w:val="000000"/>
        </w:rPr>
        <w:t xml:space="preserve">stroške (tj. stroške ponudnika) predloži uradne prevode sodnega </w:t>
      </w:r>
      <w:r w:rsidR="00606533" w:rsidRPr="00C8579C">
        <w:rPr>
          <w:rFonts w:ascii="Tahoma" w:hAnsi="Tahoma" w:cs="Tahoma"/>
          <w:color w:val="000000"/>
        </w:rPr>
        <w:t>tolmača</w:t>
      </w:r>
      <w:r w:rsidR="00E53959" w:rsidRPr="00C8579C">
        <w:rPr>
          <w:rFonts w:ascii="Tahoma" w:hAnsi="Tahoma" w:cs="Tahoma"/>
          <w:color w:val="000000"/>
        </w:rPr>
        <w:t xml:space="preserve"> </w:t>
      </w:r>
      <w:r w:rsidR="002A4934" w:rsidRPr="00C8579C">
        <w:rPr>
          <w:rFonts w:ascii="Tahoma" w:hAnsi="Tahoma" w:cs="Tahoma"/>
          <w:color w:val="000000"/>
        </w:rPr>
        <w:t xml:space="preserve">za slovenski jezik, </w:t>
      </w:r>
      <w:r w:rsidR="00E53959" w:rsidRPr="00C8579C">
        <w:rPr>
          <w:rFonts w:ascii="Tahoma" w:hAnsi="Tahoma" w:cs="Tahoma"/>
          <w:color w:val="000000"/>
        </w:rPr>
        <w:t xml:space="preserve">dokumentov/dokazil, </w:t>
      </w:r>
      <w:r w:rsidR="002A4934" w:rsidRPr="00C8579C">
        <w:rPr>
          <w:rFonts w:ascii="Tahoma" w:hAnsi="Tahoma" w:cs="Tahoma"/>
          <w:color w:val="000000"/>
        </w:rPr>
        <w:t>ki so predloženi v tujem jeziku.</w:t>
      </w:r>
    </w:p>
    <w:p w14:paraId="7D296CC8" w14:textId="77777777" w:rsidR="0094613F" w:rsidRPr="00C8579C" w:rsidRDefault="0094613F" w:rsidP="00011A1C">
      <w:pPr>
        <w:keepNext/>
        <w:keepLines/>
        <w:jc w:val="both"/>
        <w:rPr>
          <w:rFonts w:ascii="Tahoma" w:hAnsi="Tahoma" w:cs="Tahoma"/>
        </w:rPr>
      </w:pPr>
    </w:p>
    <w:p w14:paraId="393F2892" w14:textId="77777777" w:rsidR="002A23A6" w:rsidRPr="00C8579C" w:rsidRDefault="002A23A6" w:rsidP="00011A1C">
      <w:pPr>
        <w:keepNext/>
        <w:keepLines/>
        <w:jc w:val="both"/>
        <w:rPr>
          <w:rFonts w:ascii="Tahoma" w:hAnsi="Tahoma" w:cs="Tahoma"/>
        </w:rPr>
      </w:pPr>
      <w:r w:rsidRPr="00C8579C">
        <w:rPr>
          <w:rFonts w:ascii="Tahoma" w:hAnsi="Tahoma" w:cs="Tahoma"/>
        </w:rPr>
        <w:t>Finančni podatki morajo biti podani v evrih, na do dve (2) decimalni mesti natančno.</w:t>
      </w:r>
    </w:p>
    <w:p w14:paraId="470442E1" w14:textId="77777777" w:rsidR="00950699" w:rsidRPr="00C8579C" w:rsidRDefault="00950699" w:rsidP="00011A1C">
      <w:pPr>
        <w:keepNext/>
        <w:keepLines/>
        <w:jc w:val="both"/>
        <w:rPr>
          <w:rFonts w:ascii="Tahoma" w:hAnsi="Tahoma" w:cs="Tahoma"/>
        </w:rPr>
      </w:pPr>
    </w:p>
    <w:p w14:paraId="0986836A" w14:textId="309DF354" w:rsidR="007C70A1" w:rsidRPr="00C8579C" w:rsidRDefault="0012084E" w:rsidP="00011A1C">
      <w:pPr>
        <w:keepNext/>
        <w:keepLines/>
        <w:numPr>
          <w:ilvl w:val="1"/>
          <w:numId w:val="2"/>
        </w:numPr>
        <w:jc w:val="both"/>
        <w:rPr>
          <w:rFonts w:ascii="Tahoma" w:hAnsi="Tahoma" w:cs="Tahoma"/>
          <w:b/>
        </w:rPr>
      </w:pPr>
      <w:r>
        <w:rPr>
          <w:rFonts w:ascii="Tahoma" w:hAnsi="Tahoma" w:cs="Tahoma"/>
          <w:b/>
        </w:rPr>
        <w:t>Vprašanja oziroma d</w:t>
      </w:r>
      <w:r w:rsidR="007C70A1" w:rsidRPr="00C8579C">
        <w:rPr>
          <w:rFonts w:ascii="Tahoma" w:hAnsi="Tahoma" w:cs="Tahoma"/>
          <w:b/>
        </w:rPr>
        <w:t>odatna pojasnila ponudnikom</w:t>
      </w:r>
      <w:bookmarkEnd w:id="1"/>
      <w:bookmarkEnd w:id="2"/>
      <w:bookmarkEnd w:id="3"/>
      <w:bookmarkEnd w:id="4"/>
      <w:bookmarkEnd w:id="5"/>
    </w:p>
    <w:p w14:paraId="086C2C8A" w14:textId="77777777" w:rsidR="007C70A1" w:rsidRPr="00C8579C" w:rsidRDefault="007C70A1" w:rsidP="00011A1C">
      <w:pPr>
        <w:keepNext/>
        <w:keepLines/>
        <w:jc w:val="both"/>
        <w:rPr>
          <w:rFonts w:ascii="Tahoma" w:hAnsi="Tahoma" w:cs="Tahoma"/>
        </w:rPr>
      </w:pPr>
    </w:p>
    <w:p w14:paraId="2A35AF5A" w14:textId="43048DA1" w:rsidR="0012084E" w:rsidRDefault="0012084E" w:rsidP="00011A1C">
      <w:pPr>
        <w:keepNext/>
        <w:keepLines/>
        <w:jc w:val="both"/>
        <w:rPr>
          <w:rFonts w:ascii="Tahoma" w:hAnsi="Tahoma" w:cs="Tahoma"/>
          <w:color w:val="FF0000"/>
        </w:rPr>
      </w:pPr>
      <w:r w:rsidRPr="008A3D17">
        <w:rPr>
          <w:rFonts w:ascii="Tahoma" w:hAnsi="Tahoma" w:cs="Tahoma"/>
        </w:rPr>
        <w:t xml:space="preserve">Vprašanja oziroma dodatna pojasnila o javnem naročilu </w:t>
      </w:r>
      <w:r w:rsidRPr="007F6546">
        <w:rPr>
          <w:rFonts w:ascii="Tahoma" w:hAnsi="Tahoma" w:cs="Tahoma"/>
        </w:rPr>
        <w:t>oziroma razpisni dokumentaciji, lahko ponudniki zahtevajo preko Portala javnih naročil,</w:t>
      </w:r>
      <w:r w:rsidRPr="007F6546">
        <w:rPr>
          <w:rFonts w:ascii="Tahoma" w:hAnsi="Tahoma" w:cs="Tahoma"/>
          <w:color w:val="FF0000"/>
        </w:rPr>
        <w:t xml:space="preserve"> </w:t>
      </w:r>
      <w:r w:rsidRPr="007F6546">
        <w:rPr>
          <w:rFonts w:ascii="Tahoma" w:hAnsi="Tahoma" w:cs="Tahoma"/>
          <w:b/>
          <w:u w:val="single"/>
        </w:rPr>
        <w:t xml:space="preserve">vendar najkasneje do </w:t>
      </w:r>
      <w:r w:rsidR="00C70083" w:rsidRPr="007F6546">
        <w:rPr>
          <w:rFonts w:ascii="Tahoma" w:hAnsi="Tahoma" w:cs="Tahoma"/>
          <w:b/>
          <w:u w:val="single"/>
        </w:rPr>
        <w:t xml:space="preserve">24.2.2023 </w:t>
      </w:r>
      <w:r w:rsidRPr="007F6546">
        <w:rPr>
          <w:rFonts w:ascii="Tahoma" w:hAnsi="Tahoma" w:cs="Tahoma"/>
          <w:b/>
          <w:u w:val="single"/>
        </w:rPr>
        <w:t>do</w:t>
      </w:r>
      <w:r w:rsidRPr="003A4E08">
        <w:rPr>
          <w:rFonts w:ascii="Tahoma" w:hAnsi="Tahoma" w:cs="Tahoma"/>
          <w:b/>
          <w:u w:val="single"/>
        </w:rPr>
        <w:t xml:space="preserve"> </w:t>
      </w:r>
      <w:r w:rsidR="00C70083">
        <w:rPr>
          <w:rFonts w:ascii="Tahoma" w:hAnsi="Tahoma" w:cs="Tahoma"/>
          <w:b/>
          <w:u w:val="single"/>
        </w:rPr>
        <w:t>11</w:t>
      </w:r>
      <w:r w:rsidRPr="00483CCF">
        <w:rPr>
          <w:rFonts w:ascii="Tahoma" w:hAnsi="Tahoma" w:cs="Tahoma"/>
          <w:b/>
          <w:u w:val="single"/>
        </w:rPr>
        <w:t>.00 ure</w:t>
      </w:r>
      <w:r w:rsidRPr="006B1AE3">
        <w:rPr>
          <w:rFonts w:ascii="Tahoma" w:hAnsi="Tahoma" w:cs="Tahoma"/>
        </w:rPr>
        <w:t>.</w:t>
      </w:r>
      <w:r w:rsidRPr="006B1AE3">
        <w:rPr>
          <w:rFonts w:ascii="Tahoma" w:hAnsi="Tahoma" w:cs="Tahoma"/>
          <w:color w:val="FF0000"/>
        </w:rPr>
        <w:t xml:space="preserve">   </w:t>
      </w:r>
    </w:p>
    <w:p w14:paraId="6894CBDC" w14:textId="77777777" w:rsidR="0012084E" w:rsidRDefault="0012084E" w:rsidP="00011A1C">
      <w:pPr>
        <w:keepNext/>
        <w:keepLines/>
        <w:jc w:val="both"/>
        <w:rPr>
          <w:rFonts w:ascii="Tahoma" w:hAnsi="Tahoma" w:cs="Tahoma"/>
          <w:color w:val="FF0000"/>
        </w:rPr>
      </w:pPr>
    </w:p>
    <w:p w14:paraId="2F5DB1A8" w14:textId="17325A0C" w:rsidR="0012084E" w:rsidRDefault="0012084E" w:rsidP="00011A1C">
      <w:pPr>
        <w:keepNext/>
        <w:keepLines/>
        <w:jc w:val="both"/>
        <w:rPr>
          <w:rFonts w:ascii="Tahoma" w:hAnsi="Tahoma"/>
        </w:rPr>
      </w:pPr>
      <w:r w:rsidRPr="00247D65">
        <w:rPr>
          <w:rFonts w:ascii="Tahoma" w:hAnsi="Tahoma"/>
        </w:rPr>
        <w:lastRenderedPageBreak/>
        <w:t>Odgovori oziroma</w:t>
      </w:r>
      <w:r w:rsidRPr="00C8579C">
        <w:rPr>
          <w:rFonts w:ascii="Tahoma" w:hAnsi="Tahoma"/>
        </w:rPr>
        <w:t xml:space="preserve"> pojasnila bodo objavljeni na Portalu javnih naročil, najkasneje </w:t>
      </w:r>
      <w:r>
        <w:rPr>
          <w:rFonts w:ascii="Tahoma" w:hAnsi="Tahoma"/>
        </w:rPr>
        <w:t>šest (6) koledarskih dni pred rokom, določenim za oddajo ponudb</w:t>
      </w:r>
      <w:r w:rsidRPr="00C8579C">
        <w:rPr>
          <w:rFonts w:ascii="Tahoma" w:hAnsi="Tahoma"/>
        </w:rPr>
        <w:t>, pod pogojem, da bo zahteva posredovana pravočasno. Na drugače posredovane zahteve za dodatna pojasnila ali vprašanja naročnik ni dolžan odgovoriti.</w:t>
      </w:r>
    </w:p>
    <w:p w14:paraId="01B53B0E" w14:textId="77777777" w:rsidR="004E4FC7" w:rsidRPr="00C8579C" w:rsidRDefault="004E4FC7" w:rsidP="00011A1C">
      <w:pPr>
        <w:keepNext/>
        <w:keepLines/>
        <w:jc w:val="both"/>
        <w:rPr>
          <w:rFonts w:ascii="Tahoma" w:hAnsi="Tahoma"/>
        </w:rPr>
      </w:pPr>
    </w:p>
    <w:p w14:paraId="53591B4E" w14:textId="2558A678" w:rsidR="007C70A1" w:rsidRPr="00C8579C" w:rsidRDefault="007C70A1" w:rsidP="00011A1C">
      <w:pPr>
        <w:keepNext/>
        <w:keepLines/>
        <w:numPr>
          <w:ilvl w:val="1"/>
          <w:numId w:val="2"/>
        </w:numPr>
        <w:jc w:val="both"/>
        <w:rPr>
          <w:rFonts w:ascii="Tahoma" w:hAnsi="Tahoma" w:cs="Tahoma"/>
          <w:b/>
        </w:rPr>
      </w:pPr>
      <w:r w:rsidRPr="00C8579C">
        <w:rPr>
          <w:rFonts w:ascii="Tahoma" w:hAnsi="Tahoma" w:cs="Tahoma"/>
          <w:b/>
        </w:rPr>
        <w:t>Variantna ponudba</w:t>
      </w:r>
      <w:r w:rsidR="0012084E">
        <w:rPr>
          <w:rFonts w:ascii="Tahoma" w:hAnsi="Tahoma" w:cs="Tahoma"/>
          <w:b/>
        </w:rPr>
        <w:t xml:space="preserve"> in ponudba z opcijo</w:t>
      </w:r>
    </w:p>
    <w:p w14:paraId="1C796039" w14:textId="77777777" w:rsidR="007C70A1" w:rsidRPr="00C8579C" w:rsidRDefault="007C70A1" w:rsidP="00011A1C">
      <w:pPr>
        <w:pStyle w:val="BESEDILO"/>
        <w:keepNext/>
        <w:widowControl/>
        <w:tabs>
          <w:tab w:val="clear" w:pos="2155"/>
        </w:tabs>
        <w:rPr>
          <w:rFonts w:ascii="Tahoma" w:hAnsi="Tahoma" w:cs="Tahoma"/>
          <w:kern w:val="0"/>
        </w:rPr>
      </w:pPr>
    </w:p>
    <w:p w14:paraId="669FBC8E" w14:textId="77777777" w:rsidR="0012084E" w:rsidRPr="00C8579C" w:rsidRDefault="0012084E" w:rsidP="00011A1C">
      <w:pPr>
        <w:keepNext/>
        <w:keepLines/>
        <w:jc w:val="both"/>
        <w:rPr>
          <w:rFonts w:ascii="Tahoma" w:hAnsi="Tahoma" w:cs="Tahoma"/>
        </w:rPr>
      </w:pPr>
      <w:r w:rsidRPr="00C8579C">
        <w:rPr>
          <w:rFonts w:ascii="Tahoma" w:hAnsi="Tahoma" w:cs="Tahoma"/>
        </w:rPr>
        <w:t>Naročnik ne dopušča predložitve variantne ponudbe</w:t>
      </w:r>
      <w:r>
        <w:rPr>
          <w:rFonts w:ascii="Tahoma" w:hAnsi="Tahoma" w:cs="Tahoma"/>
        </w:rPr>
        <w:t xml:space="preserve"> ali ponudbo z opcijo</w:t>
      </w:r>
      <w:r w:rsidRPr="00C8579C">
        <w:rPr>
          <w:rFonts w:ascii="Tahoma" w:hAnsi="Tahoma" w:cs="Tahoma"/>
        </w:rPr>
        <w:t>. Naročnik bo tako ponudbo zavrnil kot nedopustno.</w:t>
      </w:r>
    </w:p>
    <w:p w14:paraId="716D2C5C" w14:textId="77777777" w:rsidR="00AE4BEB" w:rsidRPr="00C8579C" w:rsidRDefault="00AE4BEB" w:rsidP="00011A1C">
      <w:pPr>
        <w:keepNext/>
        <w:keepLines/>
        <w:jc w:val="both"/>
        <w:rPr>
          <w:rFonts w:ascii="Tahoma" w:hAnsi="Tahoma" w:cs="Tahoma"/>
        </w:rPr>
      </w:pPr>
      <w:bookmarkStart w:id="6" w:name="_Toc116720524"/>
      <w:bookmarkStart w:id="7" w:name="_Toc116720588"/>
      <w:bookmarkStart w:id="8" w:name="_Toc116783499"/>
      <w:bookmarkStart w:id="9" w:name="_Toc116792933"/>
      <w:bookmarkStart w:id="10" w:name="_Toc136417505"/>
    </w:p>
    <w:p w14:paraId="044BB73E" w14:textId="77777777" w:rsidR="00AE4BEB" w:rsidRPr="00C8579C" w:rsidRDefault="00C74881" w:rsidP="00011A1C">
      <w:pPr>
        <w:keepNext/>
        <w:keepLines/>
        <w:numPr>
          <w:ilvl w:val="1"/>
          <w:numId w:val="2"/>
        </w:numPr>
        <w:jc w:val="both"/>
        <w:rPr>
          <w:rFonts w:ascii="Tahoma" w:hAnsi="Tahoma" w:cs="Tahoma"/>
          <w:b/>
        </w:rPr>
      </w:pPr>
      <w:r w:rsidRPr="00C8579C">
        <w:rPr>
          <w:rFonts w:ascii="Tahoma" w:hAnsi="Tahoma" w:cs="Tahoma"/>
          <w:b/>
        </w:rPr>
        <w:t>Okvirni sporazum</w:t>
      </w:r>
    </w:p>
    <w:p w14:paraId="67C175B3" w14:textId="77777777" w:rsidR="00F1423B" w:rsidRPr="00C8579C" w:rsidRDefault="00F1423B" w:rsidP="00011A1C">
      <w:pPr>
        <w:keepNext/>
        <w:keepLines/>
        <w:ind w:hanging="360"/>
        <w:jc w:val="both"/>
        <w:rPr>
          <w:rFonts w:ascii="Tahoma" w:hAnsi="Tahoma" w:cs="Tahoma"/>
        </w:rPr>
      </w:pPr>
    </w:p>
    <w:p w14:paraId="03CD4C5E" w14:textId="77777777" w:rsidR="00194AC2" w:rsidRPr="00C8579C" w:rsidRDefault="00194AC2" w:rsidP="00011A1C">
      <w:pPr>
        <w:keepNext/>
        <w:keepLines/>
        <w:jc w:val="both"/>
        <w:rPr>
          <w:rFonts w:ascii="Tahoma" w:hAnsi="Tahoma" w:cs="Tahoma"/>
        </w:rPr>
      </w:pPr>
      <w:r w:rsidRPr="009D1DC5">
        <w:rPr>
          <w:rFonts w:ascii="Tahoma" w:hAnsi="Tahoma" w:cs="Tahoma"/>
        </w:rPr>
        <w:t>Okvirni sporazum z</w:t>
      </w:r>
      <w:r w:rsidR="00C0328F" w:rsidRPr="009D1DC5">
        <w:rPr>
          <w:rFonts w:ascii="Tahoma" w:hAnsi="Tahoma" w:cs="Tahoma"/>
        </w:rPr>
        <w:t xml:space="preserve"> </w:t>
      </w:r>
      <w:r w:rsidRPr="009D1DC5">
        <w:rPr>
          <w:rFonts w:ascii="Tahoma" w:hAnsi="Tahoma" w:cs="Tahoma"/>
        </w:rPr>
        <w:t>izbranim ponudnikom bo podpisal zakoniti zastopnik naročnika.</w:t>
      </w:r>
    </w:p>
    <w:p w14:paraId="75F75AAF" w14:textId="77777777" w:rsidR="00194AC2" w:rsidRPr="00C8579C" w:rsidRDefault="00194AC2" w:rsidP="00011A1C">
      <w:pPr>
        <w:keepNext/>
        <w:keepLines/>
        <w:jc w:val="both"/>
        <w:rPr>
          <w:rFonts w:ascii="Tahoma" w:hAnsi="Tahoma" w:cs="Tahoma"/>
        </w:rPr>
      </w:pPr>
    </w:p>
    <w:p w14:paraId="2D5ECFAE" w14:textId="77777777" w:rsidR="009A7FCB" w:rsidRPr="00C8579C" w:rsidRDefault="00194AC2" w:rsidP="00011A1C">
      <w:pPr>
        <w:keepNext/>
        <w:keepLines/>
        <w:jc w:val="both"/>
        <w:rPr>
          <w:rFonts w:ascii="Tahoma" w:hAnsi="Tahoma" w:cs="Tahoma"/>
        </w:rPr>
      </w:pPr>
      <w:r w:rsidRPr="00C8579C">
        <w:rPr>
          <w:rFonts w:ascii="Tahoma" w:hAnsi="Tahoma" w:cs="Tahoma"/>
        </w:rPr>
        <w:t>Okvirni sporazum se bo pred podpisom vsebinsko prilagodil le glede na to, ali bo izbrani ponudnik predložil skupno ponudbo, prijavil sodelovanje podizvajalcev in podobno.</w:t>
      </w:r>
    </w:p>
    <w:p w14:paraId="3576D273" w14:textId="5EB9FA13" w:rsidR="002B0FB8" w:rsidRDefault="002B0FB8" w:rsidP="00011A1C">
      <w:pPr>
        <w:keepNext/>
        <w:keepLines/>
        <w:jc w:val="both"/>
        <w:rPr>
          <w:rFonts w:ascii="Tahoma" w:hAnsi="Tahoma" w:cs="Tahoma"/>
        </w:rPr>
      </w:pPr>
    </w:p>
    <w:p w14:paraId="2A7461CA" w14:textId="77777777" w:rsidR="005F1B04" w:rsidRPr="00B106CF" w:rsidRDefault="005F1B04" w:rsidP="00011A1C">
      <w:pPr>
        <w:keepNext/>
        <w:keepLines/>
        <w:jc w:val="both"/>
        <w:rPr>
          <w:rFonts w:ascii="Tahoma" w:hAnsi="Tahoma" w:cs="Tahoma"/>
        </w:rPr>
      </w:pPr>
      <w:r w:rsidRPr="000443E4">
        <w:rPr>
          <w:rFonts w:ascii="Tahoma" w:hAnsi="Tahoma" w:cs="Tahoma"/>
        </w:rPr>
        <w:t xml:space="preserve">Sestavni del (priloga) okvirnega sporazuma pomeni tudi pisni sporazum, ki ureja skupne varstvene ukrepe za zagotavljanje varnosti in zdravja pri delu, požarne varnosti in varovanja okolja ter obveznosti in pravice izvajalcev del in delavcev odgovornih za izvajanje teh ukrepov na skupnih deloviščih </w:t>
      </w:r>
      <w:r w:rsidRPr="00E27B63">
        <w:rPr>
          <w:rFonts w:ascii="Tahoma" w:hAnsi="Tahoma" w:cs="Tahoma"/>
        </w:rPr>
        <w:t>na RCERO Ljubljana na Cesti dveh cesarjev 101 v Ljubljani</w:t>
      </w:r>
      <w:r w:rsidRPr="000443E4">
        <w:rPr>
          <w:rFonts w:ascii="Tahoma" w:hAnsi="Tahoma" w:cs="Tahoma"/>
        </w:rPr>
        <w:t xml:space="preserve"> (v nadaljevanju: pisni sporazum varstvenih ukrepov), ki ga izbrani ponudnik podpiše z naročnikom.</w:t>
      </w:r>
    </w:p>
    <w:p w14:paraId="4DD85E52" w14:textId="77777777" w:rsidR="005F1B04" w:rsidRDefault="005F1B04" w:rsidP="00011A1C">
      <w:pPr>
        <w:keepNext/>
        <w:keepLines/>
        <w:jc w:val="both"/>
        <w:rPr>
          <w:rFonts w:ascii="Tahoma" w:hAnsi="Tahoma" w:cs="Tahoma"/>
        </w:rPr>
      </w:pPr>
    </w:p>
    <w:p w14:paraId="00A744C3" w14:textId="77777777" w:rsidR="007349E1" w:rsidRDefault="007349E1" w:rsidP="00011A1C">
      <w:pPr>
        <w:keepNext/>
        <w:keepLines/>
        <w:jc w:val="both"/>
        <w:rPr>
          <w:rFonts w:ascii="Tahoma" w:hAnsi="Tahoma" w:cs="Tahoma"/>
        </w:rPr>
      </w:pPr>
      <w:r>
        <w:rPr>
          <w:rFonts w:ascii="Tahoma" w:hAnsi="Tahoma" w:cs="Tahoma"/>
        </w:rPr>
        <w:t xml:space="preserve">Naročnik oddaja javno naročilo po odprtem postopku in bo po izvedenem postopku na podlagi a. točke sedmega odstavka 48. člena ZJN-3, sklenil okvirni sporazum z ekonomsko najugodnejšim ponudnikom, ki bo izpolnjeval pogoje in zahteve naročnika navedene v razpisni dokumentaciji. </w:t>
      </w:r>
    </w:p>
    <w:p w14:paraId="2C059F91" w14:textId="77777777" w:rsidR="007349E1" w:rsidRPr="00C8579C" w:rsidRDefault="007349E1" w:rsidP="00011A1C">
      <w:pPr>
        <w:keepNext/>
        <w:keepLines/>
        <w:jc w:val="both"/>
        <w:rPr>
          <w:rFonts w:ascii="Tahoma" w:hAnsi="Tahoma" w:cs="Tahoma"/>
        </w:rPr>
      </w:pPr>
    </w:p>
    <w:p w14:paraId="6EC75664" w14:textId="77777777" w:rsidR="00AE4BEB" w:rsidRPr="00C8579C" w:rsidRDefault="00AE4BEB" w:rsidP="00011A1C">
      <w:pPr>
        <w:keepNext/>
        <w:keepLines/>
        <w:jc w:val="both"/>
        <w:rPr>
          <w:rFonts w:ascii="Tahoma" w:hAnsi="Tahoma" w:cs="Tahoma"/>
        </w:rPr>
      </w:pPr>
      <w:r w:rsidRPr="00C8579C">
        <w:rPr>
          <w:rFonts w:ascii="Tahoma" w:hAnsi="Tahoma" w:cs="Tahoma"/>
        </w:rPr>
        <w:t xml:space="preserve">Vzorec </w:t>
      </w:r>
      <w:r w:rsidR="00C74881" w:rsidRPr="00C8579C">
        <w:rPr>
          <w:rFonts w:ascii="Tahoma" w:hAnsi="Tahoma" w:cs="Tahoma"/>
        </w:rPr>
        <w:t>okvirnega sporazuma</w:t>
      </w:r>
      <w:r w:rsidR="005F1B04">
        <w:rPr>
          <w:rFonts w:ascii="Tahoma" w:hAnsi="Tahoma" w:cs="Tahoma"/>
        </w:rPr>
        <w:t xml:space="preserve"> </w:t>
      </w:r>
      <w:r w:rsidRPr="00C8579C">
        <w:rPr>
          <w:rFonts w:ascii="Tahoma" w:hAnsi="Tahoma" w:cs="Tahoma"/>
        </w:rPr>
        <w:t xml:space="preserve">je kot </w:t>
      </w:r>
      <w:r w:rsidR="003B2B5D" w:rsidRPr="00C8579C">
        <w:rPr>
          <w:rFonts w:ascii="Tahoma" w:hAnsi="Tahoma" w:cs="Tahoma"/>
        </w:rPr>
        <w:t>P</w:t>
      </w:r>
      <w:r w:rsidRPr="00C8579C">
        <w:rPr>
          <w:rFonts w:ascii="Tahoma" w:hAnsi="Tahoma" w:cs="Tahoma"/>
        </w:rPr>
        <w:t xml:space="preserve">riloga </w:t>
      </w:r>
      <w:r w:rsidR="00D27B46" w:rsidRPr="00C8579C">
        <w:rPr>
          <w:rFonts w:ascii="Tahoma" w:hAnsi="Tahoma" w:cs="Tahoma"/>
        </w:rPr>
        <w:t xml:space="preserve">8 </w:t>
      </w:r>
      <w:r w:rsidRPr="00C8579C">
        <w:rPr>
          <w:rFonts w:ascii="Tahoma" w:hAnsi="Tahoma" w:cs="Tahoma"/>
        </w:rPr>
        <w:t>sestavni del te</w:t>
      </w:r>
      <w:r w:rsidR="006A1CBC" w:rsidRPr="00C8579C">
        <w:rPr>
          <w:rFonts w:ascii="Tahoma" w:hAnsi="Tahoma" w:cs="Tahoma"/>
        </w:rPr>
        <w:t xml:space="preserve"> razpisne</w:t>
      </w:r>
      <w:r w:rsidRPr="00C8579C">
        <w:rPr>
          <w:rFonts w:ascii="Tahoma" w:hAnsi="Tahoma" w:cs="Tahoma"/>
        </w:rPr>
        <w:t xml:space="preserve"> dokumentacije. </w:t>
      </w:r>
      <w:r w:rsidR="004117CD" w:rsidRPr="00C8579C">
        <w:rPr>
          <w:rFonts w:ascii="Tahoma" w:hAnsi="Tahoma" w:cs="Tahoma"/>
        </w:rPr>
        <w:t xml:space="preserve">Ponudnik potrdi, da se strinja z vsebino </w:t>
      </w:r>
      <w:r w:rsidR="007A31A4" w:rsidRPr="00C8579C">
        <w:rPr>
          <w:rFonts w:ascii="Tahoma" w:hAnsi="Tahoma" w:cs="Tahoma"/>
        </w:rPr>
        <w:t>okvirnega sporazuma</w:t>
      </w:r>
      <w:r w:rsidR="005F1B04">
        <w:rPr>
          <w:rFonts w:ascii="Tahoma" w:hAnsi="Tahoma" w:cs="Tahoma"/>
        </w:rPr>
        <w:t xml:space="preserve"> in pisnega sporazuma varstvenih ukrepov</w:t>
      </w:r>
      <w:r w:rsidR="007A31A4" w:rsidRPr="00C8579C">
        <w:rPr>
          <w:rFonts w:ascii="Tahoma" w:hAnsi="Tahoma" w:cs="Tahoma"/>
        </w:rPr>
        <w:t xml:space="preserve"> </w:t>
      </w:r>
      <w:r w:rsidR="004117CD" w:rsidRPr="00C8579C">
        <w:rPr>
          <w:rFonts w:ascii="Tahoma" w:hAnsi="Tahoma" w:cs="Tahoma"/>
        </w:rPr>
        <w:t xml:space="preserve">s podpisom </w:t>
      </w:r>
      <w:r w:rsidR="004117CD" w:rsidRPr="00C8579C">
        <w:rPr>
          <w:rFonts w:ascii="Tahoma" w:hAnsi="Tahoma" w:cs="Tahoma"/>
          <w:szCs w:val="22"/>
        </w:rPr>
        <w:t>ESPD (</w:t>
      </w:r>
      <w:r w:rsidR="004117CD" w:rsidRPr="00C8579C">
        <w:rPr>
          <w:rFonts w:ascii="Tahoma" w:hAnsi="Tahoma" w:cs="Tahoma"/>
          <w:i/>
          <w:szCs w:val="22"/>
        </w:rPr>
        <w:t>v »Del VI: Sklepne izjave«</w:t>
      </w:r>
      <w:r w:rsidR="004117CD" w:rsidRPr="00C8579C">
        <w:rPr>
          <w:rFonts w:ascii="Tahoma" w:hAnsi="Tahoma" w:cs="Tahoma"/>
          <w:szCs w:val="22"/>
        </w:rPr>
        <w:t>).</w:t>
      </w:r>
      <w:r w:rsidRPr="00C8579C">
        <w:rPr>
          <w:rFonts w:ascii="Tahoma" w:hAnsi="Tahoma" w:cs="Tahoma"/>
        </w:rPr>
        <w:t xml:space="preserve"> </w:t>
      </w:r>
    </w:p>
    <w:p w14:paraId="704A2210" w14:textId="77777777" w:rsidR="008A47C2" w:rsidRPr="00C8579C" w:rsidRDefault="008A47C2" w:rsidP="00011A1C">
      <w:pPr>
        <w:keepNext/>
        <w:keepLines/>
        <w:ind w:hanging="360"/>
        <w:jc w:val="both"/>
        <w:rPr>
          <w:rFonts w:ascii="Tahoma" w:hAnsi="Tahoma" w:cs="Tahoma"/>
        </w:rPr>
      </w:pPr>
    </w:p>
    <w:p w14:paraId="6709BF6A" w14:textId="77777777" w:rsidR="007C70A1" w:rsidRPr="00C8579C" w:rsidRDefault="007C70A1" w:rsidP="00011A1C">
      <w:pPr>
        <w:keepNext/>
        <w:keepLines/>
        <w:numPr>
          <w:ilvl w:val="1"/>
          <w:numId w:val="2"/>
        </w:numPr>
        <w:jc w:val="both"/>
        <w:rPr>
          <w:rFonts w:ascii="Tahoma" w:hAnsi="Tahoma" w:cs="Tahoma"/>
          <w:b/>
        </w:rPr>
      </w:pPr>
      <w:r w:rsidRPr="00C8579C">
        <w:rPr>
          <w:rFonts w:ascii="Tahoma" w:hAnsi="Tahoma" w:cs="Tahoma"/>
          <w:b/>
        </w:rPr>
        <w:t>Prav</w:t>
      </w:r>
      <w:bookmarkEnd w:id="6"/>
      <w:bookmarkEnd w:id="7"/>
      <w:bookmarkEnd w:id="8"/>
      <w:bookmarkEnd w:id="9"/>
      <w:bookmarkEnd w:id="10"/>
      <w:r w:rsidR="00712EF3" w:rsidRPr="00C8579C">
        <w:rPr>
          <w:rFonts w:ascii="Tahoma" w:hAnsi="Tahoma" w:cs="Tahoma"/>
          <w:b/>
        </w:rPr>
        <w:t>no varstvo</w:t>
      </w:r>
    </w:p>
    <w:p w14:paraId="7C012C3B" w14:textId="77777777" w:rsidR="007C70A1" w:rsidRPr="00C8579C" w:rsidRDefault="007C70A1" w:rsidP="00011A1C">
      <w:pPr>
        <w:keepNext/>
        <w:keepLines/>
        <w:jc w:val="both"/>
        <w:rPr>
          <w:rFonts w:ascii="Tahoma" w:hAnsi="Tahoma" w:cs="Tahoma"/>
          <w:b/>
        </w:rPr>
      </w:pPr>
    </w:p>
    <w:p w14:paraId="540AD4C2" w14:textId="77777777" w:rsidR="005E0EDF" w:rsidRDefault="005E0EDF" w:rsidP="00011A1C">
      <w:pPr>
        <w:keepNext/>
        <w:keepLines/>
        <w:autoSpaceDE w:val="0"/>
        <w:autoSpaceDN w:val="0"/>
        <w:adjustRightInd w:val="0"/>
        <w:jc w:val="both"/>
        <w:rPr>
          <w:rFonts w:ascii="Tahoma" w:hAnsi="Tahoma" w:cs="Tahoma"/>
        </w:rPr>
      </w:pPr>
      <w:r w:rsidRPr="00C8579C">
        <w:rPr>
          <w:rFonts w:ascii="Tahoma" w:hAnsi="Tahoma" w:cs="Tahoma"/>
        </w:rPr>
        <w:t>Ponudnikom je zagotovljeno pravno varstvo skladno z določbami Zakona o pravnem varstvu v postopkih javnega naročanja.</w:t>
      </w:r>
    </w:p>
    <w:p w14:paraId="3E910419" w14:textId="77777777" w:rsidR="00896CF6" w:rsidRDefault="00896CF6" w:rsidP="00011A1C">
      <w:pPr>
        <w:keepNext/>
        <w:keepLines/>
        <w:autoSpaceDE w:val="0"/>
        <w:autoSpaceDN w:val="0"/>
        <w:adjustRightInd w:val="0"/>
        <w:jc w:val="both"/>
        <w:rPr>
          <w:rFonts w:ascii="Tahoma" w:hAnsi="Tahoma" w:cs="Tahoma"/>
        </w:rPr>
      </w:pPr>
    </w:p>
    <w:p w14:paraId="5C5702F4" w14:textId="77777777" w:rsidR="007C70A1" w:rsidRDefault="007C70A1" w:rsidP="00011A1C">
      <w:pPr>
        <w:keepNext/>
        <w:keepLines/>
        <w:numPr>
          <w:ilvl w:val="1"/>
          <w:numId w:val="2"/>
        </w:numPr>
        <w:jc w:val="both"/>
        <w:rPr>
          <w:rFonts w:ascii="Tahoma" w:hAnsi="Tahoma" w:cs="Tahoma"/>
          <w:b/>
        </w:rPr>
      </w:pPr>
      <w:bookmarkStart w:id="11" w:name="_Toc163615935"/>
      <w:r w:rsidRPr="00C8579C">
        <w:rPr>
          <w:rFonts w:ascii="Tahoma" w:hAnsi="Tahoma" w:cs="Tahoma"/>
          <w:b/>
        </w:rPr>
        <w:t>Zaupnost po</w:t>
      </w:r>
      <w:bookmarkEnd w:id="11"/>
      <w:r w:rsidR="00502E8E" w:rsidRPr="00C8579C">
        <w:rPr>
          <w:rFonts w:ascii="Tahoma" w:hAnsi="Tahoma" w:cs="Tahoma"/>
          <w:b/>
        </w:rPr>
        <w:t>datkov</w:t>
      </w:r>
      <w:r w:rsidR="007349E1">
        <w:rPr>
          <w:rFonts w:ascii="Tahoma" w:hAnsi="Tahoma" w:cs="Tahoma"/>
          <w:b/>
        </w:rPr>
        <w:t xml:space="preserve"> in vpogled</w:t>
      </w:r>
    </w:p>
    <w:p w14:paraId="11193C9C" w14:textId="77777777" w:rsidR="00896CF6" w:rsidRPr="00C8579C" w:rsidRDefault="00896CF6" w:rsidP="00011A1C">
      <w:pPr>
        <w:keepNext/>
        <w:keepLines/>
        <w:ind w:left="720"/>
        <w:jc w:val="both"/>
        <w:rPr>
          <w:rFonts w:ascii="Tahoma" w:hAnsi="Tahoma" w:cs="Tahoma"/>
          <w:b/>
        </w:rPr>
      </w:pPr>
    </w:p>
    <w:p w14:paraId="1036EAB7" w14:textId="77777777" w:rsidR="00025B4F" w:rsidRDefault="00025B4F" w:rsidP="00011A1C">
      <w:pPr>
        <w:keepNext/>
        <w:keepLines/>
        <w:jc w:val="both"/>
        <w:rPr>
          <w:rFonts w:ascii="Tahoma" w:hAnsi="Tahoma" w:cs="Tahoma"/>
        </w:rPr>
      </w:pPr>
      <w:r w:rsidRPr="00C8579C">
        <w:rPr>
          <w:rFonts w:ascii="Tahoma" w:hAnsi="Tahoma" w:cs="Tahoma"/>
        </w:rPr>
        <w:t xml:space="preserve">Naročnik zagotavlja javnost in zaupnost podatkov skladno s </w:t>
      </w:r>
      <w:r w:rsidR="002A4934" w:rsidRPr="00C8579C">
        <w:rPr>
          <w:rFonts w:ascii="Tahoma" w:hAnsi="Tahoma" w:cs="Tahoma"/>
        </w:rPr>
        <w:t>35</w:t>
      </w:r>
      <w:r w:rsidRPr="00C8579C">
        <w:rPr>
          <w:rFonts w:ascii="Tahoma" w:hAnsi="Tahoma" w:cs="Tahoma"/>
        </w:rPr>
        <w:t>. členom ZJN-</w:t>
      </w:r>
      <w:r w:rsidR="002A4934" w:rsidRPr="00C8579C">
        <w:rPr>
          <w:rFonts w:ascii="Tahoma" w:hAnsi="Tahoma" w:cs="Tahoma"/>
        </w:rPr>
        <w:t>3</w:t>
      </w:r>
      <w:r w:rsidR="008A47C2" w:rsidRPr="00C8579C">
        <w:rPr>
          <w:rFonts w:ascii="Tahoma" w:hAnsi="Tahoma" w:cs="Tahoma"/>
        </w:rPr>
        <w:t>,</w:t>
      </w:r>
      <w:r w:rsidR="002A4934" w:rsidRPr="00C8579C">
        <w:rPr>
          <w:rFonts w:ascii="Tahoma" w:hAnsi="Tahoma" w:cs="Tahoma"/>
        </w:rPr>
        <w:t xml:space="preserve"> </w:t>
      </w:r>
      <w:r w:rsidRPr="00C8579C">
        <w:rPr>
          <w:rFonts w:ascii="Tahoma" w:hAnsi="Tahoma" w:cs="Tahoma"/>
        </w:rPr>
        <w:t>ob upoštevanju določb zakona, ki ureja varstvo osebnih podatkov, tajne podatke ali gospodarske družbe.</w:t>
      </w:r>
    </w:p>
    <w:p w14:paraId="25D7313E" w14:textId="77777777" w:rsidR="00896CF6" w:rsidRPr="00C8579C" w:rsidRDefault="00896CF6" w:rsidP="00011A1C">
      <w:pPr>
        <w:keepNext/>
        <w:keepLines/>
        <w:jc w:val="both"/>
        <w:rPr>
          <w:rFonts w:ascii="Tahoma" w:hAnsi="Tahoma" w:cs="Tahoma"/>
        </w:rPr>
      </w:pPr>
    </w:p>
    <w:p w14:paraId="4B88EB4B" w14:textId="77777777" w:rsidR="00025B4F" w:rsidRDefault="00025B4F" w:rsidP="00011A1C">
      <w:pPr>
        <w:keepNext/>
        <w:keepLines/>
        <w:jc w:val="both"/>
        <w:rPr>
          <w:rFonts w:ascii="Tahoma" w:hAnsi="Tahoma" w:cs="Tahoma"/>
        </w:rPr>
      </w:pPr>
      <w:r w:rsidRPr="00C8579C">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w:t>
      </w:r>
      <w:r w:rsidR="008A47C2" w:rsidRPr="00C8579C">
        <w:rPr>
          <w:rFonts w:ascii="Tahoma" w:hAnsi="Tahoma" w:cs="Tahoma"/>
        </w:rPr>
        <w:t>,</w:t>
      </w:r>
      <w:r w:rsidRPr="00C8579C">
        <w:rPr>
          <w:rFonts w:ascii="Tahoma" w:hAnsi="Tahoma" w:cs="Tahoma"/>
        </w:rPr>
        <w:t xml:space="preserve"> niti v nadaljevanju postopka ali kasneje. Naročnik bo v celoti odgovoren za varovanje zaupnosti tako dobljenih podatkov.</w:t>
      </w:r>
    </w:p>
    <w:p w14:paraId="5EB778EE" w14:textId="77777777" w:rsidR="007349E1" w:rsidRDefault="007349E1" w:rsidP="00011A1C">
      <w:pPr>
        <w:keepNext/>
        <w:keepLines/>
        <w:jc w:val="both"/>
        <w:rPr>
          <w:rFonts w:ascii="Tahoma" w:hAnsi="Tahoma" w:cs="Tahoma"/>
        </w:rPr>
      </w:pPr>
    </w:p>
    <w:p w14:paraId="3FA736C0" w14:textId="77777777" w:rsidR="007349E1" w:rsidRDefault="007349E1" w:rsidP="00011A1C">
      <w:pPr>
        <w:keepNext/>
        <w:keepLines/>
        <w:jc w:val="both"/>
        <w:rPr>
          <w:rFonts w:ascii="Tahoma" w:hAnsi="Tahoma" w:cs="Tahoma"/>
        </w:rPr>
      </w:pPr>
      <w:r w:rsidRPr="00D9783F">
        <w:rPr>
          <w:rFonts w:ascii="Tahoma" w:hAnsi="Tahoma" w:cs="Tahoma"/>
        </w:rPr>
        <w:t>Naročnik bo omogočil vpogled v s</w:t>
      </w:r>
      <w:r w:rsidR="001E62EB" w:rsidRPr="00D9783F">
        <w:rPr>
          <w:rFonts w:ascii="Tahoma" w:hAnsi="Tahoma" w:cs="Tahoma"/>
        </w:rPr>
        <w:t>kladu s 35. členom ZJN-3. Po</w:t>
      </w:r>
      <w:r w:rsidRPr="00D9783F">
        <w:rPr>
          <w:rFonts w:ascii="Tahoma" w:hAnsi="Tahoma" w:cs="Tahoma"/>
        </w:rPr>
        <w:t xml:space="preserve">nudnik mora zahtevo za vpogled pravočasno posredovati naročniku pisno na naslov: JAVNI HOLDING Ljubljana, </w:t>
      </w:r>
      <w:proofErr w:type="spellStart"/>
      <w:r w:rsidRPr="00D9783F">
        <w:rPr>
          <w:rFonts w:ascii="Tahoma" w:hAnsi="Tahoma" w:cs="Tahoma"/>
        </w:rPr>
        <w:t>d.o.o</w:t>
      </w:r>
      <w:proofErr w:type="spellEnd"/>
      <w:r w:rsidRPr="00D9783F">
        <w:rPr>
          <w:rFonts w:ascii="Tahoma" w:hAnsi="Tahoma" w:cs="Tahoma"/>
        </w:rPr>
        <w:t xml:space="preserve">., Verovškova ulica 70, 1000 Ljubljana ali po elektronski pošti na naslov: </w:t>
      </w:r>
      <w:hyperlink r:id="rId12" w:history="1">
        <w:r w:rsidRPr="00D9783F">
          <w:rPr>
            <w:rStyle w:val="Hiperpovezava"/>
            <w:rFonts w:ascii="Tahoma" w:hAnsi="Tahoma" w:cs="Tahoma"/>
          </w:rPr>
          <w:t>sjn@jhl.si</w:t>
        </w:r>
      </w:hyperlink>
      <w:r w:rsidRPr="00D9783F">
        <w:rPr>
          <w:rFonts w:ascii="Tahoma" w:hAnsi="Tahoma" w:cs="Tahoma"/>
        </w:rPr>
        <w:t xml:space="preserve"> ali na elektronski naslov kontaktne osebe, ki je navedena v Obvestilu o naročilu (oddelek I: Javni naročnik), ki je objavljeno na Portalu javnih naročil.</w:t>
      </w:r>
      <w:r>
        <w:rPr>
          <w:rFonts w:ascii="Tahoma" w:hAnsi="Tahoma" w:cs="Tahoma"/>
        </w:rPr>
        <w:t xml:space="preserve"> </w:t>
      </w:r>
    </w:p>
    <w:p w14:paraId="0CEC39FF" w14:textId="77777777" w:rsidR="005F1B04" w:rsidRPr="00C8579C" w:rsidRDefault="005F1B04" w:rsidP="00011A1C">
      <w:pPr>
        <w:keepNext/>
        <w:keepLines/>
        <w:jc w:val="both"/>
        <w:rPr>
          <w:rFonts w:ascii="Tahoma" w:hAnsi="Tahoma" w:cs="Tahoma"/>
        </w:rPr>
      </w:pPr>
    </w:p>
    <w:p w14:paraId="5D79A1BC" w14:textId="77777777" w:rsidR="007C70A1" w:rsidRPr="00C8579C" w:rsidRDefault="007C70A1" w:rsidP="00011A1C">
      <w:pPr>
        <w:keepNext/>
        <w:keepLines/>
        <w:numPr>
          <w:ilvl w:val="1"/>
          <w:numId w:val="2"/>
        </w:numPr>
        <w:jc w:val="both"/>
        <w:rPr>
          <w:rFonts w:ascii="Tahoma" w:hAnsi="Tahoma" w:cs="Tahoma"/>
          <w:b/>
        </w:rPr>
      </w:pPr>
      <w:r w:rsidRPr="00C8579C">
        <w:rPr>
          <w:rFonts w:ascii="Tahoma" w:hAnsi="Tahoma" w:cs="Tahoma"/>
          <w:b/>
        </w:rPr>
        <w:t>Jamstvo za</w:t>
      </w:r>
      <w:r w:rsidR="00A96998" w:rsidRPr="00C8579C">
        <w:rPr>
          <w:rFonts w:ascii="Tahoma" w:hAnsi="Tahoma" w:cs="Tahoma"/>
          <w:b/>
        </w:rPr>
        <w:t xml:space="preserve"> </w:t>
      </w:r>
      <w:r w:rsidRPr="00C8579C">
        <w:rPr>
          <w:rFonts w:ascii="Tahoma" w:hAnsi="Tahoma" w:cs="Tahoma"/>
          <w:b/>
        </w:rPr>
        <w:t>napake</w:t>
      </w:r>
    </w:p>
    <w:p w14:paraId="1E3E88AF" w14:textId="77777777" w:rsidR="00777852" w:rsidRPr="00C8579C" w:rsidRDefault="00777852" w:rsidP="00011A1C">
      <w:pPr>
        <w:keepNext/>
        <w:keepLines/>
        <w:ind w:left="720"/>
        <w:jc w:val="both"/>
        <w:rPr>
          <w:rFonts w:ascii="Tahoma" w:hAnsi="Tahoma" w:cs="Tahoma"/>
          <w:b/>
        </w:rPr>
      </w:pPr>
    </w:p>
    <w:p w14:paraId="600E5DD1" w14:textId="61A3E7F5" w:rsidR="007C70A1" w:rsidRDefault="00787A19" w:rsidP="00011A1C">
      <w:pPr>
        <w:keepNext/>
        <w:keepLines/>
        <w:jc w:val="both"/>
        <w:rPr>
          <w:rFonts w:ascii="Tahoma" w:hAnsi="Tahoma" w:cs="Tahoma"/>
        </w:rPr>
      </w:pPr>
      <w:r w:rsidRPr="00C8579C">
        <w:rPr>
          <w:rFonts w:ascii="Tahoma" w:hAnsi="Tahoma" w:cs="Tahoma"/>
        </w:rPr>
        <w:t>Izbrani ponudnik</w:t>
      </w:r>
      <w:r w:rsidR="007C70A1" w:rsidRPr="00C8579C">
        <w:rPr>
          <w:rFonts w:ascii="Tahoma" w:hAnsi="Tahoma" w:cs="Tahoma"/>
        </w:rPr>
        <w:t>, s kat</w:t>
      </w:r>
      <w:r w:rsidR="00502E8E" w:rsidRPr="00C8579C">
        <w:rPr>
          <w:rFonts w:ascii="Tahoma" w:hAnsi="Tahoma" w:cs="Tahoma"/>
        </w:rPr>
        <w:t xml:space="preserve">erim bo naročnik sklenil </w:t>
      </w:r>
      <w:r w:rsidR="004607A5" w:rsidRPr="00C8579C">
        <w:rPr>
          <w:rFonts w:ascii="Tahoma" w:hAnsi="Tahoma" w:cs="Tahoma"/>
        </w:rPr>
        <w:t>okvirni sporazum</w:t>
      </w:r>
      <w:r w:rsidR="007C70A1" w:rsidRPr="00C8579C">
        <w:rPr>
          <w:rFonts w:ascii="Tahoma" w:hAnsi="Tahoma" w:cs="Tahoma"/>
        </w:rPr>
        <w:t>, bo jamči</w:t>
      </w:r>
      <w:r w:rsidR="008A47C2" w:rsidRPr="00C8579C">
        <w:rPr>
          <w:rFonts w:ascii="Tahoma" w:hAnsi="Tahoma" w:cs="Tahoma"/>
        </w:rPr>
        <w:t>l</w:t>
      </w:r>
      <w:r w:rsidR="007C70A1" w:rsidRPr="00C8579C">
        <w:rPr>
          <w:rFonts w:ascii="Tahoma" w:hAnsi="Tahoma" w:cs="Tahoma"/>
        </w:rPr>
        <w:t xml:space="preserve"> za odpravo vseh vrst napak</w:t>
      </w:r>
      <w:r w:rsidR="00325548" w:rsidRPr="00C8579C">
        <w:rPr>
          <w:rFonts w:ascii="Tahoma" w:hAnsi="Tahoma" w:cs="Tahoma"/>
        </w:rPr>
        <w:t xml:space="preserve"> na predmetu javnega naročila</w:t>
      </w:r>
      <w:r w:rsidR="00A10B9A" w:rsidRPr="00C8579C">
        <w:rPr>
          <w:rFonts w:ascii="Tahoma" w:hAnsi="Tahoma" w:cs="Tahoma"/>
        </w:rPr>
        <w:t>,</w:t>
      </w:r>
      <w:r w:rsidR="007C70A1" w:rsidRPr="00C8579C">
        <w:rPr>
          <w:rFonts w:ascii="Tahoma" w:hAnsi="Tahoma" w:cs="Tahoma"/>
        </w:rPr>
        <w:t xml:space="preserve"> skladno z določili Obligacijskega zakonika.</w:t>
      </w:r>
    </w:p>
    <w:p w14:paraId="71C15249" w14:textId="2BE506EB" w:rsidR="005D1D6C" w:rsidRPr="00C8579C" w:rsidRDefault="00837427" w:rsidP="00011A1C">
      <w:pPr>
        <w:keepNext/>
        <w:keepLines/>
        <w:numPr>
          <w:ilvl w:val="1"/>
          <w:numId w:val="2"/>
        </w:numPr>
        <w:jc w:val="both"/>
        <w:rPr>
          <w:rFonts w:ascii="Tahoma" w:hAnsi="Tahoma" w:cs="Tahoma"/>
          <w:b/>
        </w:rPr>
      </w:pPr>
      <w:r w:rsidRPr="00C8579C">
        <w:rPr>
          <w:rFonts w:ascii="Tahoma" w:hAnsi="Tahoma" w:cs="Tahoma"/>
          <w:b/>
        </w:rPr>
        <w:lastRenderedPageBreak/>
        <w:t>Celovitost ponudbe</w:t>
      </w:r>
      <w:r w:rsidR="00011A1C">
        <w:rPr>
          <w:rFonts w:ascii="Tahoma" w:hAnsi="Tahoma" w:cs="Tahoma"/>
          <w:b/>
        </w:rPr>
        <w:t>, dopustnost ponudbe, pregled in ocenjevanje ponudb</w:t>
      </w:r>
    </w:p>
    <w:p w14:paraId="207EB494" w14:textId="77777777" w:rsidR="00C74881" w:rsidRDefault="00C74881" w:rsidP="00011A1C">
      <w:pPr>
        <w:keepNext/>
        <w:keepLines/>
        <w:jc w:val="both"/>
        <w:rPr>
          <w:rFonts w:ascii="Tahoma" w:hAnsi="Tahoma" w:cs="Tahoma"/>
        </w:rPr>
      </w:pPr>
    </w:p>
    <w:p w14:paraId="37E2678F" w14:textId="4EBE3225" w:rsidR="00655A37" w:rsidRPr="00655A37" w:rsidRDefault="009D1DC5" w:rsidP="00011A1C">
      <w:pPr>
        <w:keepNext/>
        <w:keepLines/>
        <w:jc w:val="both"/>
        <w:rPr>
          <w:rFonts w:ascii="Tahoma" w:hAnsi="Tahoma" w:cs="Tahoma"/>
        </w:rPr>
      </w:pPr>
      <w:r w:rsidRPr="007D1B8B">
        <w:rPr>
          <w:rFonts w:ascii="Tahoma" w:hAnsi="Tahoma" w:cs="Tahoma"/>
          <w:b/>
        </w:rPr>
        <w:t xml:space="preserve">Ponudnik </w:t>
      </w:r>
      <w:r>
        <w:rPr>
          <w:rFonts w:ascii="Tahoma" w:hAnsi="Tahoma" w:cs="Tahoma"/>
          <w:b/>
        </w:rPr>
        <w:t xml:space="preserve">mora ponuditi celoten predmet javnega naročila </w:t>
      </w:r>
      <w:r w:rsidRPr="005B530D">
        <w:rPr>
          <w:rFonts w:ascii="Tahoma" w:hAnsi="Tahoma" w:cs="Tahoma"/>
        </w:rPr>
        <w:t>(</w:t>
      </w:r>
      <w:r w:rsidRPr="00DD2628">
        <w:rPr>
          <w:rFonts w:ascii="Tahoma" w:hAnsi="Tahoma" w:cs="Tahoma"/>
        </w:rPr>
        <w:t>vse razpisane storitve</w:t>
      </w:r>
      <w:r w:rsidR="00950699">
        <w:rPr>
          <w:rFonts w:ascii="Tahoma" w:hAnsi="Tahoma" w:cs="Tahoma"/>
        </w:rPr>
        <w:t xml:space="preserve"> in dobave</w:t>
      </w:r>
      <w:r>
        <w:rPr>
          <w:rFonts w:ascii="Tahoma" w:hAnsi="Tahoma" w:cs="Tahoma"/>
        </w:rPr>
        <w:t>)</w:t>
      </w:r>
      <w:r w:rsidRPr="00B41545">
        <w:rPr>
          <w:rFonts w:ascii="Tahoma" w:hAnsi="Tahoma" w:cs="Tahoma"/>
        </w:rPr>
        <w:t>, pri čemer mora predmet ponudbe</w:t>
      </w:r>
      <w:r>
        <w:rPr>
          <w:rFonts w:ascii="Tahoma" w:hAnsi="Tahoma" w:cs="Tahoma"/>
        </w:rPr>
        <w:t xml:space="preserve"> </w:t>
      </w:r>
      <w:r w:rsidRPr="00B41545">
        <w:rPr>
          <w:rFonts w:ascii="Tahoma" w:hAnsi="Tahoma" w:cs="Tahoma"/>
        </w:rPr>
        <w:t xml:space="preserve">ustrezati tehničnim in ostalim zahtevam, navedenim v </w:t>
      </w:r>
      <w:r>
        <w:rPr>
          <w:rFonts w:ascii="Tahoma" w:hAnsi="Tahoma" w:cs="Tahoma"/>
        </w:rPr>
        <w:t>predmetni ra</w:t>
      </w:r>
      <w:r w:rsidR="00950699">
        <w:rPr>
          <w:rFonts w:ascii="Tahoma" w:hAnsi="Tahoma" w:cs="Tahoma"/>
        </w:rPr>
        <w:t>zpisni dokumentaciji naročnika.</w:t>
      </w:r>
      <w:r w:rsidR="00655A37">
        <w:rPr>
          <w:rFonts w:ascii="Tahoma" w:hAnsi="Tahoma" w:cs="Tahoma"/>
        </w:rPr>
        <w:t xml:space="preserve"> </w:t>
      </w:r>
      <w:r w:rsidR="00655A37" w:rsidRPr="00613FEA">
        <w:rPr>
          <w:rFonts w:ascii="Tahoma" w:hAnsi="Tahoma" w:cs="Tahoma"/>
        </w:rPr>
        <w:t>V primeru, da ponudnik ne bo ponudil celotnega naročila (vseh zahtevanih postavk v ponudbenem predračunu) bo izločen iz nadaljnje obravnave. Naročnik torej ne bo upošteval ponudnika, ki bo znotraj ponudbenega predračuna ponudil zgolj posamezno postavko.</w:t>
      </w:r>
    </w:p>
    <w:p w14:paraId="03ABB1F8" w14:textId="77777777" w:rsidR="00DE5970" w:rsidRPr="00C8579C" w:rsidRDefault="00DE5970" w:rsidP="00011A1C">
      <w:pPr>
        <w:keepNext/>
        <w:keepLines/>
        <w:jc w:val="both"/>
        <w:rPr>
          <w:rFonts w:ascii="Tahoma" w:hAnsi="Tahoma" w:cs="Tahoma"/>
        </w:rPr>
      </w:pPr>
    </w:p>
    <w:p w14:paraId="6CD7227A" w14:textId="77777777" w:rsidR="00B46BCD" w:rsidRPr="00C8579C" w:rsidRDefault="00B46BCD" w:rsidP="00011A1C">
      <w:pPr>
        <w:keepNext/>
        <w:keepLines/>
        <w:jc w:val="both"/>
        <w:rPr>
          <w:rFonts w:ascii="Tahoma" w:hAnsi="Tahoma" w:cs="Tahoma"/>
        </w:rPr>
      </w:pPr>
      <w:r w:rsidRPr="00C8579C">
        <w:rPr>
          <w:rFonts w:ascii="Tahoma" w:hAnsi="Tahoma" w:cs="Tahoma"/>
        </w:rPr>
        <w:t>V primeru, da predmet ponudbe ne bo v skladu z vsemi zahtevami in pogoji razpisne dokumentacije, bo naročnik tako ponudbo izključil iz sodelovanja v postopku oddaje javnega naročila.</w:t>
      </w:r>
    </w:p>
    <w:p w14:paraId="145282AE" w14:textId="7A51EA62" w:rsidR="00382D76" w:rsidRDefault="00382D76" w:rsidP="00011A1C">
      <w:pPr>
        <w:keepNext/>
        <w:keepLines/>
        <w:jc w:val="both"/>
        <w:rPr>
          <w:rFonts w:ascii="Tahoma" w:hAnsi="Tahoma" w:cs="Tahoma"/>
        </w:rPr>
      </w:pPr>
    </w:p>
    <w:p w14:paraId="0798E34A" w14:textId="77777777" w:rsidR="00011A1C" w:rsidRPr="008A3D17" w:rsidRDefault="00011A1C" w:rsidP="00011A1C">
      <w:pPr>
        <w:keepNext/>
        <w:keepLines/>
        <w:jc w:val="both"/>
        <w:rPr>
          <w:rFonts w:ascii="Tahoma" w:hAnsi="Tahoma" w:cs="Tahoma"/>
        </w:rPr>
      </w:pPr>
      <w:r w:rsidRPr="008A3D17">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0F5449AE" w14:textId="77777777" w:rsidR="00011A1C" w:rsidRPr="008A3D17" w:rsidRDefault="00011A1C" w:rsidP="00011A1C">
      <w:pPr>
        <w:keepNext/>
        <w:keepLines/>
        <w:jc w:val="both"/>
        <w:rPr>
          <w:rFonts w:ascii="Tahoma" w:hAnsi="Tahoma" w:cs="Tahoma"/>
        </w:rPr>
      </w:pPr>
    </w:p>
    <w:p w14:paraId="2F9B49BD" w14:textId="77777777" w:rsidR="00011A1C" w:rsidRPr="008A3D17" w:rsidRDefault="00011A1C" w:rsidP="00011A1C">
      <w:pPr>
        <w:keepNext/>
        <w:keepLines/>
        <w:jc w:val="both"/>
        <w:rPr>
          <w:rFonts w:ascii="Tahoma" w:hAnsi="Tahoma" w:cs="Tahoma"/>
        </w:rPr>
      </w:pPr>
      <w:r w:rsidRPr="008A3D17">
        <w:rPr>
          <w:rFonts w:ascii="Tahoma" w:hAnsi="Tahoma" w:cs="Tahoma"/>
        </w:rPr>
        <w:t>Naročnik lahko od ponudnikov zahteva razčlembo (analizo) ponudbenih cen. Zahtevek za dodatna pojasnila kot tudi odgovor morata biti posredovana v enaki obliki kot dodatna pojasnila.</w:t>
      </w:r>
    </w:p>
    <w:p w14:paraId="7368B3F8" w14:textId="77777777" w:rsidR="00011A1C" w:rsidRPr="008A3D17" w:rsidRDefault="00011A1C" w:rsidP="00011A1C">
      <w:pPr>
        <w:keepNext/>
        <w:keepLines/>
        <w:jc w:val="both"/>
        <w:rPr>
          <w:rFonts w:ascii="Tahoma" w:hAnsi="Tahoma" w:cs="Tahoma"/>
        </w:rPr>
      </w:pPr>
    </w:p>
    <w:p w14:paraId="12CD28E8" w14:textId="77777777" w:rsidR="00011A1C" w:rsidRPr="008A3D17" w:rsidRDefault="00011A1C" w:rsidP="00011A1C">
      <w:pPr>
        <w:keepNext/>
        <w:keepLines/>
        <w:jc w:val="both"/>
        <w:rPr>
          <w:rFonts w:ascii="Tahoma" w:hAnsi="Tahoma" w:cs="Tahoma"/>
        </w:rPr>
      </w:pPr>
      <w:r w:rsidRPr="008A3D17">
        <w:rPr>
          <w:rFonts w:ascii="Tahoma" w:hAnsi="Tahoma" w:cs="Tahoma"/>
        </w:rPr>
        <w:t xml:space="preserve">Naročnik lahko pri preverjanju izpolnjevanja zahtev iz razpisne dokumentacije od gospodarskega subjekta zahteva dodatna pooblastila za pridobitev podatkov iz uradnih evidenc, ki bi jih potreboval pri preverjanju podatkov iz uradnih evidenc.  </w:t>
      </w:r>
    </w:p>
    <w:p w14:paraId="375C90C0" w14:textId="77777777" w:rsidR="00011A1C" w:rsidRPr="00C8579C" w:rsidRDefault="00011A1C" w:rsidP="00011A1C">
      <w:pPr>
        <w:keepNext/>
        <w:keepLines/>
        <w:jc w:val="both"/>
        <w:rPr>
          <w:rFonts w:ascii="Tahoma" w:hAnsi="Tahoma" w:cs="Tahoma"/>
        </w:rPr>
      </w:pPr>
    </w:p>
    <w:p w14:paraId="3C6C1777" w14:textId="77777777" w:rsidR="00AE4BEB" w:rsidRPr="00C8579C" w:rsidRDefault="00AE4BEB" w:rsidP="00011A1C">
      <w:pPr>
        <w:keepNext/>
        <w:keepLines/>
        <w:numPr>
          <w:ilvl w:val="1"/>
          <w:numId w:val="2"/>
        </w:numPr>
        <w:jc w:val="both"/>
        <w:rPr>
          <w:rFonts w:ascii="Tahoma" w:hAnsi="Tahoma" w:cs="Tahoma"/>
          <w:b/>
        </w:rPr>
      </w:pPr>
      <w:r w:rsidRPr="00C8579C">
        <w:rPr>
          <w:rFonts w:ascii="Tahoma" w:hAnsi="Tahoma" w:cs="Tahoma"/>
          <w:b/>
        </w:rPr>
        <w:t>Ponudniki s sedežem izven Republike Slovenije</w:t>
      </w:r>
    </w:p>
    <w:p w14:paraId="19CD0A4C" w14:textId="77777777" w:rsidR="00AE4BEB" w:rsidRPr="00C8579C" w:rsidRDefault="00AE4BEB" w:rsidP="00011A1C">
      <w:pPr>
        <w:keepNext/>
        <w:keepLines/>
        <w:autoSpaceDE w:val="0"/>
        <w:autoSpaceDN w:val="0"/>
        <w:adjustRightInd w:val="0"/>
        <w:ind w:left="720"/>
        <w:jc w:val="both"/>
        <w:rPr>
          <w:rFonts w:ascii="Tahoma" w:eastAsia="Calibri" w:hAnsi="Tahoma" w:cs="Tahoma"/>
        </w:rPr>
      </w:pPr>
    </w:p>
    <w:p w14:paraId="1F00EF7C" w14:textId="77777777" w:rsidR="00011A1C" w:rsidRDefault="00011A1C" w:rsidP="00011A1C">
      <w:pPr>
        <w:keepNext/>
        <w:keepLines/>
        <w:autoSpaceDE w:val="0"/>
        <w:autoSpaceDN w:val="0"/>
        <w:adjustRightInd w:val="0"/>
        <w:jc w:val="both"/>
        <w:rPr>
          <w:rFonts w:ascii="Tahoma" w:hAnsi="Tahoma" w:cs="Tahoma"/>
        </w:rPr>
      </w:pPr>
      <w:r w:rsidRPr="00C8579C">
        <w:rPr>
          <w:rFonts w:ascii="Tahoma" w:hAnsi="Tahoma" w:cs="Tahoma"/>
        </w:rPr>
        <w:t xml:space="preserve">Ponudniki s sedežem </w:t>
      </w:r>
      <w:r>
        <w:rPr>
          <w:rFonts w:ascii="Tahoma" w:hAnsi="Tahoma" w:cs="Tahoma"/>
        </w:rPr>
        <w:t>izven Republike Slovenije</w:t>
      </w:r>
      <w:r w:rsidRPr="00C8579C">
        <w:rPr>
          <w:rFonts w:ascii="Tahoma" w:hAnsi="Tahoma" w:cs="Tahoma"/>
        </w:rPr>
        <w:t xml:space="preserve"> morajo izpolnjevati enake pogoje kot ponudniki s sedežem v Republiki Sloveniji, </w:t>
      </w:r>
      <w:r w:rsidRPr="0072622B">
        <w:rPr>
          <w:rFonts w:ascii="Tahoma" w:hAnsi="Tahoma" w:cs="Tahoma"/>
        </w:rPr>
        <w:t xml:space="preserve">ter </w:t>
      </w:r>
      <w:r w:rsidRPr="0072622B">
        <w:rPr>
          <w:rFonts w:ascii="Tahoma" w:eastAsiaTheme="minorHAnsi" w:hAnsi="Tahoma" w:cs="Tahoma"/>
          <w:lang w:val="x-none"/>
        </w:rPr>
        <w:t>morajo posamezno sposobnost dokazovati v skladu</w:t>
      </w:r>
      <w:r w:rsidRPr="0072622B">
        <w:rPr>
          <w:rFonts w:ascii="Tahoma" w:eastAsiaTheme="minorHAnsi" w:hAnsi="Tahoma" w:cs="Tahoma"/>
        </w:rPr>
        <w:t xml:space="preserve"> z zahtevami naročnika iz razpisne dokumentacije, ki velja za vse ponudnike</w:t>
      </w:r>
      <w:r w:rsidRPr="0072622B">
        <w:rPr>
          <w:rFonts w:ascii="Tahoma" w:eastAsiaTheme="minorHAnsi" w:hAnsi="Tahoma" w:cs="Tahoma"/>
          <w:lang w:val="x-none"/>
        </w:rPr>
        <w:t xml:space="preserve"> </w:t>
      </w:r>
      <w:r w:rsidRPr="0072622B">
        <w:rPr>
          <w:rFonts w:ascii="Tahoma" w:eastAsiaTheme="minorHAnsi" w:hAnsi="Tahoma" w:cs="Tahoma"/>
        </w:rPr>
        <w:t xml:space="preserve">ter v skladu </w:t>
      </w:r>
      <w:r w:rsidRPr="0072622B">
        <w:rPr>
          <w:rFonts w:ascii="Tahoma" w:eastAsiaTheme="minorHAnsi" w:hAnsi="Tahoma" w:cs="Tahoma"/>
          <w:lang w:val="x-none"/>
        </w:rPr>
        <w:t xml:space="preserve">z določili </w:t>
      </w:r>
      <w:r w:rsidRPr="0072622B">
        <w:rPr>
          <w:rFonts w:ascii="Tahoma" w:eastAsiaTheme="minorHAnsi" w:hAnsi="Tahoma" w:cs="Tahoma"/>
        </w:rPr>
        <w:t>četrtega odstavka 77</w:t>
      </w:r>
      <w:r w:rsidRPr="0072622B">
        <w:rPr>
          <w:rFonts w:ascii="Tahoma" w:eastAsiaTheme="minorHAnsi" w:hAnsi="Tahoma" w:cs="Tahoma"/>
          <w:lang w:val="x-none"/>
        </w:rPr>
        <w:t>. člena ZJN-</w:t>
      </w:r>
      <w:r w:rsidRPr="0072622B">
        <w:rPr>
          <w:rFonts w:ascii="Tahoma" w:eastAsiaTheme="minorHAnsi" w:hAnsi="Tahoma" w:cs="Tahoma"/>
        </w:rPr>
        <w:t>3</w:t>
      </w:r>
      <w:r w:rsidRPr="0072622B">
        <w:rPr>
          <w:rFonts w:ascii="Tahoma" w:eastAsiaTheme="minorHAnsi" w:hAnsi="Tahoma" w:cs="Tahoma"/>
          <w:lang w:val="x-none"/>
        </w:rPr>
        <w:t>.</w:t>
      </w:r>
    </w:p>
    <w:p w14:paraId="01F03D52" w14:textId="77777777" w:rsidR="00011A1C" w:rsidRPr="00C8579C" w:rsidRDefault="00011A1C" w:rsidP="00011A1C">
      <w:pPr>
        <w:keepNext/>
        <w:keepLines/>
        <w:autoSpaceDE w:val="0"/>
        <w:autoSpaceDN w:val="0"/>
        <w:adjustRightInd w:val="0"/>
        <w:jc w:val="both"/>
        <w:rPr>
          <w:rFonts w:ascii="Tahoma" w:hAnsi="Tahoma" w:cs="Tahoma"/>
        </w:rPr>
      </w:pPr>
    </w:p>
    <w:p w14:paraId="786D1B06" w14:textId="77777777" w:rsidR="00011A1C" w:rsidRDefault="00011A1C" w:rsidP="00011A1C">
      <w:pPr>
        <w:keepNext/>
        <w:keepLines/>
        <w:autoSpaceDE w:val="0"/>
        <w:autoSpaceDN w:val="0"/>
        <w:adjustRightInd w:val="0"/>
        <w:jc w:val="both"/>
        <w:rPr>
          <w:rFonts w:ascii="Tahoma" w:hAnsi="Tahoma" w:cs="Tahoma"/>
        </w:rPr>
      </w:pPr>
      <w:r w:rsidRPr="0072622B">
        <w:rPr>
          <w:rFonts w:ascii="Tahoma" w:hAnsi="Tahoma" w:cs="Tahoma"/>
        </w:rPr>
        <w:t>Enako velja tudi v primeru, da ponudnik nastopa s partnerjem</w:t>
      </w:r>
      <w:r w:rsidRPr="0072622B">
        <w:rPr>
          <w:rFonts w:ascii="Tahoma" w:eastAsiaTheme="minorHAnsi" w:hAnsi="Tahoma" w:cs="Tahoma"/>
          <w:lang w:val="x-none"/>
        </w:rPr>
        <w:t xml:space="preserve"> v okviru skupne ponudbe</w:t>
      </w:r>
      <w:r w:rsidRPr="0072622B">
        <w:rPr>
          <w:rFonts w:ascii="Tahoma" w:hAnsi="Tahoma" w:cs="Tahoma"/>
        </w:rPr>
        <w:t xml:space="preserve"> ali podizvajalcem ali se sklicuje na uporabo zmogljivosti drugih subjektov s sedežem/i v tuji državi.</w:t>
      </w:r>
    </w:p>
    <w:p w14:paraId="0CB2A3C8" w14:textId="77777777" w:rsidR="00011A1C" w:rsidRDefault="00011A1C" w:rsidP="00011A1C">
      <w:pPr>
        <w:keepNext/>
        <w:keepLines/>
        <w:autoSpaceDE w:val="0"/>
        <w:autoSpaceDN w:val="0"/>
        <w:adjustRightInd w:val="0"/>
        <w:jc w:val="both"/>
        <w:rPr>
          <w:rFonts w:ascii="Tahoma" w:hAnsi="Tahoma" w:cs="Tahoma"/>
        </w:rPr>
      </w:pPr>
    </w:p>
    <w:p w14:paraId="3C41D7BE" w14:textId="77777777" w:rsidR="00011A1C" w:rsidRPr="008A3D17" w:rsidRDefault="00011A1C" w:rsidP="00011A1C">
      <w:pPr>
        <w:keepNext/>
        <w:keepLines/>
        <w:jc w:val="both"/>
        <w:rPr>
          <w:rFonts w:ascii="Tahoma" w:eastAsiaTheme="minorHAnsi" w:hAnsi="Tahoma" w:cs="Tahoma"/>
          <w:i/>
        </w:rPr>
      </w:pPr>
      <w:r w:rsidRPr="008A3D17">
        <w:rPr>
          <w:rFonts w:ascii="Tahoma" w:eastAsiaTheme="minorHAnsi" w:hAnsi="Tahoma" w:cs="Tahoma"/>
          <w:i/>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3EE94B80" w14:textId="77777777" w:rsidR="00A900F1" w:rsidRPr="00C8579C" w:rsidRDefault="00A900F1" w:rsidP="00011A1C">
      <w:pPr>
        <w:keepNext/>
        <w:keepLines/>
        <w:autoSpaceDE w:val="0"/>
        <w:autoSpaceDN w:val="0"/>
        <w:adjustRightInd w:val="0"/>
        <w:jc w:val="both"/>
        <w:rPr>
          <w:rFonts w:ascii="Tahoma" w:hAnsi="Tahoma" w:cs="Tahoma"/>
        </w:rPr>
      </w:pPr>
    </w:p>
    <w:p w14:paraId="17024864" w14:textId="77777777" w:rsidR="00A900F1" w:rsidRDefault="00A900F1" w:rsidP="00011A1C">
      <w:pPr>
        <w:keepNext/>
        <w:keepLines/>
        <w:numPr>
          <w:ilvl w:val="1"/>
          <w:numId w:val="2"/>
        </w:numPr>
        <w:jc w:val="both"/>
        <w:rPr>
          <w:rFonts w:ascii="Tahoma" w:hAnsi="Tahoma" w:cs="Tahoma"/>
          <w:b/>
        </w:rPr>
      </w:pPr>
      <w:r>
        <w:rPr>
          <w:rFonts w:ascii="Tahoma" w:hAnsi="Tahoma" w:cs="Tahoma"/>
          <w:b/>
        </w:rPr>
        <w:t>Samostojna ponudba</w:t>
      </w:r>
    </w:p>
    <w:p w14:paraId="4D9FE477" w14:textId="77777777" w:rsidR="00A900F1" w:rsidRPr="00B0702A" w:rsidRDefault="00A900F1" w:rsidP="00011A1C">
      <w:pPr>
        <w:keepNext/>
        <w:keepLines/>
        <w:jc w:val="both"/>
        <w:rPr>
          <w:rFonts w:ascii="Tahoma" w:hAnsi="Tahoma" w:cs="Tahoma"/>
        </w:rPr>
      </w:pPr>
    </w:p>
    <w:p w14:paraId="0A0C95A8" w14:textId="77777777" w:rsidR="00A900F1" w:rsidRPr="00B0702A" w:rsidRDefault="00A900F1" w:rsidP="00011A1C">
      <w:pPr>
        <w:keepNext/>
        <w:keepLines/>
        <w:jc w:val="both"/>
        <w:rPr>
          <w:rFonts w:ascii="Tahoma" w:hAnsi="Tahoma" w:cs="Tahoma"/>
        </w:rPr>
      </w:pPr>
      <w:r w:rsidRPr="00B0702A">
        <w:rPr>
          <w:rFonts w:ascii="Tahoma" w:hAnsi="Tahoma" w:cs="Tahoma"/>
        </w:rPr>
        <w:t>Ponudnik lahko odda samostojno ponudbo. Ponudnik mora v ponudbi predložiti priloge v skladu s to razpisno dokumentacijo.</w:t>
      </w:r>
    </w:p>
    <w:p w14:paraId="1FD5FB24" w14:textId="77777777" w:rsidR="00777852" w:rsidRPr="00C8579C" w:rsidRDefault="00777852" w:rsidP="00011A1C">
      <w:pPr>
        <w:keepNext/>
        <w:keepLines/>
        <w:autoSpaceDE w:val="0"/>
        <w:autoSpaceDN w:val="0"/>
        <w:adjustRightInd w:val="0"/>
        <w:jc w:val="both"/>
        <w:rPr>
          <w:rFonts w:ascii="Tahoma" w:eastAsia="Calibri" w:hAnsi="Tahoma" w:cs="Tahoma"/>
        </w:rPr>
      </w:pPr>
    </w:p>
    <w:p w14:paraId="6F1054E3" w14:textId="77777777" w:rsidR="003418E8" w:rsidRPr="00C8579C" w:rsidRDefault="003418E8" w:rsidP="00011A1C">
      <w:pPr>
        <w:keepNext/>
        <w:keepLines/>
        <w:numPr>
          <w:ilvl w:val="1"/>
          <w:numId w:val="2"/>
        </w:numPr>
        <w:jc w:val="both"/>
        <w:rPr>
          <w:rFonts w:ascii="Tahoma" w:hAnsi="Tahoma" w:cs="Tahoma"/>
          <w:b/>
        </w:rPr>
      </w:pPr>
      <w:r w:rsidRPr="00C8579C">
        <w:rPr>
          <w:rFonts w:ascii="Tahoma" w:hAnsi="Tahoma" w:cs="Tahoma"/>
          <w:b/>
        </w:rPr>
        <w:t>Skupna ponudba</w:t>
      </w:r>
    </w:p>
    <w:p w14:paraId="60958D3C" w14:textId="77777777" w:rsidR="00147135" w:rsidRPr="00C8579C" w:rsidRDefault="00147135" w:rsidP="00011A1C">
      <w:pPr>
        <w:pStyle w:val="tekst1"/>
        <w:keepNext/>
        <w:keepLines/>
        <w:spacing w:before="0" w:line="240" w:lineRule="auto"/>
        <w:rPr>
          <w:rFonts w:ascii="Tahoma" w:hAnsi="Tahoma" w:cs="Tahoma"/>
          <w:sz w:val="20"/>
        </w:rPr>
      </w:pPr>
    </w:p>
    <w:p w14:paraId="645831E7" w14:textId="77777777" w:rsidR="003418E8" w:rsidRPr="00C8579C" w:rsidRDefault="003418E8" w:rsidP="00011A1C">
      <w:pPr>
        <w:pStyle w:val="tekst1"/>
        <w:keepNext/>
        <w:keepLines/>
        <w:spacing w:before="0" w:line="240" w:lineRule="auto"/>
        <w:rPr>
          <w:rFonts w:ascii="Tahoma" w:hAnsi="Tahoma" w:cs="Tahoma"/>
          <w:sz w:val="20"/>
        </w:rPr>
      </w:pPr>
      <w:r w:rsidRPr="00C8579C">
        <w:rPr>
          <w:rFonts w:ascii="Tahoma" w:hAnsi="Tahoma" w:cs="Tahoma"/>
          <w:sz w:val="20"/>
        </w:rPr>
        <w:t xml:space="preserve">Ponudbo lahko predloži skupina </w:t>
      </w:r>
      <w:r w:rsidR="00C75CAF" w:rsidRPr="00C8579C">
        <w:rPr>
          <w:rFonts w:ascii="Tahoma" w:hAnsi="Tahoma" w:cs="Tahoma"/>
          <w:sz w:val="20"/>
        </w:rPr>
        <w:t>ponudnikov</w:t>
      </w:r>
      <w:r w:rsidRPr="00C8579C">
        <w:rPr>
          <w:rFonts w:ascii="Tahoma" w:hAnsi="Tahoma" w:cs="Tahoma"/>
          <w:sz w:val="20"/>
        </w:rPr>
        <w:t>, ki mora</w:t>
      </w:r>
      <w:r w:rsidR="004607A5" w:rsidRPr="00C8579C">
        <w:rPr>
          <w:rFonts w:ascii="Tahoma" w:hAnsi="Tahoma" w:cs="Tahoma"/>
          <w:sz w:val="20"/>
        </w:rPr>
        <w:t>jo</w:t>
      </w:r>
      <w:r w:rsidRPr="00C8579C">
        <w:rPr>
          <w:rFonts w:ascii="Tahoma" w:hAnsi="Tahoma" w:cs="Tahoma"/>
          <w:sz w:val="20"/>
        </w:rPr>
        <w:t xml:space="preserve"> predložiti akt o skupni izvedbi naročila (za </w:t>
      </w:r>
      <w:r w:rsidR="003B2B5D" w:rsidRPr="00C8579C">
        <w:rPr>
          <w:rFonts w:ascii="Tahoma" w:hAnsi="Tahoma" w:cs="Tahoma"/>
          <w:sz w:val="20"/>
        </w:rPr>
        <w:t>P</w:t>
      </w:r>
      <w:r w:rsidRPr="00C8579C">
        <w:rPr>
          <w:rFonts w:ascii="Tahoma" w:hAnsi="Tahoma" w:cs="Tahoma"/>
          <w:sz w:val="20"/>
        </w:rPr>
        <w:t>rilogo 1). Navedeni akt mora opredeliti:</w:t>
      </w:r>
    </w:p>
    <w:p w14:paraId="267F5578" w14:textId="77777777" w:rsidR="003418E8" w:rsidRPr="00C8579C" w:rsidRDefault="003418E8" w:rsidP="006F589C">
      <w:pPr>
        <w:keepNext/>
        <w:keepLines/>
        <w:numPr>
          <w:ilvl w:val="0"/>
          <w:numId w:val="4"/>
        </w:numPr>
        <w:jc w:val="both"/>
        <w:rPr>
          <w:rFonts w:ascii="Tahoma" w:hAnsi="Tahoma" w:cs="Tahoma"/>
        </w:rPr>
      </w:pPr>
      <w:r w:rsidRPr="00C8579C">
        <w:rPr>
          <w:rFonts w:ascii="Tahoma" w:hAnsi="Tahoma" w:cs="Tahoma"/>
        </w:rPr>
        <w:t>medsebojno odgovornost posameznih članov skupine za izvedbo naročila znotraj skupine,</w:t>
      </w:r>
    </w:p>
    <w:p w14:paraId="7DFE9B4E" w14:textId="77777777" w:rsidR="003418E8" w:rsidRPr="00C8579C" w:rsidRDefault="003418E8" w:rsidP="006F589C">
      <w:pPr>
        <w:keepNext/>
        <w:keepLines/>
        <w:numPr>
          <w:ilvl w:val="0"/>
          <w:numId w:val="4"/>
        </w:numPr>
        <w:jc w:val="both"/>
        <w:rPr>
          <w:rFonts w:ascii="Tahoma" w:hAnsi="Tahoma" w:cs="Tahoma"/>
        </w:rPr>
      </w:pPr>
      <w:r w:rsidRPr="00C8579C">
        <w:rPr>
          <w:rFonts w:ascii="Tahoma" w:hAnsi="Tahoma" w:cs="Tahoma"/>
        </w:rPr>
        <w:t>neomejeno solidarno odgovornost članov skupine do naročnika glede vseh obveznosti,</w:t>
      </w:r>
    </w:p>
    <w:p w14:paraId="2B9900D0" w14:textId="77777777" w:rsidR="003418E8" w:rsidRPr="00C8579C" w:rsidRDefault="003418E8" w:rsidP="006F589C">
      <w:pPr>
        <w:keepNext/>
        <w:keepLines/>
        <w:numPr>
          <w:ilvl w:val="0"/>
          <w:numId w:val="4"/>
        </w:numPr>
        <w:jc w:val="both"/>
        <w:rPr>
          <w:rFonts w:ascii="Tahoma" w:hAnsi="Tahoma" w:cs="Tahoma"/>
        </w:rPr>
      </w:pPr>
      <w:r w:rsidRPr="00C8579C">
        <w:rPr>
          <w:rFonts w:ascii="Tahoma" w:hAnsi="Tahoma" w:cs="Tahoma"/>
        </w:rPr>
        <w:t>glavnega nosilca izvedbe obveznosti, s katerim bo naročnik komuniciral,</w:t>
      </w:r>
    </w:p>
    <w:p w14:paraId="27C1009C" w14:textId="77777777" w:rsidR="003418E8" w:rsidRPr="00C8579C" w:rsidRDefault="003418E8" w:rsidP="006F589C">
      <w:pPr>
        <w:keepNext/>
        <w:keepLines/>
        <w:numPr>
          <w:ilvl w:val="0"/>
          <w:numId w:val="4"/>
        </w:numPr>
        <w:jc w:val="both"/>
        <w:rPr>
          <w:rFonts w:ascii="Tahoma" w:hAnsi="Tahoma" w:cs="Tahoma"/>
        </w:rPr>
      </w:pPr>
      <w:r w:rsidRPr="00C8579C">
        <w:rPr>
          <w:rFonts w:ascii="Tahoma" w:hAnsi="Tahoma" w:cs="Tahoma"/>
        </w:rPr>
        <w:t>nosilca finančnih obračunov in transakcij z navedbo transakcijskega računa, preko katerega se bo izvajalo plačevanje izvedenih obveznosti,</w:t>
      </w:r>
    </w:p>
    <w:p w14:paraId="32411A5E" w14:textId="77777777" w:rsidR="003418E8" w:rsidRPr="00C8579C" w:rsidRDefault="003418E8" w:rsidP="006F589C">
      <w:pPr>
        <w:pStyle w:val="tekst1"/>
        <w:keepNext/>
        <w:keepLines/>
        <w:numPr>
          <w:ilvl w:val="0"/>
          <w:numId w:val="4"/>
        </w:numPr>
        <w:spacing w:before="0" w:line="240" w:lineRule="auto"/>
        <w:rPr>
          <w:rFonts w:ascii="Tahoma" w:hAnsi="Tahoma" w:cs="Tahoma"/>
          <w:sz w:val="20"/>
        </w:rPr>
      </w:pPr>
      <w:r w:rsidRPr="00C8579C">
        <w:rPr>
          <w:rFonts w:ascii="Tahoma" w:hAnsi="Tahoma" w:cs="Tahoma"/>
          <w:sz w:val="20"/>
        </w:rPr>
        <w:t>nosilca zavarovanja obveznost</w:t>
      </w:r>
      <w:r w:rsidR="008A47C2" w:rsidRPr="00C8579C">
        <w:rPr>
          <w:rFonts w:ascii="Tahoma" w:hAnsi="Tahoma" w:cs="Tahoma"/>
          <w:sz w:val="20"/>
        </w:rPr>
        <w:t>i</w:t>
      </w:r>
      <w:r w:rsidRPr="00C8579C">
        <w:rPr>
          <w:rFonts w:ascii="Tahoma" w:hAnsi="Tahoma" w:cs="Tahoma"/>
          <w:sz w:val="20"/>
        </w:rPr>
        <w:t xml:space="preserve"> iz naslova dobre izvedbe del, </w:t>
      </w:r>
    </w:p>
    <w:p w14:paraId="069D5CBF" w14:textId="77777777" w:rsidR="003418E8" w:rsidRPr="00C8579C" w:rsidRDefault="003418E8" w:rsidP="006F589C">
      <w:pPr>
        <w:pStyle w:val="tekst1"/>
        <w:keepNext/>
        <w:keepLines/>
        <w:numPr>
          <w:ilvl w:val="0"/>
          <w:numId w:val="4"/>
        </w:numPr>
        <w:tabs>
          <w:tab w:val="left" w:pos="180"/>
        </w:tabs>
        <w:spacing w:before="0" w:line="240" w:lineRule="auto"/>
        <w:rPr>
          <w:rFonts w:ascii="Tahoma" w:hAnsi="Tahoma" w:cs="Tahoma"/>
          <w:sz w:val="20"/>
        </w:rPr>
      </w:pPr>
      <w:r w:rsidRPr="00C8579C">
        <w:rPr>
          <w:rFonts w:ascii="Tahoma" w:hAnsi="Tahoma" w:cs="Tahoma"/>
          <w:sz w:val="20"/>
        </w:rPr>
        <w:t>določila v primeru izstopa partnerja,</w:t>
      </w:r>
    </w:p>
    <w:p w14:paraId="5DFBC1A2" w14:textId="77777777" w:rsidR="003418E8" w:rsidRPr="00C8579C" w:rsidRDefault="003418E8" w:rsidP="006F589C">
      <w:pPr>
        <w:pStyle w:val="tekst1"/>
        <w:keepNext/>
        <w:keepLines/>
        <w:numPr>
          <w:ilvl w:val="0"/>
          <w:numId w:val="4"/>
        </w:numPr>
        <w:tabs>
          <w:tab w:val="left" w:pos="180"/>
        </w:tabs>
        <w:spacing w:before="0" w:line="240" w:lineRule="auto"/>
        <w:rPr>
          <w:rFonts w:ascii="Tahoma" w:hAnsi="Tahoma" w:cs="Tahoma"/>
          <w:sz w:val="20"/>
        </w:rPr>
      </w:pPr>
      <w:r w:rsidRPr="00C8579C">
        <w:rPr>
          <w:rFonts w:ascii="Tahoma" w:hAnsi="Tahoma" w:cs="Tahoma"/>
          <w:sz w:val="20"/>
        </w:rPr>
        <w:t>pooblastilo vodilnemu partnerju,</w:t>
      </w:r>
    </w:p>
    <w:p w14:paraId="1E40512D" w14:textId="77777777" w:rsidR="003418E8" w:rsidRPr="00C8579C" w:rsidRDefault="003418E8" w:rsidP="006F589C">
      <w:pPr>
        <w:pStyle w:val="tekst1"/>
        <w:keepNext/>
        <w:keepLines/>
        <w:numPr>
          <w:ilvl w:val="0"/>
          <w:numId w:val="4"/>
        </w:numPr>
        <w:tabs>
          <w:tab w:val="left" w:pos="180"/>
        </w:tabs>
        <w:spacing w:before="0" w:line="240" w:lineRule="auto"/>
        <w:rPr>
          <w:rFonts w:ascii="Tahoma" w:hAnsi="Tahoma" w:cs="Tahoma"/>
          <w:sz w:val="20"/>
        </w:rPr>
      </w:pPr>
      <w:r w:rsidRPr="00C8579C">
        <w:rPr>
          <w:rFonts w:ascii="Tahoma" w:hAnsi="Tahoma" w:cs="Tahoma"/>
          <w:sz w:val="20"/>
        </w:rPr>
        <w:lastRenderedPageBreak/>
        <w:t>opredelitev deležev in področje dela.</w:t>
      </w:r>
    </w:p>
    <w:p w14:paraId="2476DF5A" w14:textId="77777777" w:rsidR="003418E8" w:rsidRPr="00C8579C" w:rsidRDefault="003418E8" w:rsidP="00011A1C">
      <w:pPr>
        <w:pStyle w:val="tekst1"/>
        <w:keepNext/>
        <w:keepLines/>
        <w:tabs>
          <w:tab w:val="left" w:pos="180"/>
        </w:tabs>
        <w:spacing w:before="0" w:line="240" w:lineRule="auto"/>
        <w:ind w:left="720"/>
        <w:rPr>
          <w:rFonts w:ascii="Tahoma" w:hAnsi="Tahoma" w:cs="Tahoma"/>
          <w:sz w:val="20"/>
        </w:rPr>
      </w:pPr>
    </w:p>
    <w:p w14:paraId="3F0F7D18" w14:textId="77777777" w:rsidR="00011A1C" w:rsidRDefault="00011A1C" w:rsidP="00011A1C">
      <w:pPr>
        <w:pStyle w:val="tekst1"/>
        <w:keepNext/>
        <w:keepLines/>
        <w:tabs>
          <w:tab w:val="left" w:pos="180"/>
        </w:tabs>
        <w:spacing w:before="0" w:line="240" w:lineRule="auto"/>
        <w:rPr>
          <w:rFonts w:ascii="Tahoma" w:hAnsi="Tahoma" w:cs="Tahoma"/>
          <w:sz w:val="20"/>
        </w:rPr>
      </w:pPr>
      <w:r w:rsidRPr="00C8579C">
        <w:rPr>
          <w:rFonts w:ascii="Tahoma" w:hAnsi="Tahoma" w:cs="Tahoma"/>
          <w:sz w:val="20"/>
        </w:rPr>
        <w:t xml:space="preserve">V primeru skupne ponudbe, </w:t>
      </w:r>
      <w:r>
        <w:rPr>
          <w:rFonts w:ascii="Tahoma" w:hAnsi="Tahoma" w:cs="Tahoma"/>
          <w:sz w:val="20"/>
        </w:rPr>
        <w:t>pogodbo</w:t>
      </w:r>
      <w:r w:rsidRPr="00C8579C">
        <w:rPr>
          <w:rFonts w:ascii="Tahoma" w:hAnsi="Tahoma" w:cs="Tahoma"/>
          <w:sz w:val="20"/>
        </w:rPr>
        <w:t xml:space="preserve"> podpišejo vsi partnerji v skupni ponudbi</w:t>
      </w:r>
      <w:r>
        <w:rPr>
          <w:rFonts w:ascii="Tahoma" w:hAnsi="Tahoma" w:cs="Tahoma"/>
          <w:sz w:val="20"/>
        </w:rPr>
        <w:t>, v kolikor z aktom o skupni izvedbi naročila ni dogovorjeno drugače</w:t>
      </w:r>
      <w:r w:rsidRPr="00C8579C">
        <w:rPr>
          <w:rFonts w:ascii="Tahoma" w:hAnsi="Tahoma" w:cs="Tahoma"/>
          <w:sz w:val="20"/>
        </w:rPr>
        <w:t>. Vsak član skupine ponudnikov v okviru skupne ponudbe odgovarja naročniku neomejeno solidarno.</w:t>
      </w:r>
    </w:p>
    <w:p w14:paraId="503EDACF" w14:textId="77777777" w:rsidR="00011A1C" w:rsidRDefault="00011A1C" w:rsidP="00011A1C">
      <w:pPr>
        <w:pStyle w:val="tekst1"/>
        <w:keepNext/>
        <w:keepLines/>
        <w:tabs>
          <w:tab w:val="left" w:pos="180"/>
        </w:tabs>
        <w:spacing w:before="0" w:line="240" w:lineRule="auto"/>
        <w:rPr>
          <w:rFonts w:ascii="Tahoma" w:hAnsi="Tahoma" w:cs="Tahoma"/>
          <w:sz w:val="20"/>
        </w:rPr>
      </w:pPr>
    </w:p>
    <w:p w14:paraId="165D0FEB" w14:textId="77777777" w:rsidR="00011A1C" w:rsidRPr="008A3D17" w:rsidRDefault="00011A1C" w:rsidP="00011A1C">
      <w:pPr>
        <w:keepNext/>
        <w:keepLines/>
        <w:jc w:val="both"/>
        <w:rPr>
          <w:rFonts w:ascii="Tahoma" w:hAnsi="Tahoma" w:cs="Tahoma"/>
          <w:u w:val="single"/>
        </w:rPr>
      </w:pPr>
      <w:r w:rsidRPr="008A3D17">
        <w:rPr>
          <w:rFonts w:ascii="Tahoma" w:hAnsi="Tahoma" w:cs="Tahoma"/>
        </w:rPr>
        <w:t xml:space="preserve">K </w:t>
      </w:r>
      <w:r>
        <w:rPr>
          <w:rFonts w:ascii="Tahoma" w:hAnsi="Tahoma" w:cs="Tahoma"/>
        </w:rPr>
        <w:t>P</w:t>
      </w:r>
      <w:r w:rsidRPr="008A3D17">
        <w:rPr>
          <w:rFonts w:ascii="Tahoma" w:hAnsi="Tahoma" w:cs="Tahoma"/>
        </w:rPr>
        <w:t xml:space="preserve">rilogi 1 se priloži </w:t>
      </w:r>
      <w:r w:rsidRPr="008A3D17">
        <w:rPr>
          <w:rFonts w:ascii="Tahoma" w:hAnsi="Tahoma" w:cs="Tahoma"/>
          <w:u w:val="single"/>
        </w:rPr>
        <w:t>pravni akt o skupni izvedbi naročila, podpisan s strani vseh ponudnikov, ki sodelujejo pri izvedbi naročila.</w:t>
      </w:r>
    </w:p>
    <w:p w14:paraId="0B386040" w14:textId="77777777" w:rsidR="00011A1C" w:rsidRDefault="00011A1C" w:rsidP="00011A1C">
      <w:pPr>
        <w:keepNext/>
        <w:keepLines/>
        <w:jc w:val="both"/>
        <w:rPr>
          <w:rFonts w:ascii="Tahoma" w:hAnsi="Tahoma" w:cs="Tahoma"/>
        </w:rPr>
      </w:pPr>
    </w:p>
    <w:p w14:paraId="0CD11B5E" w14:textId="77777777" w:rsidR="00011A1C" w:rsidRDefault="00011A1C" w:rsidP="00011A1C">
      <w:pPr>
        <w:keepNext/>
        <w:keepLines/>
        <w:jc w:val="both"/>
        <w:rPr>
          <w:rFonts w:ascii="Tahoma" w:hAnsi="Tahoma" w:cs="Tahoma"/>
        </w:rPr>
      </w:pPr>
      <w:r w:rsidRPr="00C8579C">
        <w:rPr>
          <w:rFonts w:ascii="Tahoma" w:hAnsi="Tahoma" w:cs="Tahoma"/>
        </w:rPr>
        <w:t xml:space="preserve">V primeru skupne ponudbe mora glavni </w:t>
      </w:r>
      <w:r>
        <w:rPr>
          <w:rFonts w:ascii="Tahoma" w:hAnsi="Tahoma" w:cs="Tahoma"/>
        </w:rPr>
        <w:t>(vodilni) ponudnik</w:t>
      </w:r>
      <w:r w:rsidRPr="00C8579C">
        <w:rPr>
          <w:rFonts w:ascii="Tahoma" w:hAnsi="Tahoma" w:cs="Tahoma"/>
        </w:rPr>
        <w:t xml:space="preserve"> za vse partnerje v skupni ponudbi k ponudbi </w:t>
      </w:r>
      <w:r>
        <w:rPr>
          <w:rFonts w:ascii="Tahoma" w:hAnsi="Tahoma" w:cs="Tahoma"/>
        </w:rPr>
        <w:t>priložiti:</w:t>
      </w:r>
    </w:p>
    <w:p w14:paraId="4D13ADC1" w14:textId="77777777" w:rsidR="00011A1C" w:rsidRPr="0098361D" w:rsidRDefault="00011A1C" w:rsidP="006F589C">
      <w:pPr>
        <w:pStyle w:val="Odstavekseznama"/>
        <w:keepNext/>
        <w:keepLines/>
        <w:numPr>
          <w:ilvl w:val="0"/>
          <w:numId w:val="21"/>
        </w:numPr>
        <w:jc w:val="both"/>
        <w:rPr>
          <w:rFonts w:ascii="Tahoma" w:hAnsi="Tahoma" w:cs="Tahoma"/>
          <w:kern w:val="16"/>
        </w:rPr>
      </w:pPr>
      <w:r>
        <w:rPr>
          <w:rFonts w:ascii="Tahoma" w:hAnsi="Tahoma" w:cs="Tahoma"/>
        </w:rPr>
        <w:t xml:space="preserve">v </w:t>
      </w:r>
      <w:r w:rsidRPr="0098361D">
        <w:rPr>
          <w:rFonts w:ascii="Tahoma" w:hAnsi="Tahoma" w:cs="Tahoma"/>
        </w:rPr>
        <w:t xml:space="preserve">razdelek </w:t>
      </w:r>
      <w:r w:rsidRPr="0098361D">
        <w:rPr>
          <w:rFonts w:ascii="Tahoma" w:hAnsi="Tahoma" w:cs="Tahoma"/>
          <w:b/>
        </w:rPr>
        <w:t>»Sodelujoči«, del »ESPD – ostali sodelujoči«</w:t>
      </w:r>
      <w:r w:rsidRPr="0098361D">
        <w:rPr>
          <w:rFonts w:ascii="Tahoma" w:hAnsi="Tahoma" w:cs="Tahoma"/>
        </w:rPr>
        <w:t xml:space="preserve"> </w:t>
      </w:r>
    </w:p>
    <w:p w14:paraId="06FD9F55" w14:textId="77777777" w:rsidR="00011A1C" w:rsidRDefault="00011A1C" w:rsidP="006F589C">
      <w:pPr>
        <w:pStyle w:val="Odstavekseznama"/>
        <w:keepNext/>
        <w:keepLines/>
        <w:numPr>
          <w:ilvl w:val="1"/>
          <w:numId w:val="21"/>
        </w:numPr>
        <w:ind w:left="1134" w:hanging="283"/>
        <w:jc w:val="both"/>
        <w:rPr>
          <w:rFonts w:ascii="Tahoma" w:hAnsi="Tahoma" w:cs="Tahoma"/>
          <w:kern w:val="16"/>
        </w:rPr>
      </w:pPr>
      <w:r w:rsidRPr="0098361D">
        <w:rPr>
          <w:rFonts w:ascii="Tahoma" w:hAnsi="Tahoma" w:cs="Tahoma"/>
        </w:rPr>
        <w:t>prilogo izpolnjen ESPD v .</w:t>
      </w:r>
      <w:proofErr w:type="spellStart"/>
      <w:r w:rsidRPr="0098361D">
        <w:rPr>
          <w:rFonts w:ascii="Tahoma" w:hAnsi="Tahoma" w:cs="Tahoma"/>
        </w:rPr>
        <w:t>pdf</w:t>
      </w:r>
      <w:proofErr w:type="spellEnd"/>
      <w:r w:rsidRPr="0098361D">
        <w:rPr>
          <w:rFonts w:ascii="Tahoma" w:hAnsi="Tahoma" w:cs="Tahoma"/>
        </w:rPr>
        <w:t xml:space="preserve"> formatu ali v elektronski obliki podpisan </w:t>
      </w:r>
      <w:proofErr w:type="spellStart"/>
      <w:r w:rsidRPr="0098361D">
        <w:rPr>
          <w:rFonts w:ascii="Tahoma" w:hAnsi="Tahoma" w:cs="Tahoma"/>
        </w:rPr>
        <w:t>xml</w:t>
      </w:r>
      <w:proofErr w:type="spellEnd"/>
      <w:r w:rsidRPr="0098361D">
        <w:rPr>
          <w:rFonts w:ascii="Tahoma" w:hAnsi="Tahoma" w:cs="Tahoma"/>
        </w:rPr>
        <w:t>. format</w:t>
      </w:r>
      <w:r w:rsidRPr="0098361D">
        <w:rPr>
          <w:rFonts w:ascii="Tahoma" w:hAnsi="Tahoma" w:cs="Tahoma"/>
          <w:kern w:val="16"/>
        </w:rPr>
        <w:t>, ter</w:t>
      </w:r>
    </w:p>
    <w:p w14:paraId="4AD627AA" w14:textId="77777777" w:rsidR="00011A1C" w:rsidRPr="0098361D" w:rsidRDefault="00011A1C" w:rsidP="006F589C">
      <w:pPr>
        <w:pStyle w:val="Odstavekseznama"/>
        <w:keepNext/>
        <w:keepLines/>
        <w:numPr>
          <w:ilvl w:val="0"/>
          <w:numId w:val="21"/>
        </w:numPr>
        <w:jc w:val="both"/>
        <w:rPr>
          <w:rFonts w:ascii="Tahoma" w:hAnsi="Tahoma" w:cs="Tahoma"/>
          <w:kern w:val="16"/>
        </w:rPr>
      </w:pPr>
      <w:r w:rsidRPr="0098361D">
        <w:rPr>
          <w:rFonts w:ascii="Tahoma" w:hAnsi="Tahoma" w:cs="Tahoma"/>
          <w:kern w:val="16"/>
        </w:rPr>
        <w:t xml:space="preserve"> v razdelek </w:t>
      </w:r>
      <w:r w:rsidRPr="0098361D">
        <w:rPr>
          <w:rFonts w:ascii="Tahoma" w:hAnsi="Tahoma" w:cs="Tahoma"/>
          <w:b/>
          <w:u w:val="single"/>
        </w:rPr>
        <w:t>»Dokumenti«, del »Ostale priloge«</w:t>
      </w:r>
      <w:r w:rsidRPr="0098361D">
        <w:rPr>
          <w:rFonts w:ascii="Tahoma" w:hAnsi="Tahoma" w:cs="Tahoma"/>
          <w:kern w:val="16"/>
        </w:rPr>
        <w:t xml:space="preserve"> </w:t>
      </w:r>
      <w:r w:rsidRPr="0098361D">
        <w:rPr>
          <w:rFonts w:ascii="Tahoma" w:hAnsi="Tahoma" w:cs="Tahoma"/>
          <w:bCs/>
        </w:rPr>
        <w:t>v .</w:t>
      </w:r>
      <w:proofErr w:type="spellStart"/>
      <w:r w:rsidRPr="0098361D">
        <w:rPr>
          <w:rFonts w:ascii="Tahoma" w:hAnsi="Tahoma" w:cs="Tahoma"/>
          <w:bCs/>
        </w:rPr>
        <w:t>pdf</w:t>
      </w:r>
      <w:proofErr w:type="spellEnd"/>
      <w:r w:rsidRPr="0098361D">
        <w:rPr>
          <w:rFonts w:ascii="Tahoma" w:hAnsi="Tahoma" w:cs="Tahoma"/>
          <w:bCs/>
        </w:rPr>
        <w:t xml:space="preserve"> formatu</w:t>
      </w:r>
      <w:r w:rsidRPr="0098361D">
        <w:rPr>
          <w:rFonts w:ascii="Tahoma" w:hAnsi="Tahoma" w:cs="Tahoma"/>
          <w:sz w:val="24"/>
        </w:rPr>
        <w:t xml:space="preserve"> </w:t>
      </w:r>
    </w:p>
    <w:p w14:paraId="14BC8FE9" w14:textId="77777777" w:rsidR="00011A1C" w:rsidRDefault="00011A1C" w:rsidP="006F589C">
      <w:pPr>
        <w:pStyle w:val="Odstavekseznama"/>
        <w:keepNext/>
        <w:keepLines/>
        <w:numPr>
          <w:ilvl w:val="1"/>
          <w:numId w:val="21"/>
        </w:numPr>
        <w:ind w:left="1134" w:hanging="283"/>
        <w:jc w:val="both"/>
        <w:rPr>
          <w:rFonts w:ascii="Tahoma" w:hAnsi="Tahoma" w:cs="Tahoma"/>
          <w:kern w:val="16"/>
        </w:rPr>
      </w:pPr>
      <w:r w:rsidRPr="0098361D">
        <w:rPr>
          <w:rFonts w:ascii="Tahoma" w:hAnsi="Tahoma" w:cs="Tahoma"/>
          <w:kern w:val="16"/>
        </w:rPr>
        <w:t xml:space="preserve">izpolnjeno, podpisano in žigosano Prilogo 1 </w:t>
      </w:r>
      <w:r w:rsidRPr="0098361D">
        <w:rPr>
          <w:rFonts w:ascii="Tahoma" w:hAnsi="Tahoma" w:cs="Tahoma"/>
        </w:rPr>
        <w:t>PODATKI O PONUDNIKU</w:t>
      </w:r>
      <w:r w:rsidRPr="0098361D">
        <w:rPr>
          <w:rFonts w:ascii="Tahoma" w:hAnsi="Tahoma" w:cs="Tahoma"/>
          <w:kern w:val="16"/>
        </w:rPr>
        <w:t xml:space="preserve">, </w:t>
      </w:r>
    </w:p>
    <w:p w14:paraId="20E98762" w14:textId="77777777" w:rsidR="00011A1C" w:rsidRPr="0098361D" w:rsidRDefault="00011A1C" w:rsidP="006F589C">
      <w:pPr>
        <w:pStyle w:val="Odstavekseznama"/>
        <w:keepNext/>
        <w:keepLines/>
        <w:numPr>
          <w:ilvl w:val="1"/>
          <w:numId w:val="21"/>
        </w:numPr>
        <w:ind w:left="1134" w:hanging="283"/>
        <w:jc w:val="both"/>
        <w:rPr>
          <w:rFonts w:ascii="Tahoma" w:hAnsi="Tahoma" w:cs="Tahoma"/>
          <w:kern w:val="16"/>
        </w:rPr>
      </w:pPr>
      <w:r w:rsidRPr="0098361D">
        <w:rPr>
          <w:rFonts w:ascii="Tahoma" w:hAnsi="Tahoma" w:cs="Tahoma"/>
          <w:kern w:val="16"/>
        </w:rPr>
        <w:t xml:space="preserve">Prilogo 3/1 </w:t>
      </w:r>
      <w:r w:rsidRPr="0098361D">
        <w:rPr>
          <w:rFonts w:ascii="Tahoma" w:hAnsi="Tahoma" w:cs="Tahoma"/>
        </w:rPr>
        <w:t>POOBLASTILO ZA PRIDOBITEV POTRDILA IZ KAZENSKE EVIDENCE – ZA PRAVNE OSEBE</w:t>
      </w:r>
      <w:r>
        <w:rPr>
          <w:rFonts w:ascii="Tahoma" w:hAnsi="Tahoma" w:cs="Tahoma"/>
        </w:rPr>
        <w:t>,</w:t>
      </w:r>
    </w:p>
    <w:p w14:paraId="39FB74BF" w14:textId="77777777" w:rsidR="00011A1C" w:rsidRDefault="00011A1C" w:rsidP="006F589C">
      <w:pPr>
        <w:pStyle w:val="Odstavekseznama"/>
        <w:keepNext/>
        <w:keepLines/>
        <w:numPr>
          <w:ilvl w:val="1"/>
          <w:numId w:val="21"/>
        </w:numPr>
        <w:ind w:left="1134" w:hanging="283"/>
        <w:jc w:val="both"/>
        <w:rPr>
          <w:rFonts w:ascii="Tahoma" w:hAnsi="Tahoma" w:cs="Tahoma"/>
          <w:kern w:val="16"/>
        </w:rPr>
      </w:pPr>
      <w:r w:rsidRPr="0098361D">
        <w:rPr>
          <w:rFonts w:ascii="Tahoma" w:hAnsi="Tahoma" w:cs="Tahoma"/>
        </w:rPr>
        <w:t>Prilogo 3/2 POOBLASTILO ZA PRIDOBITEV POTRDILA IZ KAZENSKE EVIDENCE – ZA FIZIČNO OSEBE</w:t>
      </w:r>
      <w:r w:rsidRPr="0098361D">
        <w:rPr>
          <w:rFonts w:ascii="Tahoma" w:hAnsi="Tahoma" w:cs="Tahoma"/>
          <w:kern w:val="16"/>
        </w:rPr>
        <w:t xml:space="preserve">, </w:t>
      </w:r>
    </w:p>
    <w:p w14:paraId="0DAB8243" w14:textId="77777777" w:rsidR="00DE6F38" w:rsidRPr="00DE6F38" w:rsidRDefault="00011A1C" w:rsidP="006F589C">
      <w:pPr>
        <w:pStyle w:val="Odstavekseznama"/>
        <w:keepNext/>
        <w:keepLines/>
        <w:numPr>
          <w:ilvl w:val="1"/>
          <w:numId w:val="21"/>
        </w:numPr>
        <w:ind w:left="1134" w:hanging="283"/>
        <w:jc w:val="both"/>
        <w:rPr>
          <w:rFonts w:ascii="Tahoma" w:hAnsi="Tahoma" w:cs="Tahoma"/>
          <w:kern w:val="16"/>
        </w:rPr>
      </w:pPr>
      <w:r w:rsidRPr="0098361D">
        <w:rPr>
          <w:rFonts w:ascii="Tahoma" w:hAnsi="Tahoma" w:cs="Tahoma"/>
          <w:kern w:val="16"/>
        </w:rPr>
        <w:t xml:space="preserve">Prilogo 3/3 </w:t>
      </w:r>
      <w:r w:rsidRPr="0098361D">
        <w:rPr>
          <w:rFonts w:ascii="Tahoma" w:hAnsi="Tahoma" w:cs="Tahoma"/>
        </w:rPr>
        <w:t>IZJAVA O UDELEŽBI FIZIČNIH IN PRAVNIH OSEB V LA</w:t>
      </w:r>
      <w:r w:rsidR="00DE6F38">
        <w:rPr>
          <w:rFonts w:ascii="Tahoma" w:hAnsi="Tahoma" w:cs="Tahoma"/>
        </w:rPr>
        <w:t>STNIŠTVU GOSPODARSKEGA SUBJEKTA,</w:t>
      </w:r>
    </w:p>
    <w:p w14:paraId="0D708111" w14:textId="77777777" w:rsidR="00DE6F38" w:rsidRPr="0098361D" w:rsidRDefault="00DE6F38" w:rsidP="006F589C">
      <w:pPr>
        <w:pStyle w:val="Odstavekseznama"/>
        <w:keepNext/>
        <w:keepLines/>
        <w:numPr>
          <w:ilvl w:val="1"/>
          <w:numId w:val="21"/>
        </w:numPr>
        <w:ind w:left="1134" w:hanging="283"/>
        <w:jc w:val="both"/>
        <w:rPr>
          <w:rFonts w:ascii="Tahoma" w:hAnsi="Tahoma" w:cs="Tahoma"/>
          <w:kern w:val="16"/>
        </w:rPr>
      </w:pPr>
      <w:r>
        <w:rPr>
          <w:rFonts w:ascii="Tahoma" w:hAnsi="Tahoma" w:cs="Tahoma"/>
        </w:rPr>
        <w:t xml:space="preserve">Prilogo 3/4 </w:t>
      </w:r>
      <w:r w:rsidRPr="00FD6E2B">
        <w:rPr>
          <w:rFonts w:ascii="Tahoma" w:hAnsi="Tahoma" w:cs="Tahoma"/>
        </w:rPr>
        <w:t>IZJAVA O SPREJEMANJU POGOJEV RAZPISNE DOKUMENTACIJE</w:t>
      </w:r>
      <w:r w:rsidRPr="0098361D">
        <w:rPr>
          <w:rFonts w:ascii="Tahoma" w:hAnsi="Tahoma" w:cs="Tahoma"/>
        </w:rPr>
        <w:t xml:space="preserve"> ter</w:t>
      </w:r>
    </w:p>
    <w:p w14:paraId="57E98ED8" w14:textId="77777777" w:rsidR="00011A1C" w:rsidRDefault="00011A1C" w:rsidP="006F589C">
      <w:pPr>
        <w:pStyle w:val="Odstavekseznama"/>
        <w:keepNext/>
        <w:keepLines/>
        <w:numPr>
          <w:ilvl w:val="1"/>
          <w:numId w:val="21"/>
        </w:numPr>
        <w:ind w:left="1134" w:hanging="283"/>
        <w:jc w:val="both"/>
        <w:rPr>
          <w:rFonts w:ascii="Tahoma" w:hAnsi="Tahoma" w:cs="Tahoma"/>
          <w:kern w:val="16"/>
        </w:rPr>
      </w:pPr>
      <w:r w:rsidRPr="0098361D">
        <w:rPr>
          <w:rFonts w:ascii="Tahoma" w:hAnsi="Tahoma" w:cs="Tahoma"/>
        </w:rPr>
        <w:t>ostala dokazila, v kolikor/kot to izhaja iz posameznih točk v nadaljevanju razpisne dokumentacije</w:t>
      </w:r>
      <w:r w:rsidRPr="0098361D">
        <w:rPr>
          <w:rFonts w:ascii="Tahoma" w:hAnsi="Tahoma" w:cs="Tahoma"/>
          <w:kern w:val="16"/>
        </w:rPr>
        <w:t>.</w:t>
      </w:r>
    </w:p>
    <w:p w14:paraId="65838EFE" w14:textId="77777777" w:rsidR="00613FEA" w:rsidRDefault="00613FEA" w:rsidP="00011A1C">
      <w:pPr>
        <w:keepNext/>
        <w:keepLines/>
        <w:jc w:val="both"/>
        <w:rPr>
          <w:rFonts w:ascii="Tahoma" w:hAnsi="Tahoma" w:cs="Tahoma"/>
          <w:kern w:val="16"/>
        </w:rPr>
      </w:pPr>
    </w:p>
    <w:p w14:paraId="03119459" w14:textId="77777777" w:rsidR="003418E8" w:rsidRPr="00C8579C" w:rsidRDefault="003418E8" w:rsidP="00011A1C">
      <w:pPr>
        <w:keepNext/>
        <w:keepLines/>
        <w:numPr>
          <w:ilvl w:val="1"/>
          <w:numId w:val="2"/>
        </w:numPr>
        <w:jc w:val="both"/>
        <w:rPr>
          <w:rFonts w:ascii="Tahoma" w:hAnsi="Tahoma" w:cs="Tahoma"/>
          <w:b/>
        </w:rPr>
      </w:pPr>
      <w:r w:rsidRPr="00C8579C">
        <w:rPr>
          <w:rFonts w:ascii="Tahoma" w:hAnsi="Tahoma" w:cs="Tahoma"/>
          <w:b/>
        </w:rPr>
        <w:t>Ponudba s podizvajalci</w:t>
      </w:r>
    </w:p>
    <w:p w14:paraId="285FB7CF" w14:textId="77777777" w:rsidR="00011A1C" w:rsidRDefault="00011A1C" w:rsidP="00011A1C">
      <w:pPr>
        <w:keepNext/>
        <w:keepLines/>
        <w:jc w:val="both"/>
        <w:rPr>
          <w:rFonts w:ascii="Tahoma" w:hAnsi="Tahoma" w:cs="Tahoma"/>
        </w:rPr>
      </w:pPr>
    </w:p>
    <w:p w14:paraId="056F037D" w14:textId="55D35B3B" w:rsidR="00011A1C" w:rsidRPr="00011A1C" w:rsidRDefault="00011A1C" w:rsidP="00011A1C">
      <w:pPr>
        <w:keepNext/>
        <w:keepLines/>
        <w:jc w:val="both"/>
        <w:rPr>
          <w:rFonts w:ascii="Tahoma" w:hAnsi="Tahoma" w:cs="Tahoma"/>
        </w:rPr>
      </w:pPr>
      <w:r w:rsidRPr="00011A1C">
        <w:rPr>
          <w:rFonts w:ascii="Tahoma" w:hAnsi="Tahoma" w:cs="Tahoma"/>
        </w:rPr>
        <w:t xml:space="preserve">Ponudnik lahko del javnega naročila odda v </w:t>
      </w:r>
      <w:proofErr w:type="spellStart"/>
      <w:r w:rsidRPr="00011A1C">
        <w:rPr>
          <w:rFonts w:ascii="Tahoma" w:hAnsi="Tahoma" w:cs="Tahoma"/>
        </w:rPr>
        <w:t>podizvajanje</w:t>
      </w:r>
      <w:proofErr w:type="spellEnd"/>
      <w:r w:rsidRPr="00011A1C">
        <w:rPr>
          <w:rFonts w:ascii="Tahoma" w:hAnsi="Tahoma" w:cs="Tahoma"/>
        </w:rPr>
        <w:t xml:space="preserve">. Če bo ponudnik izvajal javno naročilo s podizvajalci, mora v ponudbi v </w:t>
      </w:r>
      <w:proofErr w:type="spellStart"/>
      <w:r w:rsidRPr="00011A1C">
        <w:rPr>
          <w:rFonts w:ascii="Tahoma" w:hAnsi="Tahoma" w:cs="Tahoma"/>
        </w:rPr>
        <w:t>pdf</w:t>
      </w:r>
      <w:proofErr w:type="spellEnd"/>
      <w:r w:rsidRPr="00011A1C">
        <w:rPr>
          <w:rFonts w:ascii="Tahoma" w:hAnsi="Tahoma" w:cs="Tahoma"/>
        </w:rPr>
        <w:t>. formatu priložiti:</w:t>
      </w:r>
    </w:p>
    <w:p w14:paraId="0EE597DF" w14:textId="77777777" w:rsidR="00011A1C" w:rsidRPr="00011A1C" w:rsidRDefault="00011A1C" w:rsidP="006F589C">
      <w:pPr>
        <w:keepNext/>
        <w:keepLines/>
        <w:numPr>
          <w:ilvl w:val="0"/>
          <w:numId w:val="22"/>
        </w:numPr>
        <w:jc w:val="both"/>
        <w:rPr>
          <w:rFonts w:ascii="Tahoma" w:hAnsi="Tahoma" w:cs="Tahoma"/>
        </w:rPr>
      </w:pPr>
      <w:r w:rsidRPr="00011A1C">
        <w:rPr>
          <w:rFonts w:ascii="Tahoma" w:hAnsi="Tahoma" w:cs="Tahoma"/>
        </w:rPr>
        <w:t>v razdelek »Sodelujoči«, del »ESPD – ostali sodelujoči«:</w:t>
      </w:r>
    </w:p>
    <w:p w14:paraId="1900081A" w14:textId="77777777" w:rsidR="00011A1C" w:rsidRPr="00011A1C" w:rsidRDefault="00011A1C" w:rsidP="006F589C">
      <w:pPr>
        <w:keepNext/>
        <w:keepLines/>
        <w:numPr>
          <w:ilvl w:val="0"/>
          <w:numId w:val="13"/>
        </w:numPr>
        <w:jc w:val="both"/>
        <w:rPr>
          <w:rFonts w:ascii="Tahoma" w:hAnsi="Tahoma" w:cs="Tahoma"/>
        </w:rPr>
      </w:pPr>
      <w:r w:rsidRPr="00011A1C">
        <w:rPr>
          <w:rFonts w:ascii="Tahoma" w:hAnsi="Tahoma" w:cs="Tahoma"/>
        </w:rPr>
        <w:t>izpolnjen obrazec ESPD s strani podizvajalca/</w:t>
      </w:r>
      <w:proofErr w:type="spellStart"/>
      <w:r w:rsidRPr="00011A1C">
        <w:rPr>
          <w:rFonts w:ascii="Tahoma" w:hAnsi="Tahoma" w:cs="Tahoma"/>
        </w:rPr>
        <w:t>ev</w:t>
      </w:r>
      <w:proofErr w:type="spellEnd"/>
      <w:r w:rsidRPr="00011A1C">
        <w:rPr>
          <w:rFonts w:ascii="Tahoma" w:hAnsi="Tahoma" w:cs="Tahoma"/>
        </w:rPr>
        <w:t xml:space="preserve"> (Priloga 3),</w:t>
      </w:r>
    </w:p>
    <w:p w14:paraId="314388DD" w14:textId="77777777" w:rsidR="00011A1C" w:rsidRPr="00011A1C" w:rsidRDefault="00011A1C" w:rsidP="006F589C">
      <w:pPr>
        <w:keepNext/>
        <w:keepLines/>
        <w:numPr>
          <w:ilvl w:val="0"/>
          <w:numId w:val="22"/>
        </w:numPr>
        <w:jc w:val="both"/>
        <w:rPr>
          <w:rFonts w:ascii="Tahoma" w:hAnsi="Tahoma" w:cs="Tahoma"/>
        </w:rPr>
      </w:pPr>
      <w:r w:rsidRPr="00011A1C">
        <w:rPr>
          <w:rFonts w:ascii="Tahoma" w:hAnsi="Tahoma" w:cs="Tahoma"/>
        </w:rPr>
        <w:t>v razdelek »Dokumenti«, del »Ostale priloge«:</w:t>
      </w:r>
    </w:p>
    <w:p w14:paraId="06E661B4" w14:textId="77777777" w:rsidR="00011A1C" w:rsidRPr="00011A1C" w:rsidRDefault="00011A1C" w:rsidP="006F589C">
      <w:pPr>
        <w:keepNext/>
        <w:keepLines/>
        <w:numPr>
          <w:ilvl w:val="0"/>
          <w:numId w:val="13"/>
        </w:numPr>
        <w:jc w:val="both"/>
        <w:rPr>
          <w:rFonts w:ascii="Tahoma" w:hAnsi="Tahoma" w:cs="Tahoma"/>
        </w:rPr>
      </w:pPr>
      <w:r w:rsidRPr="00011A1C">
        <w:rPr>
          <w:rFonts w:ascii="Tahoma" w:hAnsi="Tahoma" w:cs="Tahoma"/>
        </w:rPr>
        <w:t>izpolnjeno in podpisano Prilogo 3/1 POOBLASTILO ZA PRIDOBITEV POTRDILA IZ KAZENSKE EVIDENCE – ZA PRAVNE OSEBE in Prilogo 3/2 POOBLASTILO ZA PRIDOBITEV POTRDILA IZ KAZENSKE EVIDENCE – ZA FIZIČNO OSEBE,</w:t>
      </w:r>
    </w:p>
    <w:p w14:paraId="4F3EDA95" w14:textId="77777777" w:rsidR="00011A1C" w:rsidRPr="00011A1C" w:rsidRDefault="00011A1C" w:rsidP="006F589C">
      <w:pPr>
        <w:keepNext/>
        <w:keepLines/>
        <w:numPr>
          <w:ilvl w:val="0"/>
          <w:numId w:val="13"/>
        </w:numPr>
        <w:jc w:val="both"/>
        <w:rPr>
          <w:rFonts w:ascii="Tahoma" w:hAnsi="Tahoma" w:cs="Tahoma"/>
        </w:rPr>
      </w:pPr>
      <w:r w:rsidRPr="00011A1C">
        <w:rPr>
          <w:rFonts w:ascii="Tahoma" w:hAnsi="Tahoma" w:cs="Tahoma"/>
        </w:rPr>
        <w:t>izpolnjeno in podpisano Prilogo 3/3 IZJAVA O UDELEŽBI FIZIČNIH IN PRAVNIH OSEB V LASTNIŠTVU GOSPODARSKEGA SUBJEKTA,</w:t>
      </w:r>
    </w:p>
    <w:p w14:paraId="395455B4" w14:textId="77777777" w:rsidR="00011A1C" w:rsidRPr="00011A1C" w:rsidRDefault="00011A1C" w:rsidP="006F589C">
      <w:pPr>
        <w:keepNext/>
        <w:keepLines/>
        <w:numPr>
          <w:ilvl w:val="0"/>
          <w:numId w:val="13"/>
        </w:numPr>
        <w:jc w:val="both"/>
        <w:rPr>
          <w:rFonts w:ascii="Tahoma" w:hAnsi="Tahoma" w:cs="Tahoma"/>
        </w:rPr>
      </w:pPr>
      <w:r w:rsidRPr="00011A1C">
        <w:rPr>
          <w:rFonts w:ascii="Tahoma" w:hAnsi="Tahoma" w:cs="Tahoma"/>
        </w:rPr>
        <w:t>izpolnjen in podpisano Prilogo 4/1 UDELEŽBA PODIZVAJALCA,</w:t>
      </w:r>
    </w:p>
    <w:p w14:paraId="7368B07B" w14:textId="77777777" w:rsidR="00011A1C" w:rsidRPr="00011A1C" w:rsidRDefault="00011A1C" w:rsidP="006F589C">
      <w:pPr>
        <w:keepNext/>
        <w:keepLines/>
        <w:numPr>
          <w:ilvl w:val="0"/>
          <w:numId w:val="13"/>
        </w:numPr>
        <w:jc w:val="both"/>
        <w:rPr>
          <w:rFonts w:ascii="Tahoma" w:hAnsi="Tahoma" w:cs="Tahoma"/>
        </w:rPr>
      </w:pPr>
      <w:r w:rsidRPr="00011A1C">
        <w:rPr>
          <w:rFonts w:ascii="Tahoma" w:hAnsi="Tahoma" w:cs="Tahoma"/>
        </w:rPr>
        <w:t>izpolnjen in podpisan Obrazec 1 k Prilogi 4/1 POOBLASTILO PONUDNIKA,</w:t>
      </w:r>
    </w:p>
    <w:p w14:paraId="12475393" w14:textId="77777777" w:rsidR="00011A1C" w:rsidRPr="00011A1C" w:rsidRDefault="00011A1C" w:rsidP="006F589C">
      <w:pPr>
        <w:keepNext/>
        <w:keepLines/>
        <w:numPr>
          <w:ilvl w:val="0"/>
          <w:numId w:val="13"/>
        </w:numPr>
        <w:jc w:val="both"/>
        <w:rPr>
          <w:rFonts w:ascii="Tahoma" w:hAnsi="Tahoma" w:cs="Tahoma"/>
        </w:rPr>
      </w:pPr>
      <w:r w:rsidRPr="00011A1C">
        <w:rPr>
          <w:rFonts w:ascii="Tahoma" w:hAnsi="Tahoma" w:cs="Tahoma"/>
        </w:rPr>
        <w:t>izpolnjen in podpisan Obrazec 2 k Prilogi 4/1 SOGLASJE PODIZVAJALCA ZA NEPOSREDNA PLAČILA, če podizvajalec neposredna plačila zahteva,</w:t>
      </w:r>
    </w:p>
    <w:p w14:paraId="7DD38F0B" w14:textId="77777777" w:rsidR="00DE6F38" w:rsidRDefault="00011A1C" w:rsidP="006F589C">
      <w:pPr>
        <w:keepNext/>
        <w:keepLines/>
        <w:numPr>
          <w:ilvl w:val="0"/>
          <w:numId w:val="13"/>
        </w:numPr>
        <w:jc w:val="both"/>
        <w:rPr>
          <w:rFonts w:ascii="Tahoma" w:hAnsi="Tahoma" w:cs="Tahoma"/>
        </w:rPr>
      </w:pPr>
      <w:r w:rsidRPr="00011A1C">
        <w:rPr>
          <w:rFonts w:ascii="Tahoma" w:hAnsi="Tahoma" w:cs="Tahoma"/>
        </w:rPr>
        <w:t>Obrazec 3 k Prilogi 4/1 SPORAZUM O MEDSEBOJNEM SODELOVANJU (med kandidatom in posameznim podizvajalcem),</w:t>
      </w:r>
    </w:p>
    <w:p w14:paraId="57AC0EF2" w14:textId="39684CC9" w:rsidR="00DE6F38" w:rsidRPr="00DE6F38" w:rsidRDefault="00DE6F38" w:rsidP="006F589C">
      <w:pPr>
        <w:keepNext/>
        <w:keepLines/>
        <w:numPr>
          <w:ilvl w:val="0"/>
          <w:numId w:val="13"/>
        </w:numPr>
        <w:jc w:val="both"/>
        <w:rPr>
          <w:rFonts w:ascii="Tahoma" w:hAnsi="Tahoma" w:cs="Tahoma"/>
        </w:rPr>
      </w:pPr>
      <w:r w:rsidRPr="00DE6F38">
        <w:rPr>
          <w:rFonts w:ascii="Tahoma" w:hAnsi="Tahoma" w:cs="Tahoma"/>
        </w:rPr>
        <w:t>Prilogo 3/4 IZJAVA O SPREJEMANJU POGOJEV RAZPISNE DOKUMENTACIJE ter</w:t>
      </w:r>
    </w:p>
    <w:p w14:paraId="0FC02E9E" w14:textId="77777777" w:rsidR="00011A1C" w:rsidRPr="00011A1C" w:rsidRDefault="00011A1C" w:rsidP="006F589C">
      <w:pPr>
        <w:keepNext/>
        <w:keepLines/>
        <w:numPr>
          <w:ilvl w:val="0"/>
          <w:numId w:val="13"/>
        </w:numPr>
        <w:jc w:val="both"/>
        <w:rPr>
          <w:rFonts w:ascii="Tahoma" w:hAnsi="Tahoma" w:cs="Tahoma"/>
        </w:rPr>
      </w:pPr>
      <w:r w:rsidRPr="00011A1C">
        <w:rPr>
          <w:rFonts w:ascii="Tahoma" w:hAnsi="Tahoma" w:cs="Tahoma"/>
        </w:rPr>
        <w:t>ter ostala dokazila, v kolikor/kot to izhaja iz posameznih točk v nadaljevanju razpisne dokumentacije.</w:t>
      </w:r>
    </w:p>
    <w:p w14:paraId="5AC91F6A" w14:textId="77777777" w:rsidR="00011A1C" w:rsidRPr="00011A1C" w:rsidRDefault="00011A1C" w:rsidP="00011A1C">
      <w:pPr>
        <w:keepNext/>
        <w:keepLines/>
        <w:jc w:val="both"/>
        <w:rPr>
          <w:rFonts w:ascii="Tahoma" w:hAnsi="Tahoma" w:cs="Tahoma"/>
        </w:rPr>
      </w:pPr>
    </w:p>
    <w:p w14:paraId="70C7124D" w14:textId="77777777" w:rsidR="00011A1C" w:rsidRPr="00011A1C" w:rsidRDefault="00011A1C" w:rsidP="00011A1C">
      <w:pPr>
        <w:keepNext/>
        <w:keepLines/>
        <w:jc w:val="both"/>
        <w:rPr>
          <w:rFonts w:ascii="Tahoma" w:hAnsi="Tahoma" w:cs="Tahoma"/>
        </w:rPr>
      </w:pPr>
      <w:r w:rsidRPr="00011A1C">
        <w:rPr>
          <w:rFonts w:ascii="Tahoma" w:hAnsi="Tahoma" w:cs="Tahoma"/>
        </w:rPr>
        <w:t xml:space="preserve">Naročnik bo zavrnil vsakega podizvajalca, če zanj obstajajo razlogi za izključitev iz tč. 3.1. razpisne dokumentacije. </w:t>
      </w:r>
    </w:p>
    <w:p w14:paraId="20160A49" w14:textId="77777777" w:rsidR="00011A1C" w:rsidRPr="00011A1C" w:rsidRDefault="00011A1C" w:rsidP="00011A1C">
      <w:pPr>
        <w:keepNext/>
        <w:keepLines/>
        <w:jc w:val="both"/>
        <w:rPr>
          <w:rFonts w:ascii="Tahoma" w:hAnsi="Tahoma" w:cs="Tahoma"/>
        </w:rPr>
      </w:pPr>
    </w:p>
    <w:p w14:paraId="0895652B" w14:textId="77777777" w:rsidR="00011A1C" w:rsidRPr="00011A1C" w:rsidRDefault="00011A1C" w:rsidP="00011A1C">
      <w:pPr>
        <w:keepNext/>
        <w:keepLines/>
        <w:jc w:val="both"/>
        <w:rPr>
          <w:rFonts w:ascii="Tahoma" w:hAnsi="Tahoma" w:cs="Tahoma"/>
        </w:rPr>
      </w:pPr>
      <w:r w:rsidRPr="00011A1C">
        <w:rPr>
          <w:rFonts w:ascii="Tahoma" w:hAnsi="Tahoma" w:cs="Tahoma"/>
        </w:rPr>
        <w:t>Ponudnik, kateremu bo javno naročilo oddano, bo v razmerju do naročnika v celoti odgovarjal za izvedbo prejetega naročila, ne glede na število podizvajalcev.</w:t>
      </w:r>
    </w:p>
    <w:p w14:paraId="6656E382" w14:textId="77777777" w:rsidR="00011A1C" w:rsidRPr="00011A1C" w:rsidRDefault="00011A1C" w:rsidP="00011A1C">
      <w:pPr>
        <w:keepNext/>
        <w:keepLines/>
        <w:jc w:val="both"/>
        <w:rPr>
          <w:rFonts w:ascii="Tahoma" w:hAnsi="Tahoma" w:cs="Tahoma"/>
        </w:rPr>
      </w:pPr>
    </w:p>
    <w:p w14:paraId="2E62D79B" w14:textId="77777777" w:rsidR="00011A1C" w:rsidRPr="00011A1C" w:rsidRDefault="00011A1C" w:rsidP="00011A1C">
      <w:pPr>
        <w:keepNext/>
        <w:keepLines/>
        <w:jc w:val="both"/>
        <w:rPr>
          <w:rFonts w:ascii="Tahoma" w:hAnsi="Tahoma" w:cs="Tahoma"/>
        </w:rPr>
      </w:pPr>
      <w:r w:rsidRPr="00011A1C">
        <w:rPr>
          <w:rFonts w:ascii="Tahoma" w:hAnsi="Tahoma" w:cs="Tahoma"/>
        </w:rPr>
        <w:t>Če ponudnik ne ravna v skladu s 94. člena ZJN-3, bo naročnik Državni revizijski komisiji podal predlog za uvedbo postopka o prekršku iz 2. točke prvega odstavka 112. člena ZJN-3.</w:t>
      </w:r>
    </w:p>
    <w:p w14:paraId="4E01C936" w14:textId="77777777" w:rsidR="00344E72" w:rsidRDefault="00344E72" w:rsidP="00011A1C">
      <w:pPr>
        <w:keepNext/>
        <w:keepLines/>
        <w:jc w:val="both"/>
        <w:rPr>
          <w:rFonts w:ascii="Tahoma" w:hAnsi="Tahoma" w:cs="Tahoma"/>
        </w:rPr>
      </w:pPr>
    </w:p>
    <w:p w14:paraId="5E794E67" w14:textId="36A40933" w:rsidR="00011A1C" w:rsidRPr="00011A1C" w:rsidRDefault="00011A1C" w:rsidP="00011A1C">
      <w:pPr>
        <w:keepNext/>
        <w:keepLines/>
        <w:jc w:val="both"/>
        <w:rPr>
          <w:rFonts w:ascii="Tahoma" w:hAnsi="Tahoma" w:cs="Tahoma"/>
          <w:i/>
        </w:rPr>
      </w:pPr>
      <w:r w:rsidRPr="00011A1C">
        <w:rPr>
          <w:rFonts w:ascii="Tahoma" w:hAnsi="Tahoma" w:cs="Tahoma"/>
          <w:i/>
        </w:rPr>
        <w:t>V kolikor ponudnik oddaja ponudbo brez podizvajalca/podizvajalcev, mu ni potrebno izpolniti/priložiti prilog, ki se nanašajo na podizvajalce.</w:t>
      </w:r>
    </w:p>
    <w:p w14:paraId="17B193C1" w14:textId="77777777" w:rsidR="0074332C" w:rsidRPr="00C8579C" w:rsidRDefault="0074332C" w:rsidP="00011A1C">
      <w:pPr>
        <w:keepNext/>
        <w:keepLines/>
        <w:jc w:val="both"/>
        <w:rPr>
          <w:rFonts w:ascii="Tahoma" w:hAnsi="Tahoma" w:cs="Tahoma"/>
        </w:rPr>
      </w:pPr>
    </w:p>
    <w:p w14:paraId="127E1D4C" w14:textId="77777777" w:rsidR="008A7FE3" w:rsidRPr="00C8579C" w:rsidRDefault="008A7FE3" w:rsidP="00011A1C">
      <w:pPr>
        <w:keepNext/>
        <w:keepLines/>
        <w:numPr>
          <w:ilvl w:val="1"/>
          <w:numId w:val="2"/>
        </w:numPr>
        <w:jc w:val="both"/>
        <w:rPr>
          <w:rFonts w:ascii="Tahoma" w:hAnsi="Tahoma" w:cs="Tahoma"/>
          <w:b/>
        </w:rPr>
      </w:pPr>
      <w:r w:rsidRPr="00C8579C">
        <w:rPr>
          <w:rFonts w:ascii="Tahoma" w:hAnsi="Tahoma" w:cs="Tahoma"/>
          <w:b/>
        </w:rPr>
        <w:t>Uporaba zmogljivosti drugih subjektov</w:t>
      </w:r>
    </w:p>
    <w:p w14:paraId="0B369958" w14:textId="77777777" w:rsidR="008A7FE3" w:rsidRPr="00C8579C" w:rsidRDefault="008A7FE3" w:rsidP="00011A1C">
      <w:pPr>
        <w:keepNext/>
        <w:keepLines/>
        <w:jc w:val="both"/>
        <w:rPr>
          <w:rFonts w:ascii="Tahoma" w:hAnsi="Tahoma" w:cs="Tahoma"/>
        </w:rPr>
      </w:pPr>
    </w:p>
    <w:p w14:paraId="0A1F8D48" w14:textId="77777777" w:rsidR="00011A1C" w:rsidRPr="00C8579C" w:rsidRDefault="00011A1C" w:rsidP="00011A1C">
      <w:pPr>
        <w:keepNext/>
        <w:keepLines/>
        <w:jc w:val="both"/>
        <w:rPr>
          <w:rFonts w:ascii="Tahoma" w:hAnsi="Tahoma" w:cs="Tahoma"/>
        </w:rPr>
      </w:pPr>
      <w:r w:rsidRPr="00C8579C">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777BBF52" w14:textId="77777777" w:rsidR="00011A1C" w:rsidRPr="00C8579C" w:rsidRDefault="00011A1C" w:rsidP="00011A1C">
      <w:pPr>
        <w:keepNext/>
        <w:keepLines/>
        <w:jc w:val="both"/>
        <w:rPr>
          <w:rFonts w:ascii="Tahoma" w:hAnsi="Tahoma" w:cs="Tahoma"/>
        </w:rPr>
      </w:pPr>
    </w:p>
    <w:p w14:paraId="6167A785" w14:textId="77777777" w:rsidR="00011A1C" w:rsidRDefault="00011A1C" w:rsidP="00011A1C">
      <w:pPr>
        <w:pStyle w:val="Telobesedila2"/>
        <w:keepNext/>
        <w:keepLines/>
        <w:ind w:right="0"/>
        <w:rPr>
          <w:rFonts w:ascii="Tahoma" w:hAnsi="Tahoma" w:cs="Tahoma"/>
          <w:b w:val="0"/>
          <w:lang w:val="sl-SI"/>
        </w:rPr>
      </w:pPr>
      <w:r w:rsidRPr="00C8579C">
        <w:rPr>
          <w:rFonts w:ascii="Tahoma" w:hAnsi="Tahoma" w:cs="Tahoma"/>
          <w:b w:val="0"/>
          <w:lang w:val="sl-SI"/>
        </w:rPr>
        <w:t xml:space="preserve">Če želi ponudnik uporabiti zmogljivosti drugih subjektov, mora v ponudbi dokazati, da bo imel na voljo sredstva, na primer s predložitvijo zagotovil teh subjektov za ta namen. Naročnik bo v tem primeru ravnal v skladu s drugim odstavkom 81. člena ZJN-3. </w:t>
      </w:r>
    </w:p>
    <w:p w14:paraId="60928789" w14:textId="77777777" w:rsidR="00011A1C" w:rsidRPr="00C8579C" w:rsidRDefault="00011A1C" w:rsidP="00011A1C">
      <w:pPr>
        <w:pStyle w:val="Telobesedila2"/>
        <w:keepNext/>
        <w:keepLines/>
        <w:ind w:right="0"/>
        <w:rPr>
          <w:rFonts w:ascii="Tahoma" w:hAnsi="Tahoma" w:cs="Tahoma"/>
          <w:b w:val="0"/>
          <w:lang w:val="sl-SI"/>
        </w:rPr>
      </w:pPr>
    </w:p>
    <w:p w14:paraId="70667406" w14:textId="77777777" w:rsidR="00011A1C" w:rsidRPr="0072622B" w:rsidRDefault="00011A1C" w:rsidP="00011A1C">
      <w:pPr>
        <w:keepNext/>
        <w:keepLines/>
        <w:autoSpaceDE w:val="0"/>
        <w:autoSpaceDN w:val="0"/>
        <w:adjustRightInd w:val="0"/>
        <w:jc w:val="both"/>
        <w:rPr>
          <w:rFonts w:ascii="Tahoma" w:hAnsi="Tahoma" w:cs="Tahoma"/>
        </w:rPr>
      </w:pPr>
      <w:r w:rsidRPr="0072622B">
        <w:rPr>
          <w:rFonts w:ascii="Tahoma" w:hAnsi="Tahoma" w:cs="Tahoma"/>
        </w:rPr>
        <w:t xml:space="preserve">O uporabi zmogljivosti drugih subjektov govorimo, ko drugi subjekt </w:t>
      </w:r>
      <w:r w:rsidRPr="0072622B">
        <w:rPr>
          <w:rFonts w:ascii="Tahoma" w:hAnsi="Tahoma" w:cs="Tahoma"/>
          <w:u w:val="single"/>
        </w:rPr>
        <w:t>ni neposredno udeležen pri sami izvedbi naročila</w:t>
      </w:r>
      <w:r w:rsidRPr="0072622B">
        <w:rPr>
          <w:rFonts w:ascii="Tahoma" w:hAnsi="Tahoma" w:cs="Tahoma"/>
        </w:rPr>
        <w:t xml:space="preserve">, temveč ponudniku le npr. posodi določeno opremo, tehnična sredstva, mehanizacijo itd.. Če bo drugi subjekt z zmogljivostmi, s katerimi razpolaga in na katere se sklicuje ponudnik, </w:t>
      </w:r>
      <w:r w:rsidRPr="0072622B">
        <w:rPr>
          <w:rFonts w:ascii="Tahoma" w:hAnsi="Tahoma" w:cs="Tahoma"/>
          <w:u w:val="single"/>
        </w:rPr>
        <w:t>neposredno sam izvedel del predmeta javnega naročila</w:t>
      </w:r>
      <w:r w:rsidRPr="0072622B">
        <w:rPr>
          <w:rFonts w:ascii="Tahoma" w:hAnsi="Tahoma" w:cs="Tahoma"/>
        </w:rPr>
        <w:t xml:space="preserve">, potem govorimo o subjektu, ki izpolnjuje definicijo </w:t>
      </w:r>
      <w:r w:rsidRPr="0072622B">
        <w:rPr>
          <w:rFonts w:ascii="Tahoma" w:hAnsi="Tahoma" w:cs="Tahoma"/>
          <w:b/>
        </w:rPr>
        <w:t>podizvajalca</w:t>
      </w:r>
      <w:r w:rsidRPr="0072622B">
        <w:rPr>
          <w:rFonts w:ascii="Tahoma" w:hAnsi="Tahoma" w:cs="Tahoma"/>
        </w:rPr>
        <w:t xml:space="preserve">, </w:t>
      </w:r>
      <w:r w:rsidRPr="0072622B">
        <w:rPr>
          <w:rFonts w:ascii="Tahoma" w:hAnsi="Tahoma" w:cs="Tahoma"/>
          <w:u w:val="single"/>
        </w:rPr>
        <w:t xml:space="preserve">zato naj ga ponudnik nominira kot podizvajalca/e </w:t>
      </w:r>
      <w:r w:rsidRPr="0072622B">
        <w:rPr>
          <w:rFonts w:ascii="Tahoma" w:hAnsi="Tahoma" w:cs="Tahoma"/>
          <w:b/>
          <w:u w:val="single"/>
        </w:rPr>
        <w:t>in ne</w:t>
      </w:r>
      <w:r w:rsidRPr="0072622B">
        <w:rPr>
          <w:rFonts w:ascii="Tahoma" w:hAnsi="Tahoma" w:cs="Tahoma"/>
          <w:u w:val="single"/>
        </w:rPr>
        <w:t xml:space="preserve"> kot subjekt/e, katerih zmogljivost uporablja ponudnik v ponudbi</w:t>
      </w:r>
      <w:r w:rsidRPr="0072622B">
        <w:rPr>
          <w:rFonts w:ascii="Tahoma" w:hAnsi="Tahoma" w:cs="Tahoma"/>
        </w:rPr>
        <w:t>.</w:t>
      </w:r>
    </w:p>
    <w:p w14:paraId="257E018B" w14:textId="77777777" w:rsidR="00011A1C" w:rsidRDefault="00011A1C" w:rsidP="00011A1C">
      <w:pPr>
        <w:pStyle w:val="Telobesedila2"/>
        <w:keepNext/>
        <w:keepLines/>
        <w:ind w:right="0"/>
        <w:rPr>
          <w:rFonts w:ascii="Tahoma" w:hAnsi="Tahoma" w:cs="Tahoma"/>
          <w:b w:val="0"/>
          <w:lang w:val="sl-SI"/>
        </w:rPr>
      </w:pPr>
    </w:p>
    <w:p w14:paraId="6E0DF29B" w14:textId="77777777" w:rsidR="00011A1C" w:rsidRDefault="00011A1C" w:rsidP="00011A1C">
      <w:pPr>
        <w:pStyle w:val="Telobesedila2"/>
        <w:keepNext/>
        <w:keepLines/>
        <w:ind w:right="0"/>
        <w:rPr>
          <w:rFonts w:ascii="Tahoma" w:hAnsi="Tahoma" w:cs="Tahoma"/>
          <w:b w:val="0"/>
          <w:lang w:val="sl-SI"/>
        </w:rPr>
      </w:pPr>
      <w:r w:rsidRPr="00C8579C">
        <w:rPr>
          <w:rFonts w:ascii="Tahoma" w:hAnsi="Tahoma" w:cs="Tahoma"/>
          <w:b w:val="0"/>
          <w:lang w:val="sl-SI"/>
        </w:rPr>
        <w:t>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w:t>
      </w:r>
      <w:r>
        <w:rPr>
          <w:rFonts w:ascii="Tahoma" w:hAnsi="Tahoma" w:cs="Tahoma"/>
          <w:b w:val="0"/>
          <w:lang w:val="sl-SI"/>
        </w:rPr>
        <w:t xml:space="preserve"> v </w:t>
      </w:r>
      <w:proofErr w:type="spellStart"/>
      <w:r>
        <w:rPr>
          <w:rFonts w:ascii="Tahoma" w:hAnsi="Tahoma" w:cs="Tahoma"/>
          <w:b w:val="0"/>
          <w:lang w:val="sl-SI"/>
        </w:rPr>
        <w:t>pdf</w:t>
      </w:r>
      <w:proofErr w:type="spellEnd"/>
      <w:r>
        <w:rPr>
          <w:rFonts w:ascii="Tahoma" w:hAnsi="Tahoma" w:cs="Tahoma"/>
          <w:b w:val="0"/>
          <w:lang w:val="sl-SI"/>
        </w:rPr>
        <w:t>. formatu</w:t>
      </w:r>
      <w:r w:rsidRPr="00C8579C">
        <w:rPr>
          <w:rFonts w:ascii="Tahoma" w:hAnsi="Tahoma" w:cs="Tahoma"/>
          <w:b w:val="0"/>
          <w:lang w:val="sl-SI"/>
        </w:rPr>
        <w:t xml:space="preserve">: </w:t>
      </w:r>
    </w:p>
    <w:p w14:paraId="28211E98" w14:textId="77777777" w:rsidR="00011A1C" w:rsidRPr="000D3BA3" w:rsidRDefault="00011A1C" w:rsidP="006F589C">
      <w:pPr>
        <w:pStyle w:val="Odstavekseznama"/>
        <w:keepNext/>
        <w:keepLines/>
        <w:numPr>
          <w:ilvl w:val="0"/>
          <w:numId w:val="22"/>
        </w:numPr>
        <w:ind w:left="284" w:hanging="284"/>
        <w:jc w:val="both"/>
        <w:rPr>
          <w:rFonts w:ascii="Tahoma" w:hAnsi="Tahoma" w:cs="Tahoma"/>
          <w:kern w:val="16"/>
        </w:rPr>
      </w:pPr>
      <w:r w:rsidRPr="00496805">
        <w:rPr>
          <w:rFonts w:ascii="Tahoma" w:hAnsi="Tahoma" w:cs="Tahoma"/>
        </w:rPr>
        <w:t xml:space="preserve">v razdelek </w:t>
      </w:r>
      <w:r>
        <w:rPr>
          <w:rFonts w:ascii="Tahoma" w:hAnsi="Tahoma" w:cs="Tahoma"/>
        </w:rPr>
        <w:t xml:space="preserve">»Sodelujoči«, del </w:t>
      </w:r>
      <w:r w:rsidRPr="00496805">
        <w:rPr>
          <w:rFonts w:ascii="Tahoma" w:hAnsi="Tahoma" w:cs="Tahoma"/>
        </w:rPr>
        <w:t>»ESPD – ostali sodelujoči«</w:t>
      </w:r>
      <w:r>
        <w:rPr>
          <w:rFonts w:ascii="Tahoma" w:hAnsi="Tahoma" w:cs="Tahoma"/>
        </w:rPr>
        <w:t>:</w:t>
      </w:r>
    </w:p>
    <w:p w14:paraId="199F717B" w14:textId="77777777" w:rsidR="00011A1C" w:rsidRDefault="00011A1C" w:rsidP="006F589C">
      <w:pPr>
        <w:pStyle w:val="Odstavekseznama"/>
        <w:keepNext/>
        <w:keepLines/>
        <w:numPr>
          <w:ilvl w:val="0"/>
          <w:numId w:val="13"/>
        </w:numPr>
        <w:jc w:val="both"/>
        <w:rPr>
          <w:rFonts w:ascii="Tahoma" w:hAnsi="Tahoma" w:cs="Tahoma"/>
        </w:rPr>
      </w:pPr>
      <w:r w:rsidRPr="00C8579C">
        <w:rPr>
          <w:rFonts w:ascii="Tahoma" w:hAnsi="Tahoma" w:cs="Tahoma"/>
        </w:rPr>
        <w:t>izpolnjen in podpisan ESPD s strani subjekta, katerega zmogljivost uporablja ponudnik,</w:t>
      </w:r>
    </w:p>
    <w:p w14:paraId="14D1415F" w14:textId="77777777" w:rsidR="00011A1C" w:rsidRPr="000D3BA3" w:rsidRDefault="00011A1C" w:rsidP="006F589C">
      <w:pPr>
        <w:pStyle w:val="Odstavekseznama"/>
        <w:keepNext/>
        <w:keepLines/>
        <w:numPr>
          <w:ilvl w:val="0"/>
          <w:numId w:val="22"/>
        </w:numPr>
        <w:ind w:left="284" w:hanging="284"/>
        <w:jc w:val="both"/>
        <w:rPr>
          <w:rFonts w:ascii="Tahoma" w:hAnsi="Tahoma" w:cs="Tahoma"/>
        </w:rPr>
      </w:pPr>
      <w:r w:rsidRPr="000D3BA3">
        <w:rPr>
          <w:rFonts w:ascii="Tahoma" w:hAnsi="Tahoma" w:cs="Tahoma"/>
        </w:rPr>
        <w:t>v razdelek »Dokumenti«, del »Ostale priloge«</w:t>
      </w:r>
      <w:r>
        <w:rPr>
          <w:rFonts w:ascii="Tahoma" w:hAnsi="Tahoma" w:cs="Tahoma"/>
        </w:rPr>
        <w:t>:</w:t>
      </w:r>
    </w:p>
    <w:p w14:paraId="378E6EF5" w14:textId="77777777" w:rsidR="00DE6F38" w:rsidRDefault="00011A1C" w:rsidP="006F589C">
      <w:pPr>
        <w:pStyle w:val="Odstavekseznama"/>
        <w:keepNext/>
        <w:keepLines/>
        <w:numPr>
          <w:ilvl w:val="0"/>
          <w:numId w:val="13"/>
        </w:numPr>
        <w:jc w:val="both"/>
        <w:rPr>
          <w:rFonts w:ascii="Tahoma" w:hAnsi="Tahoma" w:cs="Tahoma"/>
        </w:rPr>
      </w:pPr>
      <w:r w:rsidRPr="00C8579C">
        <w:rPr>
          <w:rFonts w:ascii="Tahoma" w:hAnsi="Tahoma" w:cs="Tahoma"/>
        </w:rPr>
        <w:t>izpolnjeno in podpisano Prilogo 3/1 POOBLASTILO ZA PRIDOBITEV POTRDILA IZ KAZENSKE EVIDENCE – ZA PRAVNE OSEBE in Prilogo 3/2 POOBLASTILO ZA PRIDOBITEV POTRDILA IZ KAZENSKE EVIDENCE – ZA FIZIČNE OSEBE,</w:t>
      </w:r>
    </w:p>
    <w:p w14:paraId="1EF7558D" w14:textId="1101EA9A" w:rsidR="00DE6F38" w:rsidRPr="00DE6F38" w:rsidRDefault="00DE6F38" w:rsidP="006F589C">
      <w:pPr>
        <w:pStyle w:val="Odstavekseznama"/>
        <w:keepNext/>
        <w:keepLines/>
        <w:numPr>
          <w:ilvl w:val="0"/>
          <w:numId w:val="13"/>
        </w:numPr>
        <w:jc w:val="both"/>
        <w:rPr>
          <w:rFonts w:ascii="Tahoma" w:hAnsi="Tahoma" w:cs="Tahoma"/>
        </w:rPr>
      </w:pPr>
      <w:r>
        <w:rPr>
          <w:rFonts w:ascii="Tahoma" w:hAnsi="Tahoma" w:cs="Tahoma"/>
        </w:rPr>
        <w:t xml:space="preserve">izpolnjeno in podpisano </w:t>
      </w:r>
      <w:r w:rsidRPr="00DE6F38">
        <w:rPr>
          <w:rFonts w:ascii="Tahoma" w:hAnsi="Tahoma" w:cs="Tahoma"/>
        </w:rPr>
        <w:t>Prilogo 3/4 IZJAVA O SPREJEMANJU POGOJEV RAZPISNE DOKUMENTACIJE ter</w:t>
      </w:r>
    </w:p>
    <w:p w14:paraId="47515C7F" w14:textId="77777777" w:rsidR="00011A1C" w:rsidRPr="00C8579C" w:rsidRDefault="00011A1C" w:rsidP="006F589C">
      <w:pPr>
        <w:pStyle w:val="Odstavekseznama"/>
        <w:keepNext/>
        <w:keepLines/>
        <w:numPr>
          <w:ilvl w:val="0"/>
          <w:numId w:val="13"/>
        </w:numPr>
        <w:ind w:left="714" w:hanging="357"/>
        <w:jc w:val="both"/>
        <w:rPr>
          <w:rFonts w:ascii="Tahoma" w:hAnsi="Tahoma" w:cs="Tahoma"/>
        </w:rPr>
      </w:pPr>
      <w:r w:rsidRPr="00C8579C">
        <w:rPr>
          <w:rFonts w:ascii="Tahoma" w:hAnsi="Tahoma" w:cs="Tahoma"/>
        </w:rPr>
        <w:t>izpolnjeno in podpisano Prilogo 4/</w:t>
      </w:r>
      <w:r>
        <w:rPr>
          <w:rFonts w:ascii="Tahoma" w:hAnsi="Tahoma" w:cs="Tahoma"/>
        </w:rPr>
        <w:t>2</w:t>
      </w:r>
      <w:r w:rsidRPr="00C8579C">
        <w:rPr>
          <w:rFonts w:ascii="Tahoma" w:hAnsi="Tahoma" w:cs="Tahoma"/>
        </w:rPr>
        <w:t xml:space="preserve"> UDELEŽBA SUBJEKTA, KATEREGA ZMOGLJIVOST SE UPORABLJA.</w:t>
      </w:r>
    </w:p>
    <w:p w14:paraId="175650AD" w14:textId="77777777" w:rsidR="00011A1C" w:rsidRPr="00C8579C" w:rsidRDefault="00011A1C" w:rsidP="00011A1C">
      <w:pPr>
        <w:keepNext/>
        <w:keepLines/>
        <w:jc w:val="both"/>
        <w:rPr>
          <w:rFonts w:ascii="Tahoma" w:hAnsi="Tahoma" w:cs="Tahoma"/>
        </w:rPr>
      </w:pPr>
    </w:p>
    <w:p w14:paraId="6561BCD6" w14:textId="77777777" w:rsidR="00011A1C" w:rsidRPr="00C8579C" w:rsidRDefault="00011A1C" w:rsidP="00011A1C">
      <w:pPr>
        <w:keepNext/>
        <w:keepLines/>
        <w:jc w:val="both"/>
        <w:rPr>
          <w:rFonts w:ascii="Tahoma" w:hAnsi="Tahoma" w:cs="Tahoma"/>
        </w:rPr>
      </w:pPr>
      <w:r w:rsidRPr="00C8579C">
        <w:rPr>
          <w:rFonts w:ascii="Tahoma" w:hAnsi="Tahoma" w:cs="Tahoma"/>
        </w:rPr>
        <w:t>Če ima subjekt, katerega zmogljivost uporablja ponudnik, sedež izven Republike Slovenije, mora ponudnik zanj namesto izpolnjene in podpisane Priloge 3/1</w:t>
      </w:r>
      <w:r>
        <w:rPr>
          <w:rFonts w:ascii="Tahoma" w:hAnsi="Tahoma" w:cs="Tahoma"/>
        </w:rPr>
        <w:t xml:space="preserve"> in</w:t>
      </w:r>
      <w:r w:rsidRPr="00C8579C">
        <w:rPr>
          <w:rFonts w:ascii="Tahoma" w:hAnsi="Tahoma" w:cs="Tahoma"/>
        </w:rPr>
        <w:t xml:space="preserve"> Priloge 3/2 priložiti dokazila v skladu z zahtevami razpisne dokumentacije.</w:t>
      </w:r>
    </w:p>
    <w:p w14:paraId="71963C39" w14:textId="77777777" w:rsidR="00011A1C" w:rsidRPr="00C8579C" w:rsidRDefault="00011A1C" w:rsidP="00011A1C">
      <w:pPr>
        <w:keepNext/>
        <w:keepLines/>
        <w:ind w:left="720"/>
        <w:jc w:val="both"/>
        <w:rPr>
          <w:rFonts w:ascii="Tahoma" w:hAnsi="Tahoma" w:cs="Tahoma"/>
        </w:rPr>
      </w:pPr>
    </w:p>
    <w:p w14:paraId="2B9158C9" w14:textId="77777777" w:rsidR="00011A1C" w:rsidRPr="00C8579C" w:rsidRDefault="00011A1C" w:rsidP="00011A1C">
      <w:pPr>
        <w:pStyle w:val="Telobesedila2"/>
        <w:keepNext/>
        <w:keepLines/>
        <w:ind w:right="0"/>
        <w:rPr>
          <w:rFonts w:ascii="Tahoma" w:hAnsi="Tahoma" w:cs="Tahoma"/>
          <w:b w:val="0"/>
          <w:lang w:val="sl-SI"/>
        </w:rPr>
      </w:pPr>
      <w:r w:rsidRPr="00C8579C">
        <w:rPr>
          <w:rFonts w:ascii="Tahoma" w:hAnsi="Tahoma" w:cs="Tahoma"/>
          <w:b w:val="0"/>
          <w:lang w:val="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2774A727" w14:textId="77777777" w:rsidR="00011A1C" w:rsidRDefault="00011A1C" w:rsidP="00011A1C">
      <w:pPr>
        <w:keepNext/>
        <w:keepLines/>
        <w:jc w:val="both"/>
        <w:rPr>
          <w:rFonts w:ascii="Tahoma" w:hAnsi="Tahoma" w:cs="Tahoma"/>
        </w:rPr>
      </w:pPr>
    </w:p>
    <w:p w14:paraId="4ECCF0C4" w14:textId="2D68B512" w:rsidR="001D7684" w:rsidRDefault="00011A1C" w:rsidP="00011A1C">
      <w:pPr>
        <w:keepNext/>
        <w:keepLines/>
        <w:jc w:val="both"/>
        <w:rPr>
          <w:rFonts w:ascii="Tahoma" w:hAnsi="Tahoma" w:cs="Tahoma"/>
          <w:i/>
        </w:rPr>
      </w:pPr>
      <w:r w:rsidRPr="00C8579C">
        <w:rPr>
          <w:rFonts w:ascii="Tahoma" w:hAnsi="Tahoma" w:cs="Tahoma"/>
          <w:i/>
        </w:rPr>
        <w:t>V kolikor ponudnik za izvedbo javnega naročila ne bo uporabil zmogljivosti drugih subjektov, mu ni potrebno upoštevati določil oz. izpolniti/priložiti prilog, ki se nanašajo na subjekt/e, katerih zmogljivost</w:t>
      </w:r>
      <w:r w:rsidRPr="00C8579C">
        <w:rPr>
          <w:rFonts w:ascii="Tahoma" w:hAnsi="Tahoma" w:cs="Tahoma"/>
        </w:rPr>
        <w:t xml:space="preserve"> </w:t>
      </w:r>
      <w:r w:rsidRPr="00C8579C">
        <w:rPr>
          <w:rFonts w:ascii="Tahoma" w:hAnsi="Tahoma" w:cs="Tahoma"/>
          <w:i/>
        </w:rPr>
        <w:t>uporablja ponudnik v ponudbi.</w:t>
      </w:r>
    </w:p>
    <w:p w14:paraId="24F738B3" w14:textId="77777777" w:rsidR="00011A1C" w:rsidRPr="00C8579C" w:rsidRDefault="00011A1C" w:rsidP="00011A1C">
      <w:pPr>
        <w:keepNext/>
        <w:keepLines/>
        <w:jc w:val="both"/>
        <w:rPr>
          <w:rFonts w:ascii="Tahoma" w:hAnsi="Tahoma" w:cs="Tahoma"/>
        </w:rPr>
      </w:pPr>
    </w:p>
    <w:p w14:paraId="273D66A5" w14:textId="77777777" w:rsidR="00C74881" w:rsidRPr="00C8579C" w:rsidRDefault="00F1423B" w:rsidP="00011A1C">
      <w:pPr>
        <w:keepNext/>
        <w:keepLines/>
        <w:numPr>
          <w:ilvl w:val="1"/>
          <w:numId w:val="2"/>
        </w:numPr>
        <w:jc w:val="both"/>
        <w:rPr>
          <w:rFonts w:ascii="Tahoma" w:hAnsi="Tahoma" w:cs="Tahoma"/>
          <w:b/>
        </w:rPr>
      </w:pPr>
      <w:r w:rsidRPr="00C8579C">
        <w:rPr>
          <w:rFonts w:ascii="Tahoma" w:hAnsi="Tahoma" w:cs="Tahoma"/>
          <w:b/>
        </w:rPr>
        <w:t>Ponudbena cena</w:t>
      </w:r>
    </w:p>
    <w:p w14:paraId="7997A0CE" w14:textId="77777777" w:rsidR="00C74881" w:rsidRPr="00C8579C" w:rsidRDefault="00C74881" w:rsidP="00011A1C">
      <w:pPr>
        <w:keepNext/>
        <w:keepLines/>
        <w:ind w:left="720"/>
        <w:jc w:val="both"/>
        <w:rPr>
          <w:rFonts w:ascii="Tahoma" w:hAnsi="Tahoma" w:cs="Tahoma"/>
          <w:b/>
        </w:rPr>
      </w:pPr>
    </w:p>
    <w:p w14:paraId="4900E902" w14:textId="77777777" w:rsidR="00AA0A25" w:rsidRDefault="00D817A8" w:rsidP="00011A1C">
      <w:pPr>
        <w:keepNext/>
        <w:keepLines/>
        <w:jc w:val="both"/>
        <w:rPr>
          <w:rFonts w:ascii="Tahoma" w:hAnsi="Tahoma" w:cs="Tahoma"/>
        </w:rPr>
      </w:pPr>
      <w:r>
        <w:rPr>
          <w:rFonts w:ascii="Tahoma" w:hAnsi="Tahoma" w:cs="Tahoma"/>
        </w:rPr>
        <w:t>Skupna p</w:t>
      </w:r>
      <w:r w:rsidR="00C53A34" w:rsidRPr="00C8579C">
        <w:rPr>
          <w:rFonts w:ascii="Tahoma" w:hAnsi="Tahoma" w:cs="Tahoma"/>
        </w:rPr>
        <w:t>onudbena cena</w:t>
      </w:r>
      <w:r>
        <w:rPr>
          <w:rFonts w:ascii="Tahoma" w:hAnsi="Tahoma" w:cs="Tahoma"/>
        </w:rPr>
        <w:t xml:space="preserve"> in cene na enoto mere</w:t>
      </w:r>
      <w:r w:rsidR="00C53A34" w:rsidRPr="00C8579C">
        <w:rPr>
          <w:rFonts w:ascii="Tahoma" w:hAnsi="Tahoma" w:cs="Tahoma"/>
        </w:rPr>
        <w:t xml:space="preserve"> mora</w:t>
      </w:r>
      <w:r>
        <w:rPr>
          <w:rFonts w:ascii="Tahoma" w:hAnsi="Tahoma" w:cs="Tahoma"/>
        </w:rPr>
        <w:t>jo</w:t>
      </w:r>
      <w:r w:rsidR="00C53A34" w:rsidRPr="00C8579C">
        <w:rPr>
          <w:rFonts w:ascii="Tahoma" w:hAnsi="Tahoma" w:cs="Tahoma"/>
        </w:rPr>
        <w:t xml:space="preserve"> biti izražen</w:t>
      </w:r>
      <w:r>
        <w:rPr>
          <w:rFonts w:ascii="Tahoma" w:hAnsi="Tahoma" w:cs="Tahoma"/>
        </w:rPr>
        <w:t>e</w:t>
      </w:r>
      <w:r w:rsidR="00C53A34" w:rsidRPr="00C8579C">
        <w:rPr>
          <w:rFonts w:ascii="Tahoma" w:hAnsi="Tahoma" w:cs="Tahoma"/>
        </w:rPr>
        <w:t xml:space="preserve"> v evrih, zaokrožen</w:t>
      </w:r>
      <w:r>
        <w:rPr>
          <w:rFonts w:ascii="Tahoma" w:hAnsi="Tahoma" w:cs="Tahoma"/>
        </w:rPr>
        <w:t>o</w:t>
      </w:r>
      <w:r w:rsidR="00C53A34" w:rsidRPr="00C8579C">
        <w:rPr>
          <w:rFonts w:ascii="Tahoma" w:hAnsi="Tahoma" w:cs="Tahoma"/>
        </w:rPr>
        <w:t xml:space="preserve"> na dve (2) decimalni mesti.</w:t>
      </w:r>
      <w:r w:rsidR="003724F1" w:rsidRPr="00C8579C">
        <w:rPr>
          <w:rFonts w:ascii="Tahoma" w:hAnsi="Tahoma" w:cs="Tahoma"/>
        </w:rPr>
        <w:t xml:space="preserve"> </w:t>
      </w:r>
    </w:p>
    <w:p w14:paraId="42F7DA67" w14:textId="1DF470A6" w:rsidR="00AA0A25" w:rsidRDefault="00AA0A25" w:rsidP="00011A1C">
      <w:pPr>
        <w:keepNext/>
        <w:keepLines/>
        <w:jc w:val="both"/>
        <w:rPr>
          <w:rFonts w:ascii="Tahoma" w:hAnsi="Tahoma" w:cs="Tahoma"/>
        </w:rPr>
      </w:pPr>
    </w:p>
    <w:p w14:paraId="7149EEDB" w14:textId="3CC82540" w:rsidR="00011A1C" w:rsidRPr="00917D01" w:rsidRDefault="00011A1C" w:rsidP="00011A1C">
      <w:pPr>
        <w:keepNext/>
        <w:keepLines/>
        <w:jc w:val="both"/>
        <w:rPr>
          <w:rFonts w:ascii="Tahoma" w:hAnsi="Tahoma" w:cs="Tahoma"/>
        </w:rPr>
      </w:pPr>
      <w:r>
        <w:rPr>
          <w:rFonts w:ascii="Tahoma" w:hAnsi="Tahoma" w:cs="Tahoma"/>
        </w:rPr>
        <w:lastRenderedPageBreak/>
        <w:t>P</w:t>
      </w:r>
      <w:r w:rsidRPr="00917D01">
        <w:rPr>
          <w:rFonts w:ascii="Tahoma" w:hAnsi="Tahoma" w:cs="Tahoma"/>
        </w:rPr>
        <w:t xml:space="preserve">onudnik v sistem e-JN </w:t>
      </w:r>
      <w:r w:rsidRPr="00D736B2">
        <w:rPr>
          <w:rFonts w:ascii="Tahoma" w:hAnsi="Tahoma" w:cs="Tahoma"/>
          <w:b/>
        </w:rPr>
        <w:t>v razdelek »Skupna ponudbena vrednost«</w:t>
      </w:r>
      <w:r w:rsidRPr="00917D01">
        <w:rPr>
          <w:rFonts w:ascii="Tahoma" w:hAnsi="Tahoma" w:cs="Tahoma"/>
        </w:rPr>
        <w:t xml:space="preserve"> v zato namenjen</w:t>
      </w:r>
      <w:r>
        <w:rPr>
          <w:rFonts w:ascii="Tahoma" w:hAnsi="Tahoma" w:cs="Tahoma"/>
        </w:rPr>
        <w:t xml:space="preserve"> prostor</w:t>
      </w:r>
      <w:r w:rsidRPr="00917D01">
        <w:rPr>
          <w:rFonts w:ascii="Tahoma" w:hAnsi="Tahoma" w:cs="Tahoma"/>
        </w:rPr>
        <w:t xml:space="preserve"> vpiše skupni ponudbeni znesek brez davka v EUR in znesek davka v EUR. </w:t>
      </w:r>
      <w:r w:rsidRPr="00934542">
        <w:rPr>
          <w:rFonts w:ascii="Tahoma" w:hAnsi="Tahoma" w:cs="Tahoma"/>
        </w:rPr>
        <w:t>Znesek z davkom (EUR) in vsi podatki, ki prikazujejo skupno ponudbeno vrednost, se izračunajo samodejno</w:t>
      </w:r>
      <w:r w:rsidRPr="00917D01">
        <w:rPr>
          <w:rFonts w:ascii="Tahoma" w:hAnsi="Tahoma" w:cs="Tahoma"/>
        </w:rPr>
        <w:t>.</w:t>
      </w:r>
      <w:r>
        <w:rPr>
          <w:rFonts w:ascii="Tahoma" w:hAnsi="Tahoma" w:cs="Tahoma"/>
        </w:rPr>
        <w:t xml:space="preserve"> </w:t>
      </w:r>
      <w:r w:rsidRPr="00917D01">
        <w:rPr>
          <w:rFonts w:ascii="Tahoma" w:hAnsi="Tahoma" w:cs="Tahoma"/>
        </w:rPr>
        <w:t xml:space="preserve">V </w:t>
      </w:r>
      <w:r w:rsidRPr="00D736B2">
        <w:rPr>
          <w:rFonts w:ascii="Tahoma" w:hAnsi="Tahoma" w:cs="Tahoma"/>
          <w:b/>
        </w:rPr>
        <w:t>del »Predračun«</w:t>
      </w:r>
      <w:r w:rsidRPr="00917D01">
        <w:rPr>
          <w:rFonts w:ascii="Tahoma" w:hAnsi="Tahoma" w:cs="Tahoma"/>
        </w:rPr>
        <w:t xml:space="preserve"> </w:t>
      </w:r>
      <w:r>
        <w:rPr>
          <w:rFonts w:ascii="Tahoma" w:hAnsi="Tahoma" w:cs="Tahoma"/>
        </w:rPr>
        <w:t xml:space="preserve">pa </w:t>
      </w:r>
      <w:r w:rsidRPr="00917D01">
        <w:rPr>
          <w:rFonts w:ascii="Tahoma" w:hAnsi="Tahoma" w:cs="Tahoma"/>
        </w:rPr>
        <w:t>naloži izpolnjen</w:t>
      </w:r>
      <w:r>
        <w:rPr>
          <w:rFonts w:ascii="Tahoma" w:hAnsi="Tahoma" w:cs="Tahoma"/>
        </w:rPr>
        <w:t>o in podpisano</w:t>
      </w:r>
      <w:r w:rsidRPr="00917D01">
        <w:rPr>
          <w:rFonts w:ascii="Tahoma" w:hAnsi="Tahoma" w:cs="Tahoma"/>
        </w:rPr>
        <w:t xml:space="preserve"> </w:t>
      </w:r>
      <w:r>
        <w:rPr>
          <w:rFonts w:ascii="Tahoma" w:hAnsi="Tahoma" w:cs="Tahoma"/>
        </w:rPr>
        <w:t xml:space="preserve">Prilogo </w:t>
      </w:r>
      <w:r w:rsidRPr="00917D01">
        <w:rPr>
          <w:rFonts w:ascii="Tahoma" w:hAnsi="Tahoma" w:cs="Tahoma"/>
        </w:rPr>
        <w:t>»</w:t>
      </w:r>
      <w:r w:rsidR="00144A0A" w:rsidRPr="00C8579C">
        <w:rPr>
          <w:rFonts w:ascii="Tahoma" w:hAnsi="Tahoma" w:cs="Tahoma"/>
        </w:rPr>
        <w:t>PO</w:t>
      </w:r>
      <w:r w:rsidR="00144A0A">
        <w:rPr>
          <w:rFonts w:ascii="Tahoma" w:hAnsi="Tahoma" w:cs="Tahoma"/>
        </w:rPr>
        <w:t>VZETEK PONUDBENE CENE</w:t>
      </w:r>
      <w:r w:rsidRPr="00917D01">
        <w:rPr>
          <w:rFonts w:ascii="Tahoma" w:hAnsi="Tahoma" w:cs="Tahoma"/>
        </w:rPr>
        <w:t xml:space="preserve">« v </w:t>
      </w:r>
      <w:proofErr w:type="spellStart"/>
      <w:r w:rsidRPr="00917D01">
        <w:rPr>
          <w:rFonts w:ascii="Tahoma" w:hAnsi="Tahoma" w:cs="Tahoma"/>
        </w:rPr>
        <w:t>pdf</w:t>
      </w:r>
      <w:proofErr w:type="spellEnd"/>
      <w:r w:rsidRPr="00917D01">
        <w:rPr>
          <w:rFonts w:ascii="Tahoma" w:hAnsi="Tahoma" w:cs="Tahoma"/>
        </w:rPr>
        <w:t>.</w:t>
      </w:r>
      <w:r>
        <w:rPr>
          <w:rFonts w:ascii="Tahoma" w:hAnsi="Tahoma" w:cs="Tahoma"/>
        </w:rPr>
        <w:t xml:space="preserve"> formatu.</w:t>
      </w:r>
    </w:p>
    <w:p w14:paraId="3C5D47F3" w14:textId="77777777" w:rsidR="00011A1C" w:rsidRDefault="00011A1C" w:rsidP="00011A1C">
      <w:pPr>
        <w:keepNext/>
        <w:keepLines/>
        <w:jc w:val="both"/>
        <w:rPr>
          <w:rFonts w:ascii="Tahoma" w:hAnsi="Tahoma" w:cs="Tahoma"/>
        </w:rPr>
      </w:pPr>
    </w:p>
    <w:p w14:paraId="619E0539" w14:textId="17A5F63A" w:rsidR="00011A1C" w:rsidRPr="00917D01" w:rsidRDefault="00011A1C" w:rsidP="00011A1C">
      <w:pPr>
        <w:keepNext/>
        <w:keepLines/>
        <w:jc w:val="both"/>
        <w:rPr>
          <w:rFonts w:ascii="Tahoma" w:hAnsi="Tahoma" w:cs="Tahoma"/>
        </w:rPr>
      </w:pPr>
      <w:r w:rsidRPr="00917D01">
        <w:rPr>
          <w:rFonts w:ascii="Tahoma" w:hAnsi="Tahoma" w:cs="Tahoma"/>
        </w:rPr>
        <w:t>»Skupna ponudbena vrednost«, ki bo vpisana v istoimenski razdelek in dokument, ki bo naložen kot predračun</w:t>
      </w:r>
      <w:r>
        <w:rPr>
          <w:rFonts w:ascii="Tahoma" w:hAnsi="Tahoma" w:cs="Tahoma"/>
        </w:rPr>
        <w:t xml:space="preserve"> (Priloga </w:t>
      </w:r>
      <w:r w:rsidRPr="00917D01">
        <w:rPr>
          <w:rFonts w:ascii="Tahoma" w:hAnsi="Tahoma" w:cs="Tahoma"/>
        </w:rPr>
        <w:t>»</w:t>
      </w:r>
      <w:r w:rsidR="00144A0A" w:rsidRPr="00C8579C">
        <w:rPr>
          <w:rFonts w:ascii="Tahoma" w:hAnsi="Tahoma" w:cs="Tahoma"/>
        </w:rPr>
        <w:t>PO</w:t>
      </w:r>
      <w:r w:rsidR="00144A0A">
        <w:rPr>
          <w:rFonts w:ascii="Tahoma" w:hAnsi="Tahoma" w:cs="Tahoma"/>
        </w:rPr>
        <w:t>VZETEK PONUDBENE CENE</w:t>
      </w:r>
      <w:r w:rsidRPr="00917D01">
        <w:rPr>
          <w:rFonts w:ascii="Tahoma" w:hAnsi="Tahoma" w:cs="Tahoma"/>
        </w:rPr>
        <w:t>«</w:t>
      </w:r>
      <w:r>
        <w:rPr>
          <w:rFonts w:ascii="Tahoma" w:hAnsi="Tahoma" w:cs="Tahoma"/>
        </w:rPr>
        <w:t>)</w:t>
      </w:r>
      <w:r w:rsidRPr="00917D01">
        <w:rPr>
          <w:rFonts w:ascii="Tahoma" w:hAnsi="Tahoma" w:cs="Tahoma"/>
        </w:rPr>
        <w:t xml:space="preserve"> v del »Predračun«, bosta razvidna in dostopna na javnem odpiranju ponudb.</w:t>
      </w:r>
    </w:p>
    <w:p w14:paraId="063B54A5" w14:textId="77777777" w:rsidR="00011A1C" w:rsidRDefault="00011A1C" w:rsidP="00011A1C">
      <w:pPr>
        <w:keepNext/>
        <w:keepLines/>
        <w:jc w:val="both"/>
        <w:rPr>
          <w:rFonts w:ascii="Tahoma" w:hAnsi="Tahoma" w:cs="Tahoma"/>
        </w:rPr>
      </w:pPr>
    </w:p>
    <w:p w14:paraId="2D2AF7DD" w14:textId="77777777" w:rsidR="00011A1C" w:rsidRDefault="00011A1C" w:rsidP="00011A1C">
      <w:pPr>
        <w:keepNext/>
        <w:keepLines/>
        <w:jc w:val="both"/>
        <w:rPr>
          <w:rFonts w:ascii="Tahoma" w:hAnsi="Tahoma" w:cs="Tahoma"/>
        </w:rPr>
      </w:pPr>
      <w:r>
        <w:rPr>
          <w:rFonts w:ascii="Tahoma" w:hAnsi="Tahoma" w:cs="Tahoma"/>
        </w:rPr>
        <w:t xml:space="preserve">Ponudnik mora </w:t>
      </w:r>
      <w:r w:rsidRPr="004B1A7C">
        <w:rPr>
          <w:rFonts w:ascii="Tahoma" w:hAnsi="Tahoma" w:cs="Tahoma"/>
        </w:rPr>
        <w:t>Prilogo 2</w:t>
      </w:r>
      <w:r>
        <w:rPr>
          <w:rFonts w:ascii="Tahoma" w:hAnsi="Tahoma" w:cs="Tahoma"/>
        </w:rPr>
        <w:t xml:space="preserve"> PONUDBA izpolniti, podpisati in žigosati ter jo v </w:t>
      </w:r>
      <w:proofErr w:type="spellStart"/>
      <w:r>
        <w:rPr>
          <w:rFonts w:ascii="Tahoma" w:hAnsi="Tahoma" w:cs="Tahoma"/>
        </w:rPr>
        <w:t>pdf</w:t>
      </w:r>
      <w:proofErr w:type="spellEnd"/>
      <w:r>
        <w:rPr>
          <w:rFonts w:ascii="Tahoma" w:hAnsi="Tahoma" w:cs="Tahoma"/>
        </w:rPr>
        <w:t xml:space="preserve">. formatu priložiti k ponudbi v razdelek </w:t>
      </w:r>
      <w:r w:rsidRPr="00917D01">
        <w:rPr>
          <w:rFonts w:ascii="Tahoma" w:hAnsi="Tahoma" w:cs="Tahoma"/>
          <w:b/>
        </w:rPr>
        <w:t>»Dokumenti«, del »Ostale priloge«</w:t>
      </w:r>
      <w:r>
        <w:rPr>
          <w:rFonts w:ascii="Tahoma" w:hAnsi="Tahoma" w:cs="Tahoma"/>
        </w:rPr>
        <w:t xml:space="preserve">. </w:t>
      </w:r>
    </w:p>
    <w:p w14:paraId="4592638D" w14:textId="3785FFA1" w:rsidR="00011A1C" w:rsidRDefault="00011A1C" w:rsidP="00011A1C">
      <w:pPr>
        <w:keepNext/>
        <w:keepLines/>
        <w:jc w:val="both"/>
        <w:rPr>
          <w:rFonts w:ascii="Tahoma" w:hAnsi="Tahoma" w:cs="Tahoma"/>
        </w:rPr>
      </w:pPr>
    </w:p>
    <w:p w14:paraId="2AF0F644" w14:textId="71B390FB" w:rsidR="00011A1C" w:rsidRPr="00952A0B" w:rsidRDefault="00011A1C" w:rsidP="00011A1C">
      <w:pPr>
        <w:keepNext/>
        <w:keepLines/>
        <w:jc w:val="both"/>
        <w:rPr>
          <w:rFonts w:ascii="Tahoma" w:hAnsi="Tahoma" w:cs="Tahoma"/>
        </w:rPr>
      </w:pPr>
      <w:r>
        <w:rPr>
          <w:rFonts w:ascii="Tahoma" w:hAnsi="Tahoma" w:cs="Tahoma"/>
        </w:rPr>
        <w:t xml:space="preserve">Ponudbeni predračun (Priloga 2/1) je k razpisni dokumentaciji priložen v </w:t>
      </w:r>
      <w:proofErr w:type="spellStart"/>
      <w:r>
        <w:rPr>
          <w:rFonts w:ascii="Tahoma" w:hAnsi="Tahoma" w:cs="Tahoma"/>
        </w:rPr>
        <w:t>xlsx</w:t>
      </w:r>
      <w:proofErr w:type="spellEnd"/>
      <w:r>
        <w:rPr>
          <w:rFonts w:ascii="Tahoma" w:hAnsi="Tahoma" w:cs="Tahoma"/>
        </w:rPr>
        <w:t xml:space="preserve">. formatu. </w:t>
      </w:r>
      <w:r w:rsidRPr="00470C46">
        <w:rPr>
          <w:rFonts w:ascii="Tahoma" w:hAnsi="Tahoma" w:cs="Tahoma"/>
        </w:rPr>
        <w:t>Ponudnik mora v ponudbenem predračunu izpolniti vse navedene postavke, ponudbene cene (na enoto mere) pa morajo biti navedene v dveh decimalkah, oz. centih. V primeru, da ponudnik v ponudbeni predračun za posamezno postavko ne vnese vrednosti postavke, bo naročnik štel, da je vrednost navedene postavke upoštevana v skupni ponudbeni ceni.</w:t>
      </w:r>
    </w:p>
    <w:p w14:paraId="2AAC9829" w14:textId="77777777" w:rsidR="00011A1C" w:rsidRDefault="00011A1C" w:rsidP="00011A1C">
      <w:pPr>
        <w:keepNext/>
        <w:keepLines/>
        <w:jc w:val="both"/>
        <w:rPr>
          <w:rFonts w:ascii="Tahoma" w:hAnsi="Tahoma" w:cs="Tahoma"/>
        </w:rPr>
      </w:pPr>
    </w:p>
    <w:p w14:paraId="398271BE" w14:textId="2F248B9C" w:rsidR="00195DEF" w:rsidRPr="00C8579C" w:rsidRDefault="0070004D" w:rsidP="00011A1C">
      <w:pPr>
        <w:keepNext/>
        <w:keepLines/>
        <w:jc w:val="both"/>
        <w:rPr>
          <w:rFonts w:ascii="Tahoma" w:hAnsi="Tahoma" w:cs="Tahoma"/>
        </w:rPr>
      </w:pPr>
      <w:r w:rsidRPr="00A60150">
        <w:rPr>
          <w:rFonts w:ascii="Tahoma" w:hAnsi="Tahoma" w:cs="Tahoma"/>
        </w:rPr>
        <w:t>Ponudnik mora Prilogo 2</w:t>
      </w:r>
      <w:r w:rsidR="00011A1C" w:rsidRPr="00A60150">
        <w:rPr>
          <w:rFonts w:ascii="Tahoma" w:hAnsi="Tahoma" w:cs="Tahoma"/>
        </w:rPr>
        <w:t>/1</w:t>
      </w:r>
      <w:r w:rsidRPr="00A60150">
        <w:rPr>
          <w:rFonts w:ascii="Tahoma" w:hAnsi="Tahoma" w:cs="Tahoma"/>
        </w:rPr>
        <w:t xml:space="preserve"> PONUDBENI PREDRAČUN izpolniti,</w:t>
      </w:r>
      <w:r w:rsidR="00011A1C" w:rsidRPr="00A60150">
        <w:rPr>
          <w:rFonts w:ascii="Tahoma" w:hAnsi="Tahoma" w:cs="Tahoma"/>
        </w:rPr>
        <w:t xml:space="preserve"> natisniti,</w:t>
      </w:r>
      <w:r w:rsidRPr="00A60150">
        <w:rPr>
          <w:rFonts w:ascii="Tahoma" w:hAnsi="Tahoma" w:cs="Tahoma"/>
        </w:rPr>
        <w:t xml:space="preserve"> podpisati</w:t>
      </w:r>
      <w:r w:rsidR="00011A1C" w:rsidRPr="00A60150">
        <w:rPr>
          <w:rFonts w:ascii="Tahoma" w:hAnsi="Tahoma" w:cs="Tahoma"/>
        </w:rPr>
        <w:t>,</w:t>
      </w:r>
      <w:r w:rsidRPr="00A60150">
        <w:rPr>
          <w:rFonts w:ascii="Tahoma" w:hAnsi="Tahoma" w:cs="Tahoma"/>
        </w:rPr>
        <w:t xml:space="preserve"> in žigosati ter jo v </w:t>
      </w:r>
      <w:proofErr w:type="spellStart"/>
      <w:r w:rsidRPr="00A60150">
        <w:rPr>
          <w:rFonts w:ascii="Tahoma" w:hAnsi="Tahoma" w:cs="Tahoma"/>
        </w:rPr>
        <w:t>pdf</w:t>
      </w:r>
      <w:proofErr w:type="spellEnd"/>
      <w:r w:rsidRPr="00A60150">
        <w:rPr>
          <w:rFonts w:ascii="Tahoma" w:hAnsi="Tahoma" w:cs="Tahoma"/>
        </w:rPr>
        <w:t xml:space="preserve">. formatu priložiti k ponudbi v razdelek </w:t>
      </w:r>
      <w:r w:rsidR="00011A1C" w:rsidRPr="00A60150">
        <w:rPr>
          <w:rFonts w:ascii="Tahoma" w:hAnsi="Tahoma" w:cs="Tahoma"/>
        </w:rPr>
        <w:t>»Dokumenti«, del »Ostale priloge«</w:t>
      </w:r>
      <w:r w:rsidRPr="00A60150">
        <w:rPr>
          <w:rFonts w:ascii="Tahoma" w:hAnsi="Tahoma" w:cs="Tahoma"/>
        </w:rPr>
        <w:t xml:space="preserve">. Zaželeno je, da je ponudbeni predračun priložen tudi v </w:t>
      </w:r>
      <w:proofErr w:type="spellStart"/>
      <w:r w:rsidRPr="00A60150">
        <w:rPr>
          <w:rFonts w:ascii="Tahoma" w:hAnsi="Tahoma" w:cs="Tahoma"/>
        </w:rPr>
        <w:t>excel</w:t>
      </w:r>
      <w:proofErr w:type="spellEnd"/>
      <w:r w:rsidRPr="00A60150">
        <w:rPr>
          <w:rFonts w:ascii="Tahoma" w:hAnsi="Tahoma" w:cs="Tahoma"/>
        </w:rPr>
        <w:t xml:space="preserve"> formatu.</w:t>
      </w:r>
    </w:p>
    <w:p w14:paraId="728F6A23" w14:textId="50345539" w:rsidR="00896CF6" w:rsidRPr="00C8579C" w:rsidRDefault="00896CF6" w:rsidP="00011A1C">
      <w:pPr>
        <w:keepNext/>
        <w:keepLines/>
        <w:jc w:val="both"/>
        <w:rPr>
          <w:rFonts w:ascii="Tahoma" w:hAnsi="Tahoma" w:cs="Tahoma"/>
        </w:rPr>
      </w:pPr>
    </w:p>
    <w:p w14:paraId="02E7A5B9" w14:textId="77777777" w:rsidR="00B532E5" w:rsidRDefault="00852A31" w:rsidP="00011A1C">
      <w:pPr>
        <w:keepNext/>
        <w:keepLines/>
        <w:jc w:val="both"/>
        <w:rPr>
          <w:rFonts w:ascii="Tahoma" w:hAnsi="Tahoma" w:cs="Tahoma"/>
        </w:rPr>
      </w:pPr>
      <w:r w:rsidRPr="00BA3F91">
        <w:rPr>
          <w:rFonts w:ascii="Tahoma" w:hAnsi="Tahoma" w:cs="Tahoma"/>
        </w:rPr>
        <w:t>Ponudnik mora pri pripravi ponudbe in določanju ponudbene cene</w:t>
      </w:r>
      <w:r>
        <w:rPr>
          <w:rFonts w:ascii="Tahoma" w:hAnsi="Tahoma" w:cs="Tahoma"/>
        </w:rPr>
        <w:t xml:space="preserve"> na enoto mere </w:t>
      </w:r>
      <w:r w:rsidRPr="00BA3F91">
        <w:rPr>
          <w:rFonts w:ascii="Tahoma" w:hAnsi="Tahoma" w:cs="Tahoma"/>
        </w:rPr>
        <w:t xml:space="preserve">upoštevati vse materialne in nematerialne stroške, ki bodo potrebni za izvedbo predmetnega javnega naročila, </w:t>
      </w:r>
      <w:r w:rsidR="00B532E5" w:rsidRPr="006E11F4">
        <w:rPr>
          <w:rFonts w:ascii="Tahoma" w:hAnsi="Tahoma" w:cs="Tahoma"/>
        </w:rPr>
        <w:t xml:space="preserve">vključno s stroški dela, </w:t>
      </w:r>
      <w:r w:rsidR="00B532E5" w:rsidRPr="00D85DD3">
        <w:rPr>
          <w:rFonts w:ascii="Tahoma" w:hAnsi="Tahoma" w:cs="Tahoma"/>
        </w:rPr>
        <w:t xml:space="preserve">stroški </w:t>
      </w:r>
      <w:r w:rsidR="00B532E5">
        <w:rPr>
          <w:rFonts w:ascii="Tahoma" w:hAnsi="Tahoma" w:cs="Tahoma"/>
        </w:rPr>
        <w:t>transporta blaga</w:t>
      </w:r>
      <w:r w:rsidR="00B532E5" w:rsidRPr="006E11F4">
        <w:rPr>
          <w:rFonts w:ascii="Tahoma" w:hAnsi="Tahoma" w:cs="Tahoma"/>
        </w:rPr>
        <w:t>, stroški pripravljalnih del, organizacije delovišča, vgradnje, stroški meritev, stroški za varnost pri delu, stroški zavarovanja materiala, opreme, pripomočkov in delovne sile, stroški odprave napak v času garancijske dobe, stroški izdelave ponudbene dokumentacije, popusti, dajatv</w:t>
      </w:r>
      <w:r w:rsidR="00B532E5">
        <w:rPr>
          <w:rFonts w:ascii="Tahoma" w:hAnsi="Tahoma" w:cs="Tahoma"/>
        </w:rPr>
        <w:t>e</w:t>
      </w:r>
      <w:r w:rsidR="00B532E5" w:rsidRPr="006E11F4">
        <w:rPr>
          <w:rFonts w:ascii="Tahoma" w:hAnsi="Tahoma" w:cs="Tahoma"/>
        </w:rPr>
        <w:t xml:space="preserve"> ter carinsk</w:t>
      </w:r>
      <w:r w:rsidR="00B532E5">
        <w:rPr>
          <w:rFonts w:ascii="Tahoma" w:hAnsi="Tahoma" w:cs="Tahoma"/>
        </w:rPr>
        <w:t>e obveznost</w:t>
      </w:r>
      <w:r w:rsidR="00B532E5" w:rsidRPr="006E11F4">
        <w:rPr>
          <w:rFonts w:ascii="Tahoma" w:hAnsi="Tahoma" w:cs="Tahoma"/>
        </w:rPr>
        <w:t xml:space="preserve">i kot tudi stroški za vsa ostala dela in naloge, ki so v </w:t>
      </w:r>
      <w:r w:rsidR="00B532E5">
        <w:rPr>
          <w:rFonts w:ascii="Tahoma" w:hAnsi="Tahoma" w:cs="Tahoma"/>
        </w:rPr>
        <w:t>okvirnem sporazumu</w:t>
      </w:r>
      <w:r w:rsidR="00B532E5" w:rsidRPr="006E11F4">
        <w:rPr>
          <w:rFonts w:ascii="Tahoma" w:hAnsi="Tahoma" w:cs="Tahoma"/>
        </w:rPr>
        <w:t xml:space="preserve"> opredeljena kot obveznosti izvajalca.</w:t>
      </w:r>
    </w:p>
    <w:p w14:paraId="0BCD57FE" w14:textId="77777777" w:rsidR="00D8565C" w:rsidRPr="00C8579C" w:rsidRDefault="00D8565C" w:rsidP="00011A1C">
      <w:pPr>
        <w:keepNext/>
        <w:keepLines/>
        <w:jc w:val="both"/>
        <w:rPr>
          <w:rFonts w:ascii="Tahoma" w:hAnsi="Tahoma" w:cs="Tahoma"/>
        </w:rPr>
      </w:pPr>
    </w:p>
    <w:p w14:paraId="5FB55E13" w14:textId="09D8233F" w:rsidR="00C74881" w:rsidRPr="00C8579C" w:rsidRDefault="0032545C" w:rsidP="00011A1C">
      <w:pPr>
        <w:keepNext/>
        <w:keepLines/>
        <w:jc w:val="both"/>
        <w:rPr>
          <w:rFonts w:ascii="Tahoma" w:hAnsi="Tahoma" w:cs="Tahoma"/>
        </w:rPr>
      </w:pPr>
      <w:r w:rsidRPr="00C8579C">
        <w:rPr>
          <w:rFonts w:ascii="Tahoma" w:hAnsi="Tahoma" w:cs="Tahoma"/>
        </w:rPr>
        <w:t>Cen</w:t>
      </w:r>
      <w:r>
        <w:rPr>
          <w:rFonts w:ascii="Tahoma" w:hAnsi="Tahoma" w:cs="Tahoma"/>
        </w:rPr>
        <w:t>e</w:t>
      </w:r>
      <w:r w:rsidRPr="00C8579C">
        <w:rPr>
          <w:rFonts w:ascii="Tahoma" w:hAnsi="Tahoma" w:cs="Tahoma"/>
        </w:rPr>
        <w:t xml:space="preserve"> </w:t>
      </w:r>
      <w:r w:rsidR="00C74881" w:rsidRPr="00C8579C">
        <w:rPr>
          <w:rFonts w:ascii="Tahoma" w:hAnsi="Tahoma" w:cs="Tahoma"/>
        </w:rPr>
        <w:t>na enoto mere</w:t>
      </w:r>
      <w:r>
        <w:rPr>
          <w:rFonts w:ascii="Tahoma" w:hAnsi="Tahoma" w:cs="Tahoma"/>
        </w:rPr>
        <w:t xml:space="preserve"> (v EUR brez DDV)</w:t>
      </w:r>
      <w:r w:rsidR="00C74881" w:rsidRPr="00C8579C">
        <w:rPr>
          <w:rFonts w:ascii="Tahoma" w:hAnsi="Tahoma" w:cs="Tahoma"/>
        </w:rPr>
        <w:t xml:space="preserve">, </w:t>
      </w:r>
      <w:r w:rsidRPr="00C8579C">
        <w:rPr>
          <w:rFonts w:ascii="Tahoma" w:hAnsi="Tahoma" w:cs="Tahoma"/>
        </w:rPr>
        <w:t>naveden</w:t>
      </w:r>
      <w:r>
        <w:rPr>
          <w:rFonts w:ascii="Tahoma" w:hAnsi="Tahoma" w:cs="Tahoma"/>
        </w:rPr>
        <w:t>e</w:t>
      </w:r>
      <w:r w:rsidRPr="00C8579C">
        <w:rPr>
          <w:rFonts w:ascii="Tahoma" w:hAnsi="Tahoma" w:cs="Tahoma"/>
        </w:rPr>
        <w:t xml:space="preserve"> </w:t>
      </w:r>
      <w:r w:rsidR="00C74881" w:rsidRPr="00C8579C">
        <w:rPr>
          <w:rFonts w:ascii="Tahoma" w:hAnsi="Tahoma" w:cs="Tahoma"/>
        </w:rPr>
        <w:t xml:space="preserve">v </w:t>
      </w:r>
      <w:r w:rsidR="00D27D20">
        <w:rPr>
          <w:rFonts w:ascii="Tahoma" w:hAnsi="Tahoma" w:cs="Tahoma"/>
        </w:rPr>
        <w:t>ponudbenem predračunu</w:t>
      </w:r>
      <w:r w:rsidR="00D27D20" w:rsidRPr="00C8579C">
        <w:rPr>
          <w:rFonts w:ascii="Tahoma" w:hAnsi="Tahoma" w:cs="Tahoma"/>
        </w:rPr>
        <w:t xml:space="preserve"> </w:t>
      </w:r>
      <w:r w:rsidR="003724F1" w:rsidRPr="00C8579C">
        <w:rPr>
          <w:rFonts w:ascii="Tahoma" w:hAnsi="Tahoma" w:cs="Tahoma"/>
        </w:rPr>
        <w:t>(</w:t>
      </w:r>
      <w:r w:rsidR="003724F1" w:rsidRPr="00D27D20">
        <w:rPr>
          <w:rFonts w:ascii="Tahoma" w:hAnsi="Tahoma" w:cs="Tahoma"/>
        </w:rPr>
        <w:t>Prilogi 2</w:t>
      </w:r>
      <w:r w:rsidR="00011A1C">
        <w:rPr>
          <w:rFonts w:ascii="Tahoma" w:hAnsi="Tahoma" w:cs="Tahoma"/>
        </w:rPr>
        <w:t>/1</w:t>
      </w:r>
      <w:r w:rsidR="003724F1" w:rsidRPr="00C8579C">
        <w:rPr>
          <w:rFonts w:ascii="Tahoma" w:hAnsi="Tahoma" w:cs="Tahoma"/>
        </w:rPr>
        <w:t>)</w:t>
      </w:r>
      <w:r w:rsidR="00C74881" w:rsidRPr="00C8579C">
        <w:rPr>
          <w:rFonts w:ascii="Tahoma" w:hAnsi="Tahoma" w:cs="Tahoma"/>
        </w:rPr>
        <w:t xml:space="preserve"> mora</w:t>
      </w:r>
      <w:r>
        <w:rPr>
          <w:rFonts w:ascii="Tahoma" w:hAnsi="Tahoma" w:cs="Tahoma"/>
        </w:rPr>
        <w:t>jo</w:t>
      </w:r>
      <w:r w:rsidR="00C74881" w:rsidRPr="00C8579C">
        <w:rPr>
          <w:rFonts w:ascii="Tahoma" w:hAnsi="Tahoma" w:cs="Tahoma"/>
        </w:rPr>
        <w:t xml:space="preserve"> biti v času veljavnosti okvirnega sporazuma </w:t>
      </w:r>
      <w:r w:rsidRPr="00C8579C">
        <w:rPr>
          <w:rFonts w:ascii="Tahoma" w:hAnsi="Tahoma" w:cs="Tahoma"/>
        </w:rPr>
        <w:t>fiksn</w:t>
      </w:r>
      <w:r>
        <w:rPr>
          <w:rFonts w:ascii="Tahoma" w:hAnsi="Tahoma" w:cs="Tahoma"/>
        </w:rPr>
        <w:t>e</w:t>
      </w:r>
      <w:r w:rsidR="00C74881" w:rsidRPr="00C8579C">
        <w:rPr>
          <w:rFonts w:ascii="Tahoma" w:hAnsi="Tahoma" w:cs="Tahoma"/>
        </w:rPr>
        <w:t>, razen v primeru znižanja cen</w:t>
      </w:r>
      <w:r w:rsidR="00D177C9">
        <w:rPr>
          <w:rFonts w:ascii="Tahoma" w:hAnsi="Tahoma" w:cs="Tahoma"/>
        </w:rPr>
        <w:t xml:space="preserve"> ter povišanja skladno z okvirnim sporazumom</w:t>
      </w:r>
      <w:r w:rsidR="00C74881" w:rsidRPr="00C8579C">
        <w:rPr>
          <w:rFonts w:ascii="Tahoma" w:hAnsi="Tahoma" w:cs="Tahoma"/>
        </w:rPr>
        <w:t>.</w:t>
      </w:r>
    </w:p>
    <w:p w14:paraId="4BE6F594" w14:textId="77777777" w:rsidR="001D7684" w:rsidRDefault="001D7684" w:rsidP="00011A1C">
      <w:pPr>
        <w:keepNext/>
        <w:keepLines/>
        <w:jc w:val="both"/>
        <w:rPr>
          <w:rFonts w:ascii="Tahoma" w:hAnsi="Tahoma" w:cs="Tahoma"/>
        </w:rPr>
      </w:pPr>
    </w:p>
    <w:p w14:paraId="0EA594E9" w14:textId="7C569B5A" w:rsidR="00011A1C" w:rsidRPr="00011A1C" w:rsidRDefault="005573B1" w:rsidP="00011A1C">
      <w:pPr>
        <w:keepNext/>
        <w:keepLines/>
        <w:jc w:val="both"/>
        <w:rPr>
          <w:rFonts w:ascii="Tahoma" w:hAnsi="Tahoma" w:cs="Tahoma"/>
          <w:b/>
        </w:rPr>
      </w:pPr>
      <w:r w:rsidRPr="00195DEF">
        <w:rPr>
          <w:rFonts w:ascii="Tahoma" w:hAnsi="Tahoma" w:cs="Tahoma"/>
          <w:b/>
        </w:rPr>
        <w:t xml:space="preserve">V primeru razhajanj med podatki v Prilogi »POVZETEK </w:t>
      </w:r>
      <w:r w:rsidRPr="005573B1">
        <w:rPr>
          <w:rFonts w:ascii="Tahoma" w:hAnsi="Tahoma" w:cs="Tahoma"/>
          <w:b/>
        </w:rPr>
        <w:t>PONUDBENE CENE</w:t>
      </w:r>
      <w:r w:rsidRPr="00195DEF">
        <w:rPr>
          <w:rFonts w:ascii="Tahoma" w:hAnsi="Tahoma" w:cs="Tahoma"/>
          <w:b/>
        </w:rPr>
        <w:t>« - naloženim v razdelek »Predračun«, in Prilogo 2</w:t>
      </w:r>
      <w:r>
        <w:rPr>
          <w:rFonts w:ascii="Tahoma" w:hAnsi="Tahoma" w:cs="Tahoma"/>
          <w:b/>
        </w:rPr>
        <w:t>/1</w:t>
      </w:r>
      <w:r w:rsidRPr="00195DEF">
        <w:rPr>
          <w:rFonts w:ascii="Tahoma" w:hAnsi="Tahoma" w:cs="Tahoma"/>
          <w:b/>
        </w:rPr>
        <w:t xml:space="preserve"> »PONUDBENI PREDRAČUN«</w:t>
      </w:r>
      <w:r>
        <w:rPr>
          <w:rFonts w:ascii="Tahoma" w:hAnsi="Tahoma" w:cs="Tahoma"/>
          <w:b/>
        </w:rPr>
        <w:t xml:space="preserve"> </w:t>
      </w:r>
      <w:r w:rsidRPr="00195DEF">
        <w:rPr>
          <w:rFonts w:ascii="Tahoma" w:hAnsi="Tahoma" w:cs="Tahoma"/>
          <w:b/>
        </w:rPr>
        <w:t xml:space="preserve">- naloženim v razdelek </w:t>
      </w:r>
      <w:r w:rsidRPr="005573B1">
        <w:rPr>
          <w:rFonts w:ascii="Tahoma" w:hAnsi="Tahoma" w:cs="Tahoma"/>
          <w:b/>
        </w:rPr>
        <w:t>»DOKUMENTI«, del »Ostale priloge«,</w:t>
      </w:r>
      <w:r w:rsidRPr="00195DEF">
        <w:rPr>
          <w:rFonts w:ascii="Tahoma" w:hAnsi="Tahoma" w:cs="Tahoma"/>
          <w:b/>
        </w:rPr>
        <w:t xml:space="preserve"> kot veljavni štejejo podatki v Prilogi 2</w:t>
      </w:r>
      <w:r>
        <w:rPr>
          <w:rFonts w:ascii="Tahoma" w:hAnsi="Tahoma" w:cs="Tahoma"/>
          <w:b/>
        </w:rPr>
        <w:t>/1</w:t>
      </w:r>
      <w:r w:rsidRPr="00195DEF">
        <w:rPr>
          <w:rFonts w:ascii="Tahoma" w:hAnsi="Tahoma" w:cs="Tahoma"/>
          <w:b/>
        </w:rPr>
        <w:t xml:space="preserve"> »PONUDBENI PREDRAČUN«, naloženim v razdelku </w:t>
      </w:r>
      <w:r w:rsidRPr="005573B1">
        <w:rPr>
          <w:rFonts w:ascii="Tahoma" w:hAnsi="Tahoma" w:cs="Tahoma"/>
          <w:b/>
        </w:rPr>
        <w:t>»DOKUMENTI«, del »Ostale priloge«</w:t>
      </w:r>
      <w:r w:rsidRPr="00195DEF">
        <w:rPr>
          <w:rFonts w:ascii="Tahoma" w:hAnsi="Tahoma" w:cs="Tahoma"/>
          <w:b/>
        </w:rPr>
        <w:t>.</w:t>
      </w:r>
    </w:p>
    <w:p w14:paraId="11F65EC6" w14:textId="77777777" w:rsidR="003724F1" w:rsidRPr="00C8579C" w:rsidRDefault="003724F1" w:rsidP="00011A1C">
      <w:pPr>
        <w:keepNext/>
        <w:keepLines/>
        <w:jc w:val="both"/>
        <w:rPr>
          <w:rFonts w:ascii="Tahoma" w:hAnsi="Tahoma" w:cs="Tahoma"/>
        </w:rPr>
      </w:pPr>
    </w:p>
    <w:p w14:paraId="339E93CB" w14:textId="77777777" w:rsidR="0075292D" w:rsidRPr="00C8579C" w:rsidRDefault="00325548" w:rsidP="00011A1C">
      <w:pPr>
        <w:keepNext/>
        <w:keepLines/>
        <w:numPr>
          <w:ilvl w:val="1"/>
          <w:numId w:val="2"/>
        </w:numPr>
        <w:jc w:val="both"/>
        <w:rPr>
          <w:rFonts w:ascii="Tahoma" w:hAnsi="Tahoma" w:cs="Tahoma"/>
          <w:b/>
        </w:rPr>
      </w:pPr>
      <w:r w:rsidRPr="00C8579C">
        <w:rPr>
          <w:rFonts w:ascii="Tahoma" w:hAnsi="Tahoma" w:cs="Tahoma"/>
          <w:b/>
        </w:rPr>
        <w:t>Veljavnost ponudbe</w:t>
      </w:r>
    </w:p>
    <w:p w14:paraId="65989F9F" w14:textId="77777777" w:rsidR="00325548" w:rsidRPr="00C8579C" w:rsidRDefault="00325548" w:rsidP="00011A1C">
      <w:pPr>
        <w:keepNext/>
        <w:keepLines/>
        <w:jc w:val="both"/>
        <w:rPr>
          <w:rFonts w:ascii="Tahoma" w:hAnsi="Tahoma" w:cs="Tahoma"/>
        </w:rPr>
      </w:pPr>
    </w:p>
    <w:p w14:paraId="2B307E8A" w14:textId="77777777" w:rsidR="00C53A34" w:rsidRPr="00C8579C" w:rsidRDefault="00C53A34" w:rsidP="00011A1C">
      <w:pPr>
        <w:keepNext/>
        <w:keepLines/>
        <w:jc w:val="both"/>
        <w:rPr>
          <w:rFonts w:ascii="Tahoma" w:hAnsi="Tahoma" w:cs="Tahoma"/>
        </w:rPr>
      </w:pPr>
      <w:r w:rsidRPr="00C8579C">
        <w:rPr>
          <w:rFonts w:ascii="Tahoma" w:hAnsi="Tahoma" w:cs="Tahoma"/>
        </w:rPr>
        <w:t>Ponudba mora biti veljavna še najmanj štiri (4) mesece od datuma, določenega za oddajo ponudb</w:t>
      </w:r>
      <w:r w:rsidR="00830931" w:rsidRPr="00C8579C">
        <w:rPr>
          <w:rFonts w:ascii="Tahoma" w:hAnsi="Tahoma" w:cs="Tahoma"/>
        </w:rPr>
        <w:t>.</w:t>
      </w:r>
      <w:r w:rsidRPr="00C8579C" w:rsidDel="00C53A34">
        <w:rPr>
          <w:rFonts w:ascii="Tahoma" w:hAnsi="Tahoma" w:cs="Tahoma"/>
        </w:rPr>
        <w:t xml:space="preserve"> </w:t>
      </w:r>
    </w:p>
    <w:p w14:paraId="7E733D8F" w14:textId="77777777" w:rsidR="00102611" w:rsidRPr="00C8579C" w:rsidRDefault="00102611" w:rsidP="00011A1C">
      <w:pPr>
        <w:keepNext/>
        <w:keepLines/>
        <w:jc w:val="both"/>
        <w:rPr>
          <w:rFonts w:ascii="Tahoma" w:hAnsi="Tahoma" w:cs="Tahoma"/>
        </w:rPr>
      </w:pPr>
    </w:p>
    <w:p w14:paraId="260D9774" w14:textId="77777777" w:rsidR="00193548" w:rsidRPr="00C8579C" w:rsidRDefault="00734DC1" w:rsidP="00011A1C">
      <w:pPr>
        <w:keepNext/>
        <w:keepLines/>
        <w:numPr>
          <w:ilvl w:val="1"/>
          <w:numId w:val="2"/>
        </w:numPr>
        <w:jc w:val="both"/>
        <w:rPr>
          <w:rFonts w:ascii="Tahoma" w:hAnsi="Tahoma" w:cs="Tahoma"/>
          <w:b/>
        </w:rPr>
      </w:pPr>
      <w:r w:rsidRPr="00C8579C">
        <w:rPr>
          <w:rFonts w:ascii="Tahoma" w:hAnsi="Tahoma" w:cs="Tahoma"/>
          <w:b/>
        </w:rPr>
        <w:t>Način obračunavanja in p</w:t>
      </w:r>
      <w:r w:rsidR="00193548" w:rsidRPr="00C8579C">
        <w:rPr>
          <w:rFonts w:ascii="Tahoma" w:hAnsi="Tahoma" w:cs="Tahoma"/>
          <w:b/>
        </w:rPr>
        <w:t>lačilni pogoji</w:t>
      </w:r>
    </w:p>
    <w:p w14:paraId="72780465" w14:textId="77777777" w:rsidR="003C01C9" w:rsidRPr="00C8579C" w:rsidRDefault="003C01C9" w:rsidP="00011A1C">
      <w:pPr>
        <w:pStyle w:val="BESEDILO"/>
        <w:keepNext/>
        <w:widowControl/>
        <w:tabs>
          <w:tab w:val="clear" w:pos="2155"/>
        </w:tabs>
        <w:rPr>
          <w:rFonts w:ascii="Tahoma" w:hAnsi="Tahoma" w:cs="Tahoma"/>
        </w:rPr>
      </w:pPr>
    </w:p>
    <w:p w14:paraId="014D8CEF" w14:textId="77777777" w:rsidR="003418E8" w:rsidRPr="00C8579C" w:rsidRDefault="003418E8" w:rsidP="00011A1C">
      <w:pPr>
        <w:pStyle w:val="BESEDILO"/>
        <w:keepNext/>
        <w:widowControl/>
        <w:tabs>
          <w:tab w:val="clear" w:pos="2155"/>
        </w:tabs>
        <w:rPr>
          <w:rFonts w:ascii="Tahoma" w:hAnsi="Tahoma" w:cs="Tahoma"/>
        </w:rPr>
      </w:pPr>
      <w:r w:rsidRPr="00C8579C">
        <w:rPr>
          <w:rFonts w:ascii="Tahoma" w:hAnsi="Tahoma" w:cs="Tahoma"/>
        </w:rPr>
        <w:t xml:space="preserve">Način obračunavanja in plačilni pogoji so razvidni </w:t>
      </w:r>
      <w:r w:rsidR="00777852" w:rsidRPr="00C8579C">
        <w:rPr>
          <w:rFonts w:ascii="Tahoma" w:hAnsi="Tahoma" w:cs="Tahoma"/>
        </w:rPr>
        <w:t xml:space="preserve">iz priloženega </w:t>
      </w:r>
      <w:r w:rsidRPr="00C8579C">
        <w:rPr>
          <w:rFonts w:ascii="Tahoma" w:hAnsi="Tahoma" w:cs="Tahoma"/>
        </w:rPr>
        <w:t>vzorc</w:t>
      </w:r>
      <w:r w:rsidR="00777852" w:rsidRPr="00C8579C">
        <w:rPr>
          <w:rFonts w:ascii="Tahoma" w:hAnsi="Tahoma" w:cs="Tahoma"/>
        </w:rPr>
        <w:t>a</w:t>
      </w:r>
      <w:r w:rsidRPr="00C8579C">
        <w:rPr>
          <w:rFonts w:ascii="Tahoma" w:hAnsi="Tahoma" w:cs="Tahoma"/>
        </w:rPr>
        <w:t xml:space="preserve"> </w:t>
      </w:r>
      <w:r w:rsidR="00C74881" w:rsidRPr="00C8579C">
        <w:rPr>
          <w:rFonts w:ascii="Tahoma" w:hAnsi="Tahoma" w:cs="Tahoma"/>
        </w:rPr>
        <w:t>okvirnega sporazuma</w:t>
      </w:r>
      <w:r w:rsidRPr="00C8579C">
        <w:rPr>
          <w:rFonts w:ascii="Tahoma" w:hAnsi="Tahoma" w:cs="Tahoma"/>
        </w:rPr>
        <w:t>.</w:t>
      </w:r>
    </w:p>
    <w:p w14:paraId="17245237" w14:textId="77777777" w:rsidR="00102611" w:rsidRDefault="00102611" w:rsidP="00011A1C">
      <w:pPr>
        <w:keepNext/>
        <w:keepLines/>
        <w:rPr>
          <w:rFonts w:ascii="Tahoma" w:hAnsi="Tahoma" w:cs="Tahoma"/>
        </w:rPr>
      </w:pPr>
    </w:p>
    <w:p w14:paraId="6772D3F5" w14:textId="7CBA4BE3" w:rsidR="00BB4C88" w:rsidRDefault="00BB4C88" w:rsidP="004E7A3A">
      <w:pPr>
        <w:keepNext/>
        <w:keepLines/>
        <w:rPr>
          <w:rFonts w:ascii="Tahoma" w:hAnsi="Tahoma" w:cs="Tahoma"/>
          <w:kern w:val="16"/>
        </w:rPr>
      </w:pPr>
    </w:p>
    <w:p w14:paraId="11FE2E2A" w14:textId="03CE91FE" w:rsidR="00C70083" w:rsidRDefault="00C70083" w:rsidP="004E7A3A">
      <w:pPr>
        <w:keepNext/>
        <w:keepLines/>
        <w:rPr>
          <w:rFonts w:ascii="Tahoma" w:hAnsi="Tahoma" w:cs="Tahoma"/>
          <w:kern w:val="16"/>
        </w:rPr>
      </w:pPr>
    </w:p>
    <w:p w14:paraId="26C365D0" w14:textId="3494EF8E" w:rsidR="00C70083" w:rsidRDefault="00C70083" w:rsidP="004E7A3A">
      <w:pPr>
        <w:keepNext/>
        <w:keepLines/>
        <w:rPr>
          <w:rFonts w:ascii="Tahoma" w:hAnsi="Tahoma" w:cs="Tahoma"/>
          <w:kern w:val="16"/>
        </w:rPr>
      </w:pPr>
    </w:p>
    <w:p w14:paraId="50B6E8BC" w14:textId="32A29496" w:rsidR="00C70083" w:rsidRDefault="00C70083" w:rsidP="004E7A3A">
      <w:pPr>
        <w:keepNext/>
        <w:keepLines/>
        <w:rPr>
          <w:rFonts w:ascii="Tahoma" w:hAnsi="Tahoma" w:cs="Tahoma"/>
          <w:kern w:val="16"/>
        </w:rPr>
      </w:pPr>
    </w:p>
    <w:p w14:paraId="222B1051" w14:textId="67F6A569" w:rsidR="00C70083" w:rsidRDefault="00C70083" w:rsidP="004E7A3A">
      <w:pPr>
        <w:keepNext/>
        <w:keepLines/>
        <w:rPr>
          <w:rFonts w:ascii="Tahoma" w:hAnsi="Tahoma" w:cs="Tahoma"/>
          <w:kern w:val="16"/>
        </w:rPr>
      </w:pPr>
    </w:p>
    <w:p w14:paraId="7C34A746" w14:textId="3B84BBB5" w:rsidR="00C70083" w:rsidRDefault="00C70083" w:rsidP="004E7A3A">
      <w:pPr>
        <w:keepNext/>
        <w:keepLines/>
        <w:rPr>
          <w:rFonts w:ascii="Tahoma" w:hAnsi="Tahoma" w:cs="Tahoma"/>
          <w:kern w:val="16"/>
        </w:rPr>
      </w:pPr>
    </w:p>
    <w:p w14:paraId="6E21E30C" w14:textId="77777777" w:rsidR="00C70083" w:rsidRDefault="00C70083" w:rsidP="004E7A3A">
      <w:pPr>
        <w:keepNext/>
        <w:keepLines/>
        <w:rPr>
          <w:rFonts w:ascii="Tahoma" w:hAnsi="Tahoma" w:cs="Tahoma"/>
          <w:kern w:val="16"/>
        </w:rPr>
      </w:pPr>
    </w:p>
    <w:p w14:paraId="3B3A4A63" w14:textId="77777777" w:rsidR="00203567" w:rsidRPr="00C8579C" w:rsidRDefault="00BB4C88" w:rsidP="004E7A3A">
      <w:pPr>
        <w:keepNext/>
        <w:keepLines/>
        <w:numPr>
          <w:ilvl w:val="0"/>
          <w:numId w:val="2"/>
        </w:numPr>
        <w:jc w:val="both"/>
        <w:rPr>
          <w:rFonts w:ascii="Tahoma" w:hAnsi="Tahoma" w:cs="Tahoma"/>
          <w:b/>
          <w:sz w:val="24"/>
        </w:rPr>
      </w:pPr>
      <w:r>
        <w:rPr>
          <w:rFonts w:ascii="Tahoma" w:hAnsi="Tahoma" w:cs="Tahoma"/>
          <w:b/>
          <w:sz w:val="24"/>
        </w:rPr>
        <w:lastRenderedPageBreak/>
        <w:t>TEHNIČNA SPECIFIKACIJA</w:t>
      </w:r>
      <w:r w:rsidR="00DE5970" w:rsidRPr="00C8579C">
        <w:rPr>
          <w:rFonts w:ascii="Tahoma" w:hAnsi="Tahoma" w:cs="Tahoma"/>
          <w:b/>
          <w:sz w:val="24"/>
        </w:rPr>
        <w:t xml:space="preserve"> TER OSTALI PONUDBENI POGOJI IN ZAHTEVE</w:t>
      </w:r>
    </w:p>
    <w:p w14:paraId="46449B2B" w14:textId="77777777" w:rsidR="00A621A7" w:rsidRPr="00C8579C" w:rsidRDefault="00A621A7" w:rsidP="004E7A3A">
      <w:pPr>
        <w:keepNext/>
        <w:keepLines/>
        <w:jc w:val="both"/>
        <w:rPr>
          <w:rFonts w:ascii="Tahoma" w:hAnsi="Tahoma" w:cs="Tahoma"/>
        </w:rPr>
      </w:pPr>
    </w:p>
    <w:p w14:paraId="5101AD57" w14:textId="77777777" w:rsidR="006369F9" w:rsidRDefault="006369F9" w:rsidP="004E7A3A">
      <w:pPr>
        <w:keepNext/>
        <w:keepLines/>
        <w:numPr>
          <w:ilvl w:val="1"/>
          <w:numId w:val="2"/>
        </w:numPr>
        <w:jc w:val="both"/>
        <w:rPr>
          <w:rFonts w:ascii="Tahoma" w:hAnsi="Tahoma" w:cs="Tahoma"/>
          <w:b/>
        </w:rPr>
      </w:pPr>
      <w:r>
        <w:rPr>
          <w:rFonts w:ascii="Tahoma" w:hAnsi="Tahoma" w:cs="Tahoma"/>
          <w:b/>
        </w:rPr>
        <w:t>Tehnična specifikacija</w:t>
      </w:r>
    </w:p>
    <w:p w14:paraId="4863D1F3" w14:textId="77777777" w:rsidR="006369F9" w:rsidRDefault="006369F9" w:rsidP="004E7A3A">
      <w:pPr>
        <w:keepNext/>
        <w:keepLines/>
        <w:jc w:val="both"/>
        <w:rPr>
          <w:rFonts w:ascii="Tahoma" w:hAnsi="Tahoma" w:cs="Tahoma"/>
          <w:b/>
        </w:rPr>
      </w:pPr>
    </w:p>
    <w:p w14:paraId="387A2DF8" w14:textId="66938709" w:rsidR="006369F9" w:rsidRPr="00BB2814" w:rsidRDefault="006369F9" w:rsidP="004E7A3A">
      <w:pPr>
        <w:keepNext/>
        <w:keepLines/>
        <w:jc w:val="both"/>
        <w:rPr>
          <w:rFonts w:ascii="Tahoma" w:hAnsi="Tahoma" w:cs="Tahoma"/>
          <w:bCs/>
        </w:rPr>
      </w:pPr>
      <w:r w:rsidRPr="00BB2814">
        <w:rPr>
          <w:rFonts w:ascii="Tahoma" w:hAnsi="Tahoma" w:cs="Tahoma"/>
        </w:rPr>
        <w:t xml:space="preserve">Ponudnik mora v celoti ponuditi </w:t>
      </w:r>
      <w:r>
        <w:rPr>
          <w:rFonts w:ascii="Tahoma" w:hAnsi="Tahoma" w:cs="Tahoma"/>
        </w:rPr>
        <w:t xml:space="preserve">blago in </w:t>
      </w:r>
      <w:r w:rsidR="00011A1C">
        <w:rPr>
          <w:rFonts w:ascii="Tahoma" w:hAnsi="Tahoma" w:cs="Tahoma"/>
        </w:rPr>
        <w:t>storitve</w:t>
      </w:r>
      <w:r w:rsidRPr="00BB2814">
        <w:rPr>
          <w:rFonts w:ascii="Tahoma" w:hAnsi="Tahoma" w:cs="Tahoma"/>
        </w:rPr>
        <w:t>, ki so predmet tega javnega naročila.</w:t>
      </w:r>
      <w:r w:rsidRPr="00BB2814">
        <w:rPr>
          <w:rFonts w:ascii="Tahoma" w:hAnsi="Tahoma" w:cs="Tahoma"/>
          <w:bCs/>
        </w:rPr>
        <w:t xml:space="preserve"> Ponudnik mora pri pripravi ponudbe v celoti upoštevati zahteve in pogoje naročnika</w:t>
      </w:r>
      <w:r w:rsidR="008E1DBD">
        <w:rPr>
          <w:rFonts w:ascii="Tahoma" w:hAnsi="Tahoma" w:cs="Tahoma"/>
          <w:bCs/>
        </w:rPr>
        <w:t xml:space="preserve"> navedene</w:t>
      </w:r>
      <w:r>
        <w:rPr>
          <w:rFonts w:ascii="Tahoma" w:hAnsi="Tahoma" w:cs="Tahoma"/>
          <w:bCs/>
        </w:rPr>
        <w:t xml:space="preserve"> v razpisni dokumentaciji naročnika ter Tehnični specifikaciji št. </w:t>
      </w:r>
      <w:r w:rsidR="00DD0752">
        <w:rPr>
          <w:rFonts w:ascii="Tahoma" w:hAnsi="Tahoma" w:cs="Tahoma"/>
        </w:rPr>
        <w:t>VKS-227/22</w:t>
      </w:r>
      <w:r w:rsidRPr="00BB2814">
        <w:rPr>
          <w:rFonts w:ascii="Tahoma" w:hAnsi="Tahoma" w:cs="Tahoma"/>
          <w:bCs/>
        </w:rPr>
        <w:t>. V kolikor predmet ponudbe ne bo izpolnjeval vseh opisov, zahtev, pogojev, navedb in kvalitet, navedenih v razpisni dokumentaciji naročnika</w:t>
      </w:r>
      <w:r>
        <w:rPr>
          <w:rFonts w:ascii="Tahoma" w:hAnsi="Tahoma" w:cs="Tahoma"/>
          <w:bCs/>
        </w:rPr>
        <w:t xml:space="preserve"> ter Tehnični specifikaciji št. </w:t>
      </w:r>
      <w:r w:rsidR="00DD0752">
        <w:rPr>
          <w:rFonts w:ascii="Tahoma" w:hAnsi="Tahoma" w:cs="Tahoma"/>
        </w:rPr>
        <w:t>VKS-227/22</w:t>
      </w:r>
      <w:r w:rsidRPr="00BB2814">
        <w:rPr>
          <w:rFonts w:ascii="Tahoma" w:hAnsi="Tahoma" w:cs="Tahoma"/>
          <w:bCs/>
        </w:rPr>
        <w:t>, bo naročnik tako ponudbo izločil iz nadaljnjega ocenjevanja.</w:t>
      </w:r>
    </w:p>
    <w:p w14:paraId="42426301" w14:textId="77777777" w:rsidR="006369F9" w:rsidRDefault="006369F9" w:rsidP="004E7A3A">
      <w:pPr>
        <w:keepNext/>
        <w:keepLines/>
        <w:jc w:val="both"/>
        <w:rPr>
          <w:rFonts w:ascii="Tahoma" w:hAnsi="Tahoma" w:cs="Tahoma"/>
        </w:rPr>
      </w:pPr>
    </w:p>
    <w:p w14:paraId="07DCE406" w14:textId="38A1C5F7" w:rsidR="006369F9" w:rsidRDefault="006369F9" w:rsidP="004E7A3A">
      <w:pPr>
        <w:keepNext/>
        <w:keepLines/>
        <w:jc w:val="both"/>
        <w:rPr>
          <w:rFonts w:ascii="Tahoma" w:hAnsi="Tahoma" w:cs="Tahoma"/>
        </w:rPr>
      </w:pPr>
      <w:r w:rsidRPr="00341CA3">
        <w:rPr>
          <w:rFonts w:ascii="Tahoma" w:hAnsi="Tahoma" w:cs="Tahoma"/>
        </w:rPr>
        <w:t>Ponujeni predmet javnega naročila mora izpolnjevati ali presegati obvezne minimalne tehnične zahteve, ki so navedene v</w:t>
      </w:r>
      <w:r>
        <w:rPr>
          <w:rFonts w:ascii="Tahoma" w:hAnsi="Tahoma" w:cs="Tahoma"/>
        </w:rPr>
        <w:t xml:space="preserve"> </w:t>
      </w:r>
      <w:r>
        <w:rPr>
          <w:rFonts w:ascii="Tahoma" w:hAnsi="Tahoma" w:cs="Tahoma"/>
          <w:bCs/>
        </w:rPr>
        <w:t xml:space="preserve">Tehnični specifikaciji št. </w:t>
      </w:r>
      <w:r w:rsidR="00DD0752">
        <w:rPr>
          <w:rFonts w:ascii="Tahoma" w:hAnsi="Tahoma" w:cs="Tahoma"/>
        </w:rPr>
        <w:t>VKS-227/22</w:t>
      </w:r>
      <w:r>
        <w:rPr>
          <w:rFonts w:ascii="Tahoma" w:hAnsi="Tahoma" w:cs="Tahoma"/>
        </w:rPr>
        <w:t>, ki je priloga te razpisne dokumentacije.</w:t>
      </w:r>
      <w:r w:rsidR="00A9359D">
        <w:rPr>
          <w:rFonts w:ascii="Tahoma" w:hAnsi="Tahoma" w:cs="Tahoma"/>
        </w:rPr>
        <w:t xml:space="preserve"> </w:t>
      </w:r>
    </w:p>
    <w:p w14:paraId="402478AC" w14:textId="77777777" w:rsidR="006369F9" w:rsidRDefault="006369F9" w:rsidP="004E7A3A">
      <w:pPr>
        <w:keepNext/>
        <w:keepLines/>
        <w:jc w:val="both"/>
        <w:rPr>
          <w:rFonts w:ascii="Tahoma" w:hAnsi="Tahoma" w:cs="Tahoma"/>
        </w:rPr>
      </w:pPr>
    </w:p>
    <w:p w14:paraId="32D8ADB0" w14:textId="4229B83B" w:rsidR="006369F9" w:rsidRDefault="006369F9" w:rsidP="004E7A3A">
      <w:pPr>
        <w:keepNext/>
        <w:keepLines/>
        <w:jc w:val="both"/>
        <w:rPr>
          <w:rFonts w:ascii="Tahoma" w:hAnsi="Tahoma" w:cs="Tahoma"/>
          <w:b/>
        </w:rPr>
      </w:pPr>
      <w:r w:rsidRPr="008175E3">
        <w:rPr>
          <w:rFonts w:ascii="Tahoma" w:hAnsi="Tahoma" w:cs="Tahoma"/>
          <w:b/>
        </w:rPr>
        <w:t xml:space="preserve">Podrobno je predmet </w:t>
      </w:r>
      <w:r>
        <w:rPr>
          <w:rFonts w:ascii="Tahoma" w:hAnsi="Tahoma" w:cs="Tahoma"/>
          <w:b/>
        </w:rPr>
        <w:t>javnega naročila</w:t>
      </w:r>
      <w:r w:rsidRPr="008175E3">
        <w:rPr>
          <w:rFonts w:ascii="Tahoma" w:hAnsi="Tahoma" w:cs="Tahoma"/>
          <w:b/>
        </w:rPr>
        <w:t xml:space="preserve"> opredeljen v </w:t>
      </w:r>
      <w:r w:rsidRPr="006369F9">
        <w:rPr>
          <w:rFonts w:ascii="Tahoma" w:hAnsi="Tahoma" w:cs="Tahoma"/>
          <w:b/>
          <w:bCs/>
        </w:rPr>
        <w:t>Te</w:t>
      </w:r>
      <w:r w:rsidR="003C67F0">
        <w:rPr>
          <w:rFonts w:ascii="Tahoma" w:hAnsi="Tahoma" w:cs="Tahoma"/>
          <w:b/>
          <w:bCs/>
        </w:rPr>
        <w:t>hn</w:t>
      </w:r>
      <w:r w:rsidR="00D3072B">
        <w:rPr>
          <w:rFonts w:ascii="Tahoma" w:hAnsi="Tahoma" w:cs="Tahoma"/>
          <w:b/>
          <w:bCs/>
        </w:rPr>
        <w:t xml:space="preserve">ični specifikaciji št. </w:t>
      </w:r>
      <w:r w:rsidR="00DD0752">
        <w:rPr>
          <w:rFonts w:ascii="Tahoma" w:hAnsi="Tahoma" w:cs="Tahoma"/>
          <w:b/>
          <w:bCs/>
        </w:rPr>
        <w:t>VKS-227/22</w:t>
      </w:r>
      <w:r w:rsidRPr="008175E3">
        <w:rPr>
          <w:rFonts w:ascii="Tahoma" w:hAnsi="Tahoma" w:cs="Tahoma"/>
          <w:b/>
        </w:rPr>
        <w:t>, ki je priloga te razpisne dokumentacije.</w:t>
      </w:r>
    </w:p>
    <w:p w14:paraId="099C0DFB" w14:textId="3A0E61C2" w:rsidR="00385CDF" w:rsidRDefault="00385CDF" w:rsidP="004E7A3A">
      <w:pPr>
        <w:keepNext/>
        <w:keepLines/>
        <w:jc w:val="both"/>
        <w:rPr>
          <w:rFonts w:ascii="Tahoma" w:hAnsi="Tahoma" w:cs="Tahoma"/>
        </w:rPr>
      </w:pPr>
    </w:p>
    <w:p w14:paraId="42D115A6" w14:textId="77777777" w:rsidR="00E937B2" w:rsidRPr="00841111" w:rsidRDefault="00E937B2" w:rsidP="004E7A3A">
      <w:pPr>
        <w:keepNext/>
        <w:keepLines/>
        <w:numPr>
          <w:ilvl w:val="1"/>
          <w:numId w:val="2"/>
        </w:numPr>
        <w:jc w:val="both"/>
        <w:rPr>
          <w:rFonts w:ascii="Tahoma" w:hAnsi="Tahoma" w:cs="Tahoma"/>
          <w:b/>
        </w:rPr>
      </w:pPr>
      <w:r w:rsidRPr="00841111">
        <w:rPr>
          <w:rFonts w:ascii="Tahoma" w:hAnsi="Tahoma" w:cs="Tahoma"/>
          <w:b/>
        </w:rPr>
        <w:t>Zagotavljanje varnosti in zdravja pri delu</w:t>
      </w:r>
    </w:p>
    <w:p w14:paraId="6A38555F" w14:textId="77777777" w:rsidR="00E937B2" w:rsidRPr="00C8579C" w:rsidRDefault="00E937B2" w:rsidP="004E7A3A">
      <w:pPr>
        <w:keepNext/>
        <w:keepLines/>
        <w:jc w:val="both"/>
        <w:rPr>
          <w:rFonts w:ascii="Tahoma" w:hAnsi="Tahoma" w:cs="Tahoma"/>
        </w:rPr>
      </w:pPr>
    </w:p>
    <w:p w14:paraId="0E301613" w14:textId="77777777" w:rsidR="00E937B2" w:rsidRPr="00682194" w:rsidRDefault="00E937B2" w:rsidP="004E7A3A">
      <w:pPr>
        <w:keepNext/>
        <w:keepLines/>
        <w:jc w:val="both"/>
        <w:rPr>
          <w:rFonts w:ascii="Tahoma" w:hAnsi="Tahoma" w:cs="Tahoma"/>
        </w:rPr>
      </w:pPr>
      <w:r w:rsidRPr="00682194">
        <w:rPr>
          <w:rFonts w:ascii="Tahoma" w:hAnsi="Tahoma" w:cs="Tahoma"/>
        </w:rPr>
        <w:t>Izbrani izvajalec bo moral dosledno upoštevati določbe Uredbe o zagotavljanju varnosti in zdravja pri delu na začasnih in premičnih gradbiščih (Ur. l. RS, št.</w:t>
      </w:r>
      <w:r w:rsidR="00CC7C3C" w:rsidRPr="00682194">
        <w:rPr>
          <w:rFonts w:ascii="Tahoma" w:hAnsi="Tahoma" w:cs="Tahoma"/>
        </w:rPr>
        <w:t xml:space="preserve"> 83/05</w:t>
      </w:r>
      <w:r w:rsidR="00B25DEB" w:rsidRPr="00682194">
        <w:rPr>
          <w:rFonts w:ascii="Tahoma" w:hAnsi="Tahoma" w:cs="Tahoma"/>
          <w:bCs/>
        </w:rPr>
        <w:t xml:space="preserve"> in </w:t>
      </w:r>
      <w:r w:rsidR="00CC7C3C" w:rsidRPr="00682194">
        <w:rPr>
          <w:rFonts w:ascii="Tahoma" w:hAnsi="Tahoma" w:cs="Tahoma"/>
          <w:bCs/>
        </w:rPr>
        <w:t>43/11</w:t>
      </w:r>
      <w:r w:rsidR="00B25DEB" w:rsidRPr="00682194">
        <w:rPr>
          <w:rFonts w:ascii="Tahoma" w:hAnsi="Tahoma" w:cs="Tahoma"/>
          <w:bCs/>
        </w:rPr>
        <w:t xml:space="preserve"> – ZVZD-1</w:t>
      </w:r>
      <w:r w:rsidRPr="00682194">
        <w:rPr>
          <w:rFonts w:ascii="Tahoma" w:hAnsi="Tahoma" w:cs="Tahoma"/>
        </w:rPr>
        <w:t xml:space="preserve">) ter ob sklenitvi okvirnega sporazuma z naročnikom skleniti tudi Pisni sporazum, ki ureja skupne varstvene ukrepe za zagotavljanje varstva in zdravja pri delu, ki jih je potrebno upoštevati na lokaciji RCERO Ljubljana oziroma MBO RCERO Ljubljana. Nespoštovanje določil je razlog za prekinitev okvirnega sporazuma. </w:t>
      </w:r>
    </w:p>
    <w:p w14:paraId="65CB9457" w14:textId="77777777" w:rsidR="00546328" w:rsidRPr="00682194" w:rsidRDefault="00546328" w:rsidP="004E7A3A">
      <w:pPr>
        <w:keepNext/>
        <w:keepLines/>
        <w:jc w:val="both"/>
        <w:rPr>
          <w:rFonts w:ascii="Tahoma" w:hAnsi="Tahoma" w:cs="Tahoma"/>
        </w:rPr>
      </w:pPr>
    </w:p>
    <w:p w14:paraId="4E06CBB6" w14:textId="5EF2D523" w:rsidR="00404AFE" w:rsidRPr="00841111" w:rsidRDefault="00404AFE" w:rsidP="004E7A3A">
      <w:pPr>
        <w:keepNext/>
        <w:keepLines/>
        <w:numPr>
          <w:ilvl w:val="1"/>
          <w:numId w:val="2"/>
        </w:numPr>
        <w:jc w:val="both"/>
        <w:rPr>
          <w:rFonts w:ascii="Tahoma" w:hAnsi="Tahoma" w:cs="Tahoma"/>
          <w:b/>
        </w:rPr>
      </w:pPr>
      <w:r w:rsidRPr="00841111">
        <w:rPr>
          <w:rFonts w:ascii="Tahoma" w:hAnsi="Tahoma" w:cs="Tahoma"/>
          <w:b/>
        </w:rPr>
        <w:t xml:space="preserve">Sestanek </w:t>
      </w:r>
      <w:r w:rsidR="00540BFA" w:rsidRPr="00841111">
        <w:rPr>
          <w:rFonts w:ascii="Tahoma" w:hAnsi="Tahoma" w:cs="Tahoma"/>
          <w:b/>
        </w:rPr>
        <w:t>s ponudniki</w:t>
      </w:r>
      <w:r w:rsidRPr="00841111">
        <w:rPr>
          <w:rFonts w:ascii="Tahoma" w:hAnsi="Tahoma" w:cs="Tahoma"/>
          <w:b/>
        </w:rPr>
        <w:t xml:space="preserve"> in ogled </w:t>
      </w:r>
      <w:r w:rsidR="00846246">
        <w:rPr>
          <w:rFonts w:ascii="Tahoma" w:hAnsi="Tahoma" w:cs="Tahoma"/>
          <w:b/>
        </w:rPr>
        <w:t>predmeta naročila</w:t>
      </w:r>
    </w:p>
    <w:p w14:paraId="20D30618" w14:textId="78131BE9" w:rsidR="006F641B" w:rsidRDefault="006F641B" w:rsidP="004E7A3A">
      <w:pPr>
        <w:keepNext/>
        <w:keepLines/>
        <w:jc w:val="both"/>
        <w:rPr>
          <w:rFonts w:ascii="Tahoma" w:hAnsi="Tahoma" w:cs="Tahoma"/>
        </w:rPr>
      </w:pPr>
    </w:p>
    <w:p w14:paraId="27DB6277" w14:textId="6D9556B9" w:rsidR="002A0B40" w:rsidRPr="00792A23" w:rsidRDefault="00CD5A2B" w:rsidP="004E7A3A">
      <w:pPr>
        <w:keepNext/>
        <w:keepLines/>
        <w:jc w:val="both"/>
        <w:rPr>
          <w:rFonts w:ascii="Tahoma" w:hAnsi="Tahoma" w:cs="Tahoma"/>
          <w:color w:val="000000" w:themeColor="text1"/>
        </w:rPr>
      </w:pPr>
      <w:r w:rsidRPr="00C00614">
        <w:rPr>
          <w:rFonts w:ascii="Tahoma" w:hAnsi="Tahoma" w:cs="Tahoma"/>
          <w:color w:val="000000" w:themeColor="text1"/>
        </w:rPr>
        <w:t xml:space="preserve">Neodvisno od podatkov, ki so vsebovani v razpisni dokumentaciji, </w:t>
      </w:r>
      <w:r w:rsidR="00CE04E8" w:rsidRPr="00C00614">
        <w:rPr>
          <w:rFonts w:ascii="Tahoma" w:hAnsi="Tahoma" w:cs="Tahoma"/>
          <w:color w:val="000000" w:themeColor="text1"/>
        </w:rPr>
        <w:t xml:space="preserve">si morajo </w:t>
      </w:r>
      <w:r w:rsidR="00540BFA" w:rsidRPr="00C00614">
        <w:rPr>
          <w:rFonts w:ascii="Tahoma" w:hAnsi="Tahoma" w:cs="Tahoma"/>
          <w:color w:val="000000" w:themeColor="text1"/>
        </w:rPr>
        <w:t>zainteresirani ponudniki</w:t>
      </w:r>
      <w:r w:rsidR="004607A5" w:rsidRPr="00C00614">
        <w:rPr>
          <w:rFonts w:ascii="Tahoma" w:hAnsi="Tahoma" w:cs="Tahoma"/>
          <w:color w:val="000000" w:themeColor="text1"/>
        </w:rPr>
        <w:t xml:space="preserve"> </w:t>
      </w:r>
      <w:r w:rsidRPr="00C00614">
        <w:rPr>
          <w:rFonts w:ascii="Tahoma" w:hAnsi="Tahoma" w:cs="Tahoma"/>
          <w:color w:val="000000" w:themeColor="text1"/>
        </w:rPr>
        <w:t xml:space="preserve">pred oddajo ponudbe </w:t>
      </w:r>
      <w:r w:rsidR="00CE04E8" w:rsidRPr="00C00614">
        <w:rPr>
          <w:rFonts w:ascii="Tahoma" w:hAnsi="Tahoma" w:cs="Tahoma"/>
          <w:color w:val="000000" w:themeColor="text1"/>
        </w:rPr>
        <w:t xml:space="preserve">pridobiti </w:t>
      </w:r>
      <w:r w:rsidRPr="00C00614">
        <w:rPr>
          <w:rFonts w:ascii="Tahoma" w:hAnsi="Tahoma" w:cs="Tahoma"/>
          <w:color w:val="000000" w:themeColor="text1"/>
        </w:rPr>
        <w:t xml:space="preserve">morebitne </w:t>
      </w:r>
      <w:r w:rsidR="00205398" w:rsidRPr="00C00614">
        <w:rPr>
          <w:rFonts w:ascii="Tahoma" w:hAnsi="Tahoma" w:cs="Tahoma"/>
          <w:color w:val="000000" w:themeColor="text1"/>
        </w:rPr>
        <w:t>druge</w:t>
      </w:r>
      <w:r w:rsidRPr="00C00614">
        <w:rPr>
          <w:rFonts w:ascii="Tahoma" w:hAnsi="Tahoma" w:cs="Tahoma"/>
          <w:color w:val="000000" w:themeColor="text1"/>
        </w:rPr>
        <w:t xml:space="preserve"> podatke, ki se nanašajo na izvedbo </w:t>
      </w:r>
      <w:r w:rsidR="00540BFA" w:rsidRPr="00C00614">
        <w:rPr>
          <w:rFonts w:ascii="Tahoma" w:hAnsi="Tahoma" w:cs="Tahoma"/>
          <w:color w:val="000000" w:themeColor="text1"/>
        </w:rPr>
        <w:t xml:space="preserve">storitev </w:t>
      </w:r>
      <w:r w:rsidRPr="00C00614">
        <w:rPr>
          <w:rFonts w:ascii="Tahoma" w:hAnsi="Tahoma" w:cs="Tahoma"/>
          <w:color w:val="000000" w:themeColor="text1"/>
        </w:rPr>
        <w:t xml:space="preserve">po tej razpisni dokumentaciji in ki lahko vplivajo na ponudnikovo ceno ali ponudnikove obveznosti in izvedbene zmogljivosti ter se seznani z dejanskimi razmerami v </w:t>
      </w:r>
      <w:r w:rsidRPr="00792A23">
        <w:rPr>
          <w:rFonts w:ascii="Tahoma" w:hAnsi="Tahoma" w:cs="Tahoma"/>
          <w:color w:val="000000" w:themeColor="text1"/>
        </w:rPr>
        <w:t>obratu MBO RCERO Ljubljana.</w:t>
      </w:r>
      <w:r w:rsidR="0047379A" w:rsidRPr="00792A23">
        <w:rPr>
          <w:rFonts w:ascii="Tahoma" w:hAnsi="Tahoma" w:cs="Tahoma"/>
          <w:color w:val="000000" w:themeColor="text1"/>
        </w:rPr>
        <w:t xml:space="preserve"> </w:t>
      </w:r>
      <w:r w:rsidR="0047379A" w:rsidRPr="00792A23">
        <w:rPr>
          <w:rFonts w:ascii="Tahoma" w:hAnsi="Tahoma" w:cs="Tahoma"/>
          <w:b/>
          <w:color w:val="000000" w:themeColor="text1"/>
        </w:rPr>
        <w:t xml:space="preserve">Ogled </w:t>
      </w:r>
      <w:r w:rsidR="00CE04E8" w:rsidRPr="00792A23">
        <w:rPr>
          <w:rFonts w:ascii="Tahoma" w:hAnsi="Tahoma" w:cs="Tahoma"/>
          <w:b/>
          <w:color w:val="000000" w:themeColor="text1"/>
        </w:rPr>
        <w:t xml:space="preserve">JE </w:t>
      </w:r>
      <w:r w:rsidR="0047379A" w:rsidRPr="00792A23">
        <w:rPr>
          <w:rFonts w:ascii="Tahoma" w:hAnsi="Tahoma" w:cs="Tahoma"/>
          <w:b/>
          <w:color w:val="000000" w:themeColor="text1"/>
        </w:rPr>
        <w:t>obvezen</w:t>
      </w:r>
      <w:r w:rsidR="0047379A" w:rsidRPr="00792A23">
        <w:rPr>
          <w:rFonts w:ascii="Tahoma" w:hAnsi="Tahoma" w:cs="Tahoma"/>
          <w:color w:val="000000" w:themeColor="text1"/>
        </w:rPr>
        <w:t>.</w:t>
      </w:r>
    </w:p>
    <w:p w14:paraId="265D330B" w14:textId="77777777" w:rsidR="00CD5A2B" w:rsidRPr="00792A23" w:rsidRDefault="00CD5A2B" w:rsidP="004E7A3A">
      <w:pPr>
        <w:keepNext/>
        <w:keepLines/>
        <w:jc w:val="both"/>
        <w:rPr>
          <w:rFonts w:ascii="Tahoma" w:hAnsi="Tahoma" w:cs="Tahoma"/>
          <w:color w:val="000000" w:themeColor="text1"/>
        </w:rPr>
      </w:pPr>
      <w:r w:rsidRPr="00792A23">
        <w:rPr>
          <w:rFonts w:ascii="Tahoma" w:hAnsi="Tahoma" w:cs="Tahoma"/>
          <w:color w:val="000000" w:themeColor="text1"/>
        </w:rPr>
        <w:t xml:space="preserve"> </w:t>
      </w:r>
    </w:p>
    <w:p w14:paraId="3F1A429D" w14:textId="69711F82" w:rsidR="00CE04E8" w:rsidRPr="00792A23" w:rsidRDefault="00CD5A2B" w:rsidP="004E7A3A">
      <w:pPr>
        <w:keepNext/>
        <w:keepLines/>
        <w:jc w:val="both"/>
        <w:rPr>
          <w:rFonts w:ascii="Tahoma" w:hAnsi="Tahoma" w:cs="Tahoma"/>
          <w:color w:val="000000" w:themeColor="text1"/>
        </w:rPr>
      </w:pPr>
      <w:r w:rsidRPr="007F6546">
        <w:rPr>
          <w:rFonts w:ascii="Tahoma" w:hAnsi="Tahoma" w:cs="Tahoma"/>
          <w:color w:val="000000" w:themeColor="text1"/>
        </w:rPr>
        <w:t xml:space="preserve">Naročnik bo v ta namen ločeno organiziral sestanke z zainteresiranimi </w:t>
      </w:r>
      <w:r w:rsidR="00540BFA" w:rsidRPr="007F6546">
        <w:rPr>
          <w:rFonts w:ascii="Tahoma" w:hAnsi="Tahoma" w:cs="Tahoma"/>
          <w:color w:val="000000" w:themeColor="text1"/>
        </w:rPr>
        <w:t>ponudniki</w:t>
      </w:r>
      <w:r w:rsidR="003F441A" w:rsidRPr="007F6546">
        <w:rPr>
          <w:rFonts w:ascii="Tahoma" w:hAnsi="Tahoma" w:cs="Tahoma"/>
          <w:color w:val="000000" w:themeColor="text1"/>
        </w:rPr>
        <w:t xml:space="preserve"> </w:t>
      </w:r>
      <w:r w:rsidRPr="007F6546">
        <w:rPr>
          <w:rFonts w:ascii="Tahoma" w:hAnsi="Tahoma" w:cs="Tahoma"/>
          <w:color w:val="000000" w:themeColor="text1"/>
        </w:rPr>
        <w:t>na</w:t>
      </w:r>
      <w:r w:rsidRPr="007F6546">
        <w:rPr>
          <w:rFonts w:ascii="Tahoma" w:hAnsi="Tahoma" w:cs="Tahoma"/>
          <w:bCs/>
          <w:color w:val="000000" w:themeColor="text1"/>
        </w:rPr>
        <w:t xml:space="preserve"> lokaciji obrata MBO RCERO Ljubljana</w:t>
      </w:r>
      <w:r w:rsidRPr="007F6546">
        <w:rPr>
          <w:rFonts w:ascii="Tahoma" w:hAnsi="Tahoma" w:cs="Tahoma"/>
          <w:color w:val="000000" w:themeColor="text1"/>
        </w:rPr>
        <w:t xml:space="preserve"> in sam ogled. </w:t>
      </w:r>
      <w:r w:rsidR="00540BFA" w:rsidRPr="007F6546">
        <w:rPr>
          <w:rFonts w:ascii="Tahoma" w:hAnsi="Tahoma" w:cs="Tahoma"/>
          <w:color w:val="000000" w:themeColor="text1"/>
        </w:rPr>
        <w:t xml:space="preserve">Ponudniki </w:t>
      </w:r>
      <w:r w:rsidRPr="007F6546">
        <w:rPr>
          <w:rFonts w:ascii="Tahoma" w:hAnsi="Tahoma" w:cs="Tahoma"/>
          <w:color w:val="000000" w:themeColor="text1"/>
        </w:rPr>
        <w:t>lahko kontaktira</w:t>
      </w:r>
      <w:r w:rsidR="00540BFA" w:rsidRPr="007F6546">
        <w:rPr>
          <w:rFonts w:ascii="Tahoma" w:hAnsi="Tahoma" w:cs="Tahoma"/>
          <w:color w:val="000000" w:themeColor="text1"/>
        </w:rPr>
        <w:t>jo</w:t>
      </w:r>
      <w:r w:rsidRPr="007F6546">
        <w:rPr>
          <w:rFonts w:ascii="Tahoma" w:hAnsi="Tahoma" w:cs="Tahoma"/>
          <w:color w:val="000000" w:themeColor="text1"/>
        </w:rPr>
        <w:t xml:space="preserve"> predstavnika naročnika in se dogovori</w:t>
      </w:r>
      <w:r w:rsidR="00540BFA" w:rsidRPr="007F6546">
        <w:rPr>
          <w:rFonts w:ascii="Tahoma" w:hAnsi="Tahoma" w:cs="Tahoma"/>
          <w:color w:val="000000" w:themeColor="text1"/>
        </w:rPr>
        <w:t>jo</w:t>
      </w:r>
      <w:r w:rsidRPr="007F6546">
        <w:rPr>
          <w:rFonts w:ascii="Tahoma" w:hAnsi="Tahoma" w:cs="Tahoma"/>
          <w:color w:val="000000" w:themeColor="text1"/>
        </w:rPr>
        <w:t xml:space="preserve"> za sestanek najkasneje do </w:t>
      </w:r>
      <w:r w:rsidR="00C70083" w:rsidRPr="007F6546">
        <w:rPr>
          <w:rFonts w:ascii="Tahoma" w:hAnsi="Tahoma" w:cs="Tahoma"/>
          <w:color w:val="000000" w:themeColor="text1"/>
        </w:rPr>
        <w:t>20.2.</w:t>
      </w:r>
      <w:r w:rsidR="003A4E08" w:rsidRPr="007F6546">
        <w:rPr>
          <w:rFonts w:ascii="Tahoma" w:hAnsi="Tahoma" w:cs="Tahoma"/>
          <w:color w:val="000000" w:themeColor="text1"/>
        </w:rPr>
        <w:t>2023</w:t>
      </w:r>
      <w:r w:rsidR="00CE04E8" w:rsidRPr="007F6546">
        <w:rPr>
          <w:rFonts w:ascii="Tahoma" w:hAnsi="Tahoma" w:cs="Tahoma"/>
          <w:color w:val="000000" w:themeColor="text1"/>
        </w:rPr>
        <w:t xml:space="preserve">; </w:t>
      </w:r>
      <w:r w:rsidR="00B24A53" w:rsidRPr="007F6546">
        <w:rPr>
          <w:rFonts w:ascii="Tahoma" w:hAnsi="Tahoma" w:cs="Tahoma"/>
          <w:color w:val="000000" w:themeColor="text1"/>
        </w:rPr>
        <w:t>zadnji</w:t>
      </w:r>
      <w:r w:rsidR="00CE04E8" w:rsidRPr="007F6546">
        <w:rPr>
          <w:rFonts w:ascii="Tahoma" w:hAnsi="Tahoma" w:cs="Tahoma"/>
          <w:color w:val="000000" w:themeColor="text1"/>
        </w:rPr>
        <w:t xml:space="preserve"> dan sestanka in ogleda je </w:t>
      </w:r>
      <w:r w:rsidR="00C70083" w:rsidRPr="007F6546">
        <w:rPr>
          <w:rFonts w:ascii="Tahoma" w:hAnsi="Tahoma" w:cs="Tahoma"/>
          <w:color w:val="000000" w:themeColor="text1"/>
        </w:rPr>
        <w:t>22.2.</w:t>
      </w:r>
      <w:r w:rsidR="003A4E08" w:rsidRPr="007F6546">
        <w:rPr>
          <w:rFonts w:ascii="Tahoma" w:hAnsi="Tahoma" w:cs="Tahoma"/>
          <w:color w:val="000000" w:themeColor="text1"/>
        </w:rPr>
        <w:t>2023</w:t>
      </w:r>
      <w:r w:rsidR="00343206" w:rsidRPr="007F6546">
        <w:rPr>
          <w:rFonts w:ascii="Tahoma" w:hAnsi="Tahoma" w:cs="Tahoma"/>
          <w:color w:val="000000" w:themeColor="text1"/>
        </w:rPr>
        <w:t>.</w:t>
      </w:r>
      <w:r w:rsidRPr="00792A23">
        <w:rPr>
          <w:rFonts w:ascii="Tahoma" w:hAnsi="Tahoma" w:cs="Tahoma"/>
          <w:color w:val="000000" w:themeColor="text1"/>
        </w:rPr>
        <w:t xml:space="preserve"> </w:t>
      </w:r>
    </w:p>
    <w:p w14:paraId="0D959A28" w14:textId="77777777" w:rsidR="00CD5A2B" w:rsidRPr="00792A23" w:rsidRDefault="00CD5A2B" w:rsidP="004E7A3A">
      <w:pPr>
        <w:keepNext/>
        <w:keepLines/>
        <w:jc w:val="both"/>
        <w:rPr>
          <w:rFonts w:ascii="Tahoma" w:hAnsi="Tahoma" w:cs="Tahoma"/>
          <w:color w:val="000000" w:themeColor="text1"/>
        </w:rPr>
      </w:pPr>
    </w:p>
    <w:p w14:paraId="68054BAB" w14:textId="3D768B68" w:rsidR="00A7708E" w:rsidRPr="00792A23" w:rsidRDefault="00CD5A2B" w:rsidP="004E7A3A">
      <w:pPr>
        <w:keepNext/>
        <w:keepLines/>
        <w:jc w:val="both"/>
        <w:rPr>
          <w:rFonts w:ascii="Tahoma" w:hAnsi="Tahoma" w:cs="Tahoma"/>
        </w:rPr>
      </w:pPr>
      <w:r w:rsidRPr="00792A23">
        <w:rPr>
          <w:rFonts w:ascii="Tahoma" w:hAnsi="Tahoma" w:cs="Tahoma"/>
          <w:color w:val="000000" w:themeColor="text1"/>
        </w:rPr>
        <w:t xml:space="preserve">Kontaktna oseba za izvedbo sestanka in </w:t>
      </w:r>
      <w:r w:rsidR="00A7708E" w:rsidRPr="00792A23">
        <w:rPr>
          <w:rFonts w:ascii="Tahoma" w:hAnsi="Tahoma" w:cs="Tahoma"/>
          <w:color w:val="000000" w:themeColor="text1"/>
        </w:rPr>
        <w:t xml:space="preserve">ogleda je g. </w:t>
      </w:r>
      <w:r w:rsidR="00F05A89" w:rsidRPr="00792A23">
        <w:rPr>
          <w:rFonts w:ascii="Tahoma" w:hAnsi="Tahoma" w:cs="Tahoma"/>
        </w:rPr>
        <w:t>Petar Žeželj</w:t>
      </w:r>
      <w:r w:rsidR="00A7708E" w:rsidRPr="00792A23">
        <w:rPr>
          <w:rFonts w:ascii="Tahoma" w:hAnsi="Tahoma" w:cs="Tahoma"/>
        </w:rPr>
        <w:t xml:space="preserve">, elektronska pošta: </w:t>
      </w:r>
      <w:r w:rsidR="00F05A89" w:rsidRPr="00792A23">
        <w:rPr>
          <w:rStyle w:val="Hiperpovezava"/>
          <w:rFonts w:ascii="Tahoma" w:hAnsi="Tahoma" w:cs="Tahoma"/>
        </w:rPr>
        <w:t>petar</w:t>
      </w:r>
      <w:r w:rsidR="00A7708E" w:rsidRPr="00792A23">
        <w:rPr>
          <w:rStyle w:val="Hiperpovezava"/>
          <w:rFonts w:ascii="Tahoma" w:hAnsi="Tahoma" w:cs="Tahoma"/>
        </w:rPr>
        <w:t>.</w:t>
      </w:r>
      <w:r w:rsidR="00F05A89" w:rsidRPr="00792A23">
        <w:rPr>
          <w:rStyle w:val="Hiperpovezava"/>
          <w:rFonts w:ascii="Tahoma" w:hAnsi="Tahoma" w:cs="Tahoma"/>
        </w:rPr>
        <w:t>zezelj</w:t>
      </w:r>
      <w:r w:rsidR="00A7708E" w:rsidRPr="00792A23">
        <w:rPr>
          <w:rStyle w:val="Hiperpovezava"/>
          <w:rFonts w:ascii="Tahoma" w:hAnsi="Tahoma" w:cs="Tahoma"/>
        </w:rPr>
        <w:t>@vokasnaga.si</w:t>
      </w:r>
      <w:r w:rsidR="00A7708E" w:rsidRPr="00792A23">
        <w:rPr>
          <w:rFonts w:ascii="Tahoma" w:hAnsi="Tahoma" w:cs="Tahoma"/>
        </w:rPr>
        <w:t xml:space="preserve">, telefon: 01 </w:t>
      </w:r>
      <w:r w:rsidR="00F05A89" w:rsidRPr="00792A23">
        <w:rPr>
          <w:rFonts w:ascii="Tahoma" w:hAnsi="Tahoma" w:cs="Tahoma"/>
        </w:rPr>
        <w:t>5808 049</w:t>
      </w:r>
      <w:r w:rsidR="00A7708E" w:rsidRPr="00792A23">
        <w:rPr>
          <w:rFonts w:ascii="Tahoma" w:hAnsi="Tahoma" w:cs="Tahoma"/>
        </w:rPr>
        <w:t xml:space="preserve"> ali 0</w:t>
      </w:r>
      <w:r w:rsidR="00F05A89" w:rsidRPr="00792A23">
        <w:rPr>
          <w:rFonts w:ascii="Tahoma" w:hAnsi="Tahoma" w:cs="Tahoma"/>
        </w:rPr>
        <w:t>3</w:t>
      </w:r>
      <w:r w:rsidR="00A7708E" w:rsidRPr="00792A23">
        <w:rPr>
          <w:rFonts w:ascii="Tahoma" w:hAnsi="Tahoma" w:cs="Tahoma"/>
        </w:rPr>
        <w:t xml:space="preserve">1 </w:t>
      </w:r>
      <w:r w:rsidR="00F05A89" w:rsidRPr="00792A23">
        <w:rPr>
          <w:rFonts w:ascii="Tahoma" w:hAnsi="Tahoma" w:cs="Tahoma"/>
        </w:rPr>
        <w:t>6</w:t>
      </w:r>
      <w:r w:rsidR="00A7708E" w:rsidRPr="00792A23">
        <w:rPr>
          <w:rFonts w:ascii="Tahoma" w:hAnsi="Tahoma" w:cs="Tahoma"/>
        </w:rPr>
        <w:t>1</w:t>
      </w:r>
      <w:r w:rsidR="00F05A89" w:rsidRPr="00792A23">
        <w:rPr>
          <w:rFonts w:ascii="Tahoma" w:hAnsi="Tahoma" w:cs="Tahoma"/>
        </w:rPr>
        <w:t>7</w:t>
      </w:r>
      <w:r w:rsidR="00A7708E" w:rsidRPr="00792A23">
        <w:rPr>
          <w:rFonts w:ascii="Tahoma" w:hAnsi="Tahoma" w:cs="Tahoma"/>
        </w:rPr>
        <w:t xml:space="preserve"> </w:t>
      </w:r>
      <w:r w:rsidR="00F05A89" w:rsidRPr="00792A23">
        <w:rPr>
          <w:rFonts w:ascii="Tahoma" w:hAnsi="Tahoma" w:cs="Tahoma"/>
        </w:rPr>
        <w:t>3</w:t>
      </w:r>
      <w:r w:rsidR="00A7708E" w:rsidRPr="00792A23">
        <w:rPr>
          <w:rFonts w:ascii="Tahoma" w:hAnsi="Tahoma" w:cs="Tahoma"/>
        </w:rPr>
        <w:t>7</w:t>
      </w:r>
      <w:r w:rsidR="00F05A89" w:rsidRPr="00792A23">
        <w:rPr>
          <w:rFonts w:ascii="Tahoma" w:hAnsi="Tahoma" w:cs="Tahoma"/>
        </w:rPr>
        <w:t>2</w:t>
      </w:r>
      <w:r w:rsidR="00A7708E" w:rsidRPr="00792A23">
        <w:rPr>
          <w:rFonts w:ascii="Tahoma" w:hAnsi="Tahoma" w:cs="Tahoma"/>
        </w:rPr>
        <w:t>.</w:t>
      </w:r>
    </w:p>
    <w:p w14:paraId="2AD31D98" w14:textId="574AB4C2" w:rsidR="0037483D" w:rsidRPr="00792A23" w:rsidRDefault="0037483D" w:rsidP="004E7A3A">
      <w:pPr>
        <w:keepNext/>
        <w:keepLines/>
        <w:jc w:val="both"/>
        <w:rPr>
          <w:rFonts w:ascii="Tahoma" w:hAnsi="Tahoma" w:cs="Tahoma"/>
          <w:color w:val="000000" w:themeColor="text1"/>
        </w:rPr>
      </w:pPr>
    </w:p>
    <w:p w14:paraId="00232292" w14:textId="324A4909" w:rsidR="00CD5A2B" w:rsidRPr="00792A23" w:rsidRDefault="00540BFA" w:rsidP="004E7A3A">
      <w:pPr>
        <w:keepNext/>
        <w:keepLines/>
        <w:jc w:val="both"/>
        <w:rPr>
          <w:rFonts w:ascii="Tahoma" w:hAnsi="Tahoma" w:cs="Tahoma"/>
          <w:b/>
          <w:color w:val="000000" w:themeColor="text1"/>
        </w:rPr>
      </w:pPr>
      <w:r w:rsidRPr="00792A23">
        <w:rPr>
          <w:rFonts w:ascii="Tahoma" w:hAnsi="Tahoma" w:cs="Tahoma"/>
          <w:b/>
          <w:color w:val="000000" w:themeColor="text1"/>
        </w:rPr>
        <w:t>Ponudnik</w:t>
      </w:r>
      <w:r w:rsidR="003F441A" w:rsidRPr="00792A23">
        <w:rPr>
          <w:rFonts w:ascii="Tahoma" w:hAnsi="Tahoma" w:cs="Tahoma"/>
          <w:b/>
          <w:color w:val="000000" w:themeColor="text1"/>
        </w:rPr>
        <w:t xml:space="preserve"> </w:t>
      </w:r>
      <w:r w:rsidR="00CD5A2B" w:rsidRPr="00792A23">
        <w:rPr>
          <w:rFonts w:ascii="Tahoma" w:hAnsi="Tahoma" w:cs="Tahoma"/>
          <w:b/>
          <w:color w:val="000000" w:themeColor="text1"/>
        </w:rPr>
        <w:t xml:space="preserve">ne bo upravičen do povečanja cene, ki bi ga utemeljeval s tem, da ni bil polno obveščen o pogojih, ki se nanašajo na predmetne </w:t>
      </w:r>
      <w:r w:rsidR="00C42B81" w:rsidRPr="00792A23">
        <w:rPr>
          <w:rFonts w:ascii="Tahoma" w:hAnsi="Tahoma" w:cs="Tahoma"/>
          <w:b/>
          <w:color w:val="000000" w:themeColor="text1"/>
        </w:rPr>
        <w:t>obveznosti</w:t>
      </w:r>
      <w:r w:rsidR="00CD5A2B" w:rsidRPr="00792A23">
        <w:rPr>
          <w:rFonts w:ascii="Tahoma" w:hAnsi="Tahoma" w:cs="Tahoma"/>
          <w:b/>
          <w:color w:val="000000" w:themeColor="text1"/>
        </w:rPr>
        <w:t xml:space="preserve">. </w:t>
      </w:r>
    </w:p>
    <w:p w14:paraId="5EF1E00D" w14:textId="77FC9C72" w:rsidR="0049406D" w:rsidRPr="00792A23" w:rsidRDefault="0049406D" w:rsidP="004E7A3A">
      <w:pPr>
        <w:keepNext/>
        <w:keepLines/>
        <w:jc w:val="both"/>
        <w:rPr>
          <w:rFonts w:ascii="Tahoma" w:hAnsi="Tahoma" w:cs="Tahoma"/>
        </w:rPr>
      </w:pPr>
    </w:p>
    <w:p w14:paraId="7D066A21" w14:textId="73A0FE44" w:rsidR="00217E4B" w:rsidRPr="00217E4B" w:rsidRDefault="00217E4B" w:rsidP="004E7A3A">
      <w:pPr>
        <w:keepNext/>
        <w:keepLines/>
        <w:jc w:val="both"/>
        <w:rPr>
          <w:rFonts w:ascii="Tahoma" w:hAnsi="Tahoma" w:cs="Tahoma"/>
        </w:rPr>
      </w:pPr>
      <w:r w:rsidRPr="00792A23">
        <w:rPr>
          <w:rFonts w:ascii="Tahoma" w:hAnsi="Tahoma" w:cs="Tahoma"/>
        </w:rPr>
        <w:t xml:space="preserve">Ponudnik mora kot </w:t>
      </w:r>
      <w:r w:rsidR="00144A0A" w:rsidRPr="00792A23">
        <w:rPr>
          <w:rFonts w:ascii="Tahoma" w:hAnsi="Tahoma" w:cs="Tahoma"/>
          <w:b/>
        </w:rPr>
        <w:t>P</w:t>
      </w:r>
      <w:r w:rsidRPr="00792A23">
        <w:rPr>
          <w:rFonts w:ascii="Tahoma" w:hAnsi="Tahoma" w:cs="Tahoma"/>
          <w:b/>
        </w:rPr>
        <w:t xml:space="preserve">rilogo </w:t>
      </w:r>
      <w:r w:rsidR="00144A0A" w:rsidRPr="00792A23">
        <w:rPr>
          <w:rFonts w:ascii="Tahoma" w:hAnsi="Tahoma" w:cs="Tahoma"/>
          <w:b/>
        </w:rPr>
        <w:t>10</w:t>
      </w:r>
      <w:r w:rsidRPr="00792A23">
        <w:rPr>
          <w:rFonts w:ascii="Tahoma" w:hAnsi="Tahoma" w:cs="Tahoma"/>
        </w:rPr>
        <w:t xml:space="preserve"> predložiti potrdilo (izdano s strani naročnika) o opravljenem obveznem ogledu lokacije.</w:t>
      </w:r>
      <w:r w:rsidR="002B2FDE" w:rsidRPr="00792A23">
        <w:rPr>
          <w:rFonts w:ascii="Tahoma" w:hAnsi="Tahoma" w:cs="Tahoma"/>
        </w:rPr>
        <w:t xml:space="preserve"> V koliko</w:t>
      </w:r>
      <w:r w:rsidR="00A7708E" w:rsidRPr="00792A23">
        <w:rPr>
          <w:rFonts w:ascii="Tahoma" w:hAnsi="Tahoma" w:cs="Tahoma"/>
        </w:rPr>
        <w:t>r</w:t>
      </w:r>
      <w:r w:rsidR="002B2FDE" w:rsidRPr="00792A23">
        <w:rPr>
          <w:rFonts w:ascii="Tahoma" w:hAnsi="Tahoma" w:cs="Tahoma"/>
        </w:rPr>
        <w:t xml:space="preserve"> se ponudnik ne udeleži ogleda, bo naročnik takšno ponudbo izločil iz nadaljnjega ocenjevanja ponudb</w:t>
      </w:r>
      <w:r w:rsidR="00344E72" w:rsidRPr="00792A23">
        <w:rPr>
          <w:rFonts w:ascii="Tahoma" w:hAnsi="Tahoma" w:cs="Tahoma"/>
        </w:rPr>
        <w:t>.</w:t>
      </w:r>
    </w:p>
    <w:p w14:paraId="002D4897" w14:textId="77777777" w:rsidR="001E17B8" w:rsidRPr="00C8579C" w:rsidRDefault="001E17B8" w:rsidP="004E7A3A">
      <w:pPr>
        <w:keepNext/>
        <w:keepLines/>
        <w:jc w:val="both"/>
        <w:rPr>
          <w:rFonts w:ascii="Tahoma" w:hAnsi="Tahoma" w:cs="Tahoma"/>
        </w:rPr>
      </w:pPr>
    </w:p>
    <w:p w14:paraId="64468000" w14:textId="77777777" w:rsidR="007C70A1" w:rsidRPr="00C8579C" w:rsidRDefault="009F4E76" w:rsidP="004E7A3A">
      <w:pPr>
        <w:keepNext/>
        <w:keepLines/>
        <w:numPr>
          <w:ilvl w:val="0"/>
          <w:numId w:val="2"/>
        </w:numPr>
        <w:jc w:val="both"/>
        <w:rPr>
          <w:rFonts w:ascii="Tahoma" w:hAnsi="Tahoma" w:cs="Tahoma"/>
          <w:b/>
          <w:sz w:val="24"/>
        </w:rPr>
      </w:pPr>
      <w:r w:rsidRPr="00C8579C">
        <w:rPr>
          <w:rFonts w:ascii="Tahoma" w:hAnsi="Tahoma" w:cs="Tahoma"/>
          <w:b/>
          <w:sz w:val="24"/>
        </w:rPr>
        <w:t xml:space="preserve">UGOTAVLJANJE SPOSOBNOSTI </w:t>
      </w:r>
    </w:p>
    <w:p w14:paraId="7FA97436" w14:textId="77777777" w:rsidR="007C70A1" w:rsidRPr="00C8579C" w:rsidRDefault="007C70A1" w:rsidP="004E7A3A">
      <w:pPr>
        <w:keepNext/>
        <w:keepLines/>
        <w:jc w:val="both"/>
        <w:rPr>
          <w:rFonts w:ascii="Tahoma" w:hAnsi="Tahoma" w:cs="Tahoma"/>
        </w:rPr>
      </w:pPr>
    </w:p>
    <w:p w14:paraId="22DC3FA5" w14:textId="77777777" w:rsidR="00C53A34" w:rsidRPr="00C8579C" w:rsidRDefault="00C53A34" w:rsidP="004E7A3A">
      <w:pPr>
        <w:keepNext/>
        <w:keepLines/>
        <w:numPr>
          <w:ilvl w:val="0"/>
          <w:numId w:val="14"/>
        </w:numPr>
        <w:jc w:val="both"/>
        <w:rPr>
          <w:rFonts w:ascii="Tahoma" w:hAnsi="Tahoma" w:cs="Tahoma"/>
          <w:b/>
        </w:rPr>
      </w:pPr>
      <w:r w:rsidRPr="00C8579C">
        <w:rPr>
          <w:rFonts w:ascii="Tahoma" w:hAnsi="Tahoma" w:cs="Tahoma"/>
          <w:b/>
        </w:rPr>
        <w:t xml:space="preserve">Splošno: </w:t>
      </w:r>
    </w:p>
    <w:p w14:paraId="76825283" w14:textId="77777777" w:rsidR="00C53A34" w:rsidRPr="00C8579C" w:rsidRDefault="00C53A34" w:rsidP="004E7A3A">
      <w:pPr>
        <w:keepNext/>
        <w:keepLines/>
        <w:jc w:val="both"/>
        <w:rPr>
          <w:rFonts w:ascii="Tahoma" w:hAnsi="Tahoma" w:cs="Tahoma"/>
          <w:bCs/>
        </w:rPr>
      </w:pPr>
    </w:p>
    <w:p w14:paraId="00A466ED" w14:textId="77777777" w:rsidR="00C53A34" w:rsidRPr="00C8579C" w:rsidRDefault="00C53A34" w:rsidP="004E7A3A">
      <w:pPr>
        <w:keepNext/>
        <w:keepLines/>
        <w:jc w:val="both"/>
        <w:rPr>
          <w:rFonts w:ascii="Tahoma" w:hAnsi="Tahoma" w:cs="Tahoma"/>
          <w:bCs/>
        </w:rPr>
      </w:pPr>
      <w:r w:rsidRPr="00C8579C">
        <w:rPr>
          <w:rFonts w:ascii="Tahoma" w:hAnsi="Tahoma" w:cs="Tahoma"/>
          <w:bCs/>
        </w:rPr>
        <w:t xml:space="preserve">Za ugotavljanje sposobnosti mora ponudnik izpolnjevati pogoje in zahteve skladno z določbami ZJN-3, ter pogoje in zahteve, ki so določene v tej razpisni dokumentaciji. </w:t>
      </w:r>
    </w:p>
    <w:p w14:paraId="3E0D44F9" w14:textId="77777777" w:rsidR="00D93F5A" w:rsidRPr="00C8579C" w:rsidRDefault="00D93F5A" w:rsidP="004E7A3A">
      <w:pPr>
        <w:keepNext/>
        <w:keepLines/>
        <w:jc w:val="both"/>
        <w:rPr>
          <w:rFonts w:ascii="Tahoma" w:hAnsi="Tahoma" w:cs="Tahoma"/>
        </w:rPr>
      </w:pPr>
    </w:p>
    <w:p w14:paraId="1E1BEB1D" w14:textId="77777777" w:rsidR="00C53A34" w:rsidRPr="00C8579C" w:rsidRDefault="00C53A34" w:rsidP="004E7A3A">
      <w:pPr>
        <w:keepNext/>
        <w:keepLines/>
        <w:jc w:val="both"/>
        <w:rPr>
          <w:rFonts w:ascii="Tahoma" w:hAnsi="Tahoma" w:cs="Tahoma"/>
        </w:rPr>
      </w:pPr>
      <w:r w:rsidRPr="00C8579C">
        <w:rPr>
          <w:rFonts w:ascii="Tahoma" w:hAnsi="Tahoma" w:cs="Tahoma"/>
        </w:rPr>
        <w:lastRenderedPageBreak/>
        <w:t xml:space="preserve">Naročnik bo od ponudnika, ki je glede na merila za oddajo naročila najugodnejši in mu naročnik namerava oddati javno naročilo, zahteval, da predloži dokazila o izpolnjevanju pogojev in zahtev iz razpisne dokumentacije, v kolikor ponudnik vseh zahtevanih dokazil že ne bo sam priložil v ponudbi. </w:t>
      </w:r>
    </w:p>
    <w:p w14:paraId="301770A2" w14:textId="77777777" w:rsidR="00C53A34" w:rsidRPr="00C8579C" w:rsidRDefault="00C53A34" w:rsidP="004E7A3A">
      <w:pPr>
        <w:keepNext/>
        <w:keepLines/>
        <w:jc w:val="both"/>
        <w:rPr>
          <w:rFonts w:ascii="Tahoma" w:hAnsi="Tahoma" w:cs="Tahoma"/>
        </w:rPr>
      </w:pPr>
    </w:p>
    <w:p w14:paraId="0E48BA11" w14:textId="77777777" w:rsidR="00F25778" w:rsidRPr="00C8579C" w:rsidRDefault="00F25778" w:rsidP="004E7A3A">
      <w:pPr>
        <w:keepNext/>
        <w:keepLines/>
        <w:jc w:val="both"/>
        <w:rPr>
          <w:rFonts w:ascii="Tahoma" w:hAnsi="Tahoma" w:cs="Tahoma"/>
          <w:bCs/>
          <w:i/>
        </w:rPr>
      </w:pPr>
      <w:r w:rsidRPr="00C8579C">
        <w:rPr>
          <w:rFonts w:ascii="Tahoma" w:hAnsi="Tahoma" w:cs="Tahoma"/>
          <w:bCs/>
          <w: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1716CF08" w14:textId="77777777" w:rsidR="00F25778" w:rsidRDefault="00F25778" w:rsidP="004E7A3A">
      <w:pPr>
        <w:keepNext/>
        <w:keepLines/>
        <w:jc w:val="both"/>
        <w:rPr>
          <w:rFonts w:ascii="Tahoma" w:hAnsi="Tahoma" w:cs="Tahoma"/>
          <w:bCs/>
          <w:i/>
        </w:rPr>
      </w:pPr>
    </w:p>
    <w:p w14:paraId="611129DD" w14:textId="77777777" w:rsidR="00C53A34" w:rsidRPr="00C8579C" w:rsidRDefault="00C53A34" w:rsidP="004E7A3A">
      <w:pPr>
        <w:keepNext/>
        <w:keepLines/>
        <w:numPr>
          <w:ilvl w:val="0"/>
          <w:numId w:val="14"/>
        </w:numPr>
        <w:jc w:val="both"/>
        <w:rPr>
          <w:rFonts w:ascii="Tahoma" w:hAnsi="Tahoma" w:cs="Tahoma"/>
          <w:b/>
        </w:rPr>
      </w:pPr>
      <w:r w:rsidRPr="00C8579C">
        <w:rPr>
          <w:rFonts w:ascii="Tahoma" w:hAnsi="Tahoma" w:cs="Tahoma"/>
          <w:b/>
        </w:rPr>
        <w:t xml:space="preserve">Ponudnik: </w:t>
      </w:r>
    </w:p>
    <w:p w14:paraId="6A7FF9D2" w14:textId="77777777" w:rsidR="00C53A34" w:rsidRPr="00C8579C" w:rsidRDefault="00C53A34" w:rsidP="004E7A3A">
      <w:pPr>
        <w:keepNext/>
        <w:keepLines/>
        <w:jc w:val="both"/>
        <w:rPr>
          <w:rFonts w:ascii="Tahoma" w:hAnsi="Tahoma" w:cs="Tahoma"/>
        </w:rPr>
      </w:pPr>
    </w:p>
    <w:p w14:paraId="4A9FD4C4" w14:textId="77777777" w:rsidR="00C53A34" w:rsidRPr="00C8579C" w:rsidRDefault="00C53A34" w:rsidP="004E7A3A">
      <w:pPr>
        <w:keepNext/>
        <w:keepLines/>
        <w:jc w:val="both"/>
        <w:rPr>
          <w:rFonts w:ascii="Tahoma" w:hAnsi="Tahoma" w:cs="Tahoma"/>
        </w:rPr>
      </w:pPr>
      <w:r w:rsidRPr="00C8579C">
        <w:rPr>
          <w:rFonts w:ascii="Tahoma" w:hAnsi="Tahoma" w:cs="Tahoma"/>
        </w:rPr>
        <w:t xml:space="preserve">Za ugotavljanje sposobnosti </w:t>
      </w:r>
      <w:r w:rsidRPr="00C8579C">
        <w:rPr>
          <w:rFonts w:ascii="Tahoma" w:hAnsi="Tahoma" w:cs="Tahoma"/>
          <w:b/>
        </w:rPr>
        <w:t>mora</w:t>
      </w:r>
      <w:r w:rsidRPr="00C8579C">
        <w:rPr>
          <w:rFonts w:ascii="Tahoma" w:hAnsi="Tahoma" w:cs="Tahoma"/>
        </w:rPr>
        <w:t xml:space="preserve"> ponudnik </w:t>
      </w:r>
      <w:r w:rsidRPr="00C8579C">
        <w:rPr>
          <w:rFonts w:ascii="Tahoma" w:hAnsi="Tahoma" w:cs="Tahoma"/>
          <w:u w:val="single"/>
        </w:rPr>
        <w:t>izpolniti in priložiti ESPD obrazec</w:t>
      </w:r>
      <w:r w:rsidRPr="00C8579C">
        <w:rPr>
          <w:rFonts w:ascii="Tahoma" w:hAnsi="Tahoma" w:cs="Tahoma"/>
        </w:rPr>
        <w:t xml:space="preserve">, ki je priloga te razpisne dokumentacije. </w:t>
      </w:r>
    </w:p>
    <w:p w14:paraId="7FF98AE2" w14:textId="77777777" w:rsidR="00C53A34" w:rsidRPr="00C8579C" w:rsidRDefault="00C53A34" w:rsidP="004E7A3A">
      <w:pPr>
        <w:keepNext/>
        <w:keepLines/>
        <w:numPr>
          <w:ilvl w:val="0"/>
          <w:numId w:val="14"/>
        </w:numPr>
        <w:jc w:val="both"/>
        <w:rPr>
          <w:rFonts w:ascii="Tahoma" w:hAnsi="Tahoma" w:cs="Tahoma"/>
          <w:b/>
        </w:rPr>
      </w:pPr>
      <w:r w:rsidRPr="00C8579C">
        <w:rPr>
          <w:rFonts w:ascii="Tahoma" w:hAnsi="Tahoma" w:cs="Tahoma"/>
          <w:b/>
        </w:rPr>
        <w:t>Skupna ponudba (s partnerjem/ji), ponudba s podizvajalci in/ali s subjekti, katerih zmogljivosti uporablja gospodarski subjekt:</w:t>
      </w:r>
    </w:p>
    <w:p w14:paraId="2351EC3A" w14:textId="77777777" w:rsidR="006927C4" w:rsidRPr="00C8579C" w:rsidRDefault="006927C4" w:rsidP="004E7A3A">
      <w:pPr>
        <w:keepNext/>
        <w:keepLines/>
        <w:jc w:val="both"/>
        <w:rPr>
          <w:rFonts w:ascii="Tahoma" w:hAnsi="Tahoma" w:cs="Tahoma"/>
        </w:rPr>
      </w:pPr>
    </w:p>
    <w:p w14:paraId="18E024BF" w14:textId="77777777" w:rsidR="00C53A34" w:rsidRPr="00C8579C" w:rsidRDefault="00C53A34" w:rsidP="004E7A3A">
      <w:pPr>
        <w:keepNext/>
        <w:keepLines/>
        <w:jc w:val="both"/>
        <w:rPr>
          <w:rFonts w:ascii="Tahoma" w:hAnsi="Tahoma" w:cs="Tahoma"/>
        </w:rPr>
      </w:pPr>
      <w:r w:rsidRPr="00C8579C">
        <w:rPr>
          <w:rFonts w:ascii="Tahoma" w:hAnsi="Tahoma" w:cs="Tahoma"/>
        </w:rPr>
        <w:t xml:space="preserve">Če ponudnik nastopa </w:t>
      </w:r>
      <w:r w:rsidRPr="00C8579C">
        <w:rPr>
          <w:rFonts w:ascii="Tahoma" w:hAnsi="Tahoma" w:cs="Tahoma"/>
          <w:u w:val="single"/>
        </w:rPr>
        <w:t>v skupni ponudbi (s partnerjem/ji)</w:t>
      </w:r>
      <w:r w:rsidRPr="00C8579C">
        <w:rPr>
          <w:rFonts w:ascii="Tahoma" w:hAnsi="Tahoma" w:cs="Tahoma"/>
        </w:rPr>
        <w:t xml:space="preserve">, </w:t>
      </w:r>
      <w:r w:rsidRPr="00C8579C">
        <w:rPr>
          <w:rFonts w:ascii="Tahoma" w:hAnsi="Tahoma" w:cs="Tahoma"/>
          <w:b/>
        </w:rPr>
        <w:t>mora</w:t>
      </w:r>
      <w:r w:rsidRPr="00C8579C">
        <w:rPr>
          <w:rFonts w:ascii="Tahoma" w:hAnsi="Tahoma" w:cs="Tahoma"/>
        </w:rPr>
        <w:t xml:space="preserve"> </w:t>
      </w:r>
      <w:r w:rsidRPr="00C8579C">
        <w:rPr>
          <w:rFonts w:ascii="Tahoma" w:hAnsi="Tahoma" w:cs="Tahoma"/>
          <w:u w:val="single"/>
        </w:rPr>
        <w:t>poleg svojega</w:t>
      </w:r>
      <w:r w:rsidRPr="00C8579C">
        <w:rPr>
          <w:rFonts w:ascii="Tahoma" w:hAnsi="Tahoma" w:cs="Tahoma"/>
        </w:rPr>
        <w:t xml:space="preserve"> priložiti tudi </w:t>
      </w:r>
      <w:r w:rsidRPr="00C8579C">
        <w:rPr>
          <w:rFonts w:ascii="Tahoma" w:hAnsi="Tahoma" w:cs="Tahoma"/>
          <w:b/>
          <w:u w:val="single"/>
        </w:rPr>
        <w:t>ločen</w:t>
      </w:r>
      <w:r w:rsidRPr="00C8579C">
        <w:rPr>
          <w:rFonts w:ascii="Tahoma" w:hAnsi="Tahoma" w:cs="Tahoma"/>
        </w:rPr>
        <w:t xml:space="preserve"> ESPD obrazec za vsakega od sodelujočih partnerjev v skupni ponudbi. </w:t>
      </w:r>
      <w:r w:rsidRPr="00C8579C">
        <w:rPr>
          <w:rFonts w:ascii="Tahoma" w:hAnsi="Tahoma" w:cs="Tahoma"/>
          <w:b/>
        </w:rPr>
        <w:t>Enako velja v primeru</w:t>
      </w:r>
      <w:r w:rsidRPr="00C8579C">
        <w:rPr>
          <w:rFonts w:ascii="Tahoma" w:hAnsi="Tahoma" w:cs="Tahoma"/>
        </w:rPr>
        <w:t xml:space="preserve">, če ponudnik sodeluje s </w:t>
      </w:r>
      <w:r w:rsidRPr="00C8579C">
        <w:rPr>
          <w:rFonts w:ascii="Tahoma" w:hAnsi="Tahoma" w:cs="Tahoma"/>
          <w:u w:val="single"/>
        </w:rPr>
        <w:t>podizvajalci</w:t>
      </w:r>
      <w:r w:rsidRPr="00C8579C">
        <w:rPr>
          <w:rFonts w:ascii="Tahoma" w:hAnsi="Tahoma" w:cs="Tahoma"/>
        </w:rPr>
        <w:t xml:space="preserve"> ali če se ponudnik pri izkazovanju svoje sposobnosti sklicuje </w:t>
      </w:r>
      <w:r w:rsidRPr="00C8579C">
        <w:rPr>
          <w:rFonts w:ascii="Tahoma" w:hAnsi="Tahoma" w:cs="Tahoma"/>
          <w:u w:val="single"/>
        </w:rPr>
        <w:t>na druge gospodarske subjekte</w:t>
      </w:r>
      <w:r w:rsidRPr="00C8579C">
        <w:rPr>
          <w:rFonts w:ascii="Tahoma" w:hAnsi="Tahoma" w:cs="Tahoma"/>
        </w:rPr>
        <w:t xml:space="preserve"> (priložiti je potrebno ločen ESPD obrazec zase kot ponudnika, ter ločene ESPD obrazce za vsakega podizvajalca in subjekta, katerih zmogljivosti uporablja ponudnik v ponudbi). </w:t>
      </w:r>
    </w:p>
    <w:p w14:paraId="69EE6549" w14:textId="77777777" w:rsidR="00C53A34" w:rsidRPr="00C8579C" w:rsidRDefault="00C53A34" w:rsidP="004E7A3A">
      <w:pPr>
        <w:keepNext/>
        <w:keepLines/>
        <w:jc w:val="both"/>
        <w:rPr>
          <w:rFonts w:ascii="Tahoma" w:hAnsi="Tahoma" w:cs="Tahoma"/>
        </w:rPr>
      </w:pPr>
    </w:p>
    <w:p w14:paraId="79B0A0AB" w14:textId="77777777" w:rsidR="00C53A34" w:rsidRPr="00C8579C" w:rsidRDefault="00C53A34" w:rsidP="004E7A3A">
      <w:pPr>
        <w:keepNext/>
        <w:keepLines/>
        <w:numPr>
          <w:ilvl w:val="0"/>
          <w:numId w:val="14"/>
        </w:numPr>
        <w:jc w:val="both"/>
        <w:rPr>
          <w:rFonts w:ascii="Tahoma" w:hAnsi="Tahoma" w:cs="Tahoma"/>
          <w:b/>
        </w:rPr>
      </w:pPr>
      <w:r w:rsidRPr="00C8579C">
        <w:rPr>
          <w:rFonts w:ascii="Tahoma" w:hAnsi="Tahoma" w:cs="Tahoma"/>
          <w:b/>
        </w:rPr>
        <w:t>Navodila za ESPD obrazec:</w:t>
      </w:r>
    </w:p>
    <w:p w14:paraId="0810C9B1" w14:textId="77777777" w:rsidR="00C53A34" w:rsidRPr="00C8579C" w:rsidRDefault="00C53A34" w:rsidP="004E7A3A">
      <w:pPr>
        <w:keepNext/>
        <w:keepLines/>
        <w:jc w:val="both"/>
        <w:rPr>
          <w:rFonts w:ascii="Tahoma" w:hAnsi="Tahoma" w:cs="Tahoma"/>
        </w:rPr>
      </w:pPr>
    </w:p>
    <w:p w14:paraId="071651AA" w14:textId="77777777" w:rsidR="00C53A34" w:rsidRPr="00C8579C" w:rsidRDefault="00C53A34" w:rsidP="004E7A3A">
      <w:pPr>
        <w:keepNext/>
        <w:keepLines/>
        <w:jc w:val="both"/>
        <w:rPr>
          <w:rFonts w:ascii="Tahoma" w:hAnsi="Tahoma" w:cs="Tahoma"/>
          <w:bCs/>
        </w:rPr>
      </w:pPr>
      <w:r w:rsidRPr="00C8579C">
        <w:rPr>
          <w:rFonts w:ascii="Tahoma" w:hAnsi="Tahoma" w:cs="Tahoma"/>
        </w:rPr>
        <w:t xml:space="preserve">ESPD predstavlja uradno izjavo gospodarskega subjekta, da ne obstajajo razlogi za izključitev in da izpolnjuje pogoje za sodelovanje, hkrati pa zagotavlja ustrezne informacije, ki jih zahteva naročnik. </w:t>
      </w:r>
    </w:p>
    <w:p w14:paraId="7E47895F" w14:textId="77777777" w:rsidR="00D239BA" w:rsidRPr="00C8579C" w:rsidRDefault="00D239BA" w:rsidP="004E7A3A">
      <w:pPr>
        <w:keepNext/>
        <w:keepLines/>
        <w:jc w:val="both"/>
        <w:rPr>
          <w:rFonts w:ascii="Tahoma" w:hAnsi="Tahoma" w:cs="Tahoma"/>
          <w:bCs/>
        </w:rPr>
      </w:pPr>
    </w:p>
    <w:p w14:paraId="196DFE92" w14:textId="77777777" w:rsidR="00A3096A" w:rsidRDefault="00DA0B3F" w:rsidP="004E7A3A">
      <w:pPr>
        <w:keepNext/>
        <w:keepLines/>
        <w:jc w:val="both"/>
        <w:rPr>
          <w:rFonts w:ascii="Tahoma" w:hAnsi="Tahoma" w:cs="Tahoma"/>
          <w:bCs/>
        </w:rPr>
      </w:pPr>
      <w:bookmarkStart w:id="12" w:name="_Hlk511905322"/>
      <w:r w:rsidRPr="00C8579C">
        <w:rPr>
          <w:rFonts w:ascii="Tahoma" w:hAnsi="Tahoma" w:cs="Tahoma"/>
          <w:bCs/>
        </w:rPr>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C8579C">
        <w:rPr>
          <w:rFonts w:ascii="Tahoma" w:hAnsi="Tahoma" w:cs="Tahoma"/>
          <w:bCs/>
        </w:rPr>
        <w:t>xml</w:t>
      </w:r>
      <w:proofErr w:type="spellEnd"/>
      <w:r w:rsidRPr="00C8579C">
        <w:rPr>
          <w:rFonts w:ascii="Tahoma" w:hAnsi="Tahoma" w:cs="Tahoma"/>
          <w:bCs/>
        </w:rPr>
        <w:t xml:space="preserve">. obliki ali nepodpisan ESPD v </w:t>
      </w:r>
      <w:proofErr w:type="spellStart"/>
      <w:r w:rsidRPr="00C8579C">
        <w:rPr>
          <w:rFonts w:ascii="Tahoma" w:hAnsi="Tahoma" w:cs="Tahoma"/>
          <w:bCs/>
        </w:rPr>
        <w:t>xml</w:t>
      </w:r>
      <w:proofErr w:type="spellEnd"/>
      <w:r w:rsidRPr="00C8579C">
        <w:rPr>
          <w:rFonts w:ascii="Tahoma" w:hAnsi="Tahoma" w:cs="Tahoma"/>
          <w:bCs/>
        </w:rPr>
        <w:t>. obliki, pri čemer se v slednjem primeru v skladu Splošnimi pogoji uporabe informacijskega sistema e-JN šteje, da je oddan pravno zavezujoč dokument, ki ima enako veljavnost kot podpisan.</w:t>
      </w:r>
    </w:p>
    <w:p w14:paraId="2BCBE0A9" w14:textId="77777777" w:rsidR="00DA0B3F" w:rsidRPr="00C8579C" w:rsidRDefault="00DA0B3F" w:rsidP="004E7A3A">
      <w:pPr>
        <w:keepNext/>
        <w:keepLines/>
        <w:jc w:val="both"/>
        <w:rPr>
          <w:rFonts w:ascii="Tahoma" w:hAnsi="Tahoma" w:cs="Tahoma"/>
          <w:bCs/>
        </w:rPr>
      </w:pPr>
      <w:r w:rsidRPr="00C8579C">
        <w:rPr>
          <w:rFonts w:ascii="Tahoma" w:hAnsi="Tahoma" w:cs="Tahoma"/>
          <w:bCs/>
        </w:rPr>
        <w:t xml:space="preserve"> </w:t>
      </w:r>
    </w:p>
    <w:bookmarkEnd w:id="12"/>
    <w:p w14:paraId="47768105" w14:textId="77777777" w:rsidR="00DA0B3F" w:rsidRPr="00C8579C" w:rsidRDefault="00DA0B3F" w:rsidP="004E7A3A">
      <w:pPr>
        <w:keepNext/>
        <w:keepLines/>
        <w:jc w:val="both"/>
        <w:rPr>
          <w:rFonts w:ascii="Tahoma" w:hAnsi="Tahoma" w:cs="Tahoma"/>
          <w:bCs/>
        </w:rPr>
      </w:pPr>
      <w:r w:rsidRPr="00C8579C">
        <w:rPr>
          <w:rFonts w:ascii="Tahoma" w:hAnsi="Tahoma" w:cs="Tahoma"/>
          <w:bCs/>
        </w:rPr>
        <w:t xml:space="preserve">Za ostale sodelujoče ponudnik v razdelek »ESPD – ostali sodelujoči« priloži podpisane ESPD v </w:t>
      </w:r>
      <w:proofErr w:type="spellStart"/>
      <w:r w:rsidRPr="00C8579C">
        <w:rPr>
          <w:rFonts w:ascii="Tahoma" w:hAnsi="Tahoma" w:cs="Tahoma"/>
          <w:bCs/>
        </w:rPr>
        <w:t>pdf</w:t>
      </w:r>
      <w:proofErr w:type="spellEnd"/>
      <w:r w:rsidRPr="00C8579C">
        <w:rPr>
          <w:rFonts w:ascii="Tahoma" w:hAnsi="Tahoma" w:cs="Tahoma"/>
          <w:bCs/>
        </w:rPr>
        <w:t xml:space="preserve">. obliki, ali v elektronski obliki podpisan </w:t>
      </w:r>
      <w:proofErr w:type="spellStart"/>
      <w:r w:rsidRPr="00C8579C">
        <w:rPr>
          <w:rFonts w:ascii="Tahoma" w:hAnsi="Tahoma" w:cs="Tahoma"/>
          <w:bCs/>
        </w:rPr>
        <w:t>xml</w:t>
      </w:r>
      <w:proofErr w:type="spellEnd"/>
      <w:r w:rsidRPr="00C8579C">
        <w:rPr>
          <w:rFonts w:ascii="Tahoma" w:hAnsi="Tahoma" w:cs="Tahoma"/>
          <w:bCs/>
        </w:rPr>
        <w:t>.</w:t>
      </w:r>
    </w:p>
    <w:p w14:paraId="28407D8D" w14:textId="77777777" w:rsidR="007C699A" w:rsidRDefault="007C699A" w:rsidP="004E7A3A">
      <w:pPr>
        <w:keepNext/>
        <w:keepLines/>
        <w:jc w:val="both"/>
        <w:rPr>
          <w:rFonts w:ascii="Tahoma" w:hAnsi="Tahoma" w:cs="Tahoma"/>
          <w:bCs/>
        </w:rPr>
      </w:pPr>
    </w:p>
    <w:p w14:paraId="4D1D50CE" w14:textId="77777777" w:rsidR="00341A94" w:rsidRPr="008A3D17" w:rsidRDefault="00341A94" w:rsidP="004E7A3A">
      <w:pPr>
        <w:keepNext/>
        <w:keepLines/>
        <w:jc w:val="both"/>
        <w:rPr>
          <w:rFonts w:ascii="Tahoma" w:hAnsi="Tahoma" w:cs="Tahoma"/>
          <w:b/>
          <w:bCs/>
          <w:i/>
          <w:sz w:val="18"/>
        </w:rPr>
      </w:pPr>
      <w:r w:rsidRPr="008A3D17">
        <w:rPr>
          <w:rFonts w:ascii="Tahoma" w:hAnsi="Tahoma" w:cs="Tahoma"/>
          <w:b/>
          <w:bCs/>
          <w:i/>
          <w:sz w:val="18"/>
        </w:rPr>
        <w:t>Naročnik lahko ponudnike kadarkoli med postopkom pozove, da predložijo vsa dokazila ali del dokazil v zvezi z navedbami v izjavi (ESPD).</w:t>
      </w:r>
    </w:p>
    <w:p w14:paraId="78B1CCB8" w14:textId="77777777" w:rsidR="00341A94" w:rsidRDefault="00341A94" w:rsidP="004E7A3A">
      <w:pPr>
        <w:keepNext/>
        <w:keepLines/>
        <w:jc w:val="both"/>
        <w:rPr>
          <w:rFonts w:ascii="Tahoma" w:hAnsi="Tahoma" w:cs="Tahoma"/>
          <w:bCs/>
        </w:rPr>
      </w:pPr>
    </w:p>
    <w:p w14:paraId="58079F89" w14:textId="77777777" w:rsidR="00734DC1" w:rsidRPr="00C8579C" w:rsidRDefault="006B3202" w:rsidP="004E7A3A">
      <w:pPr>
        <w:keepNext/>
        <w:keepLines/>
        <w:numPr>
          <w:ilvl w:val="1"/>
          <w:numId w:val="2"/>
        </w:numPr>
        <w:jc w:val="both"/>
        <w:rPr>
          <w:rFonts w:ascii="Tahoma" w:hAnsi="Tahoma" w:cs="Tahoma"/>
          <w:b/>
        </w:rPr>
      </w:pPr>
      <w:r w:rsidRPr="00C8579C">
        <w:rPr>
          <w:rFonts w:ascii="Tahoma" w:hAnsi="Tahoma" w:cs="Tahoma"/>
          <w:b/>
        </w:rPr>
        <w:t>Razlogi za izključitev</w:t>
      </w:r>
    </w:p>
    <w:p w14:paraId="37802BCD" w14:textId="77777777" w:rsidR="00734DC1" w:rsidRDefault="00734DC1" w:rsidP="004E7A3A">
      <w:pPr>
        <w:keepNext/>
        <w:keepLines/>
        <w:jc w:val="both"/>
        <w:rPr>
          <w:rFonts w:ascii="Tahoma" w:hAnsi="Tahoma" w:cs="Tahoma"/>
        </w:rPr>
      </w:pPr>
    </w:p>
    <w:p w14:paraId="4B1D39EE" w14:textId="77777777" w:rsidR="00B975A5" w:rsidRDefault="00B975A5" w:rsidP="004E7A3A">
      <w:pPr>
        <w:keepNext/>
        <w:keepLines/>
        <w:jc w:val="both"/>
        <w:rPr>
          <w:rFonts w:ascii="Tahoma" w:hAnsi="Tahoma" w:cs="Tahoma"/>
          <w:bCs/>
        </w:rPr>
      </w:pPr>
      <w:r w:rsidRPr="008A3D17">
        <w:rPr>
          <w:rFonts w:ascii="Tahoma" w:hAnsi="Tahoma" w:cs="Tahoma"/>
          <w:bCs/>
        </w:rPr>
        <w:t xml:space="preserve">Naročnik bo iz sodelovanja v postopku javnega naročanja izključil </w:t>
      </w:r>
      <w:r w:rsidRPr="008A3D17">
        <w:rPr>
          <w:rFonts w:ascii="Tahoma" w:hAnsi="Tahoma" w:cs="Tahoma"/>
        </w:rPr>
        <w:t>ponudnika</w:t>
      </w:r>
      <w:r>
        <w:rPr>
          <w:rFonts w:ascii="Tahoma" w:hAnsi="Tahoma" w:cs="Tahoma"/>
          <w:bCs/>
        </w:rPr>
        <w:t xml:space="preserve">, če pri preverjanju v skladu </w:t>
      </w:r>
      <w:r w:rsidRPr="008A3D17">
        <w:rPr>
          <w:rFonts w:ascii="Tahoma" w:hAnsi="Tahoma" w:cs="Tahoma"/>
          <w:bCs/>
        </w:rPr>
        <w:t xml:space="preserve">z ZJN-3 ugotovi ali je drugače seznanjen, da ponudnik ne izpolnjuje pogojev v skladu </w:t>
      </w:r>
      <w:r>
        <w:rPr>
          <w:rFonts w:ascii="Tahoma" w:hAnsi="Tahoma" w:cs="Tahoma"/>
          <w:bCs/>
        </w:rPr>
        <w:t>s prvim, drugim in četrtim</w:t>
      </w:r>
      <w:r w:rsidRPr="008A3D17">
        <w:rPr>
          <w:rFonts w:ascii="Tahoma" w:hAnsi="Tahoma" w:cs="Tahoma"/>
          <w:bCs/>
        </w:rPr>
        <w:t xml:space="preserve"> odstavkom 75. člena ZJN-3. </w:t>
      </w:r>
    </w:p>
    <w:p w14:paraId="3B442CDD" w14:textId="77777777" w:rsidR="00B975A5" w:rsidRDefault="00B975A5" w:rsidP="004E7A3A">
      <w:pPr>
        <w:keepNext/>
        <w:keepLines/>
        <w:jc w:val="both"/>
        <w:rPr>
          <w:rFonts w:ascii="Tahoma" w:hAnsi="Tahoma" w:cs="Tahoma"/>
          <w:bCs/>
        </w:rPr>
      </w:pPr>
    </w:p>
    <w:p w14:paraId="1BBF44D6" w14:textId="77777777" w:rsidR="003546FD" w:rsidRPr="00997A92" w:rsidRDefault="003546FD" w:rsidP="004E7A3A">
      <w:pPr>
        <w:keepNext/>
        <w:keepLines/>
        <w:jc w:val="both"/>
        <w:rPr>
          <w:rFonts w:ascii="Tahoma" w:hAnsi="Tahoma" w:cs="Tahoma"/>
          <w:bCs/>
          <w:i/>
        </w:rPr>
      </w:pPr>
      <w:r w:rsidRPr="00997A92">
        <w:rPr>
          <w:rFonts w:ascii="Tahoma" w:hAnsi="Tahoma" w:cs="Tahoma"/>
          <w:bCs/>
          <w:i/>
        </w:rPr>
        <w:t>V kolikor je gospodarski subjekt v enem od položajev iz prvega odstavka 75. člena ZJN-3, lahko v skladu z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13C07C38" w14:textId="77777777" w:rsidR="003546FD" w:rsidRPr="00997A92" w:rsidRDefault="003546FD" w:rsidP="004E7A3A">
      <w:pPr>
        <w:keepNext/>
        <w:keepLines/>
        <w:jc w:val="both"/>
        <w:rPr>
          <w:rFonts w:ascii="Tahoma" w:hAnsi="Tahoma" w:cs="Tahoma"/>
          <w:bCs/>
          <w:i/>
        </w:rPr>
      </w:pPr>
    </w:p>
    <w:p w14:paraId="5A6A25D7" w14:textId="77777777" w:rsidR="003546FD" w:rsidRPr="00997A92" w:rsidRDefault="003546FD" w:rsidP="004E7A3A">
      <w:pPr>
        <w:keepNext/>
        <w:keepLines/>
        <w:jc w:val="both"/>
        <w:rPr>
          <w:rFonts w:ascii="Tahoma" w:hAnsi="Tahoma" w:cs="Tahoma"/>
          <w:bCs/>
          <w:i/>
        </w:rPr>
      </w:pPr>
      <w:r w:rsidRPr="00997A92">
        <w:rPr>
          <w:rFonts w:ascii="Tahoma" w:hAnsi="Tahoma" w:cs="Tahoma"/>
          <w:bCs/>
          <w:i/>
        </w:rPr>
        <w:lastRenderedPageBreak/>
        <w:t xml:space="preserve">V kolikor je gospodarski subjekt v enem od položajev iz b) točke </w:t>
      </w:r>
      <w:r>
        <w:rPr>
          <w:rFonts w:ascii="Tahoma" w:hAnsi="Tahoma" w:cs="Tahoma"/>
          <w:bCs/>
          <w:i/>
        </w:rPr>
        <w:t>četrtega</w:t>
      </w:r>
      <w:r w:rsidRPr="00997A92">
        <w:rPr>
          <w:rFonts w:ascii="Tahoma" w:hAnsi="Tahoma" w:cs="Tahoma"/>
          <w:bCs/>
          <w:i/>
        </w:rPr>
        <w:t xml:space="preserve"> odstavka 75. člena ZJN-3, lahko na podlagi Odločbe Ustavnega sodišča RS št. U-I-180/19-23 z dne 5.5.2022 v povezavi s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353A9D78" w14:textId="77777777" w:rsidR="003546FD" w:rsidRPr="008F15A2" w:rsidRDefault="003546FD" w:rsidP="004E7A3A">
      <w:pPr>
        <w:keepNext/>
        <w:keepLines/>
        <w:jc w:val="both"/>
        <w:rPr>
          <w:rFonts w:ascii="Tahoma" w:hAnsi="Tahoma" w:cs="Tahoma"/>
          <w:i/>
        </w:rPr>
      </w:pPr>
    </w:p>
    <w:p w14:paraId="24B7E1CE" w14:textId="77777777" w:rsidR="003546FD" w:rsidRPr="008F15A2" w:rsidRDefault="003546FD" w:rsidP="004E7A3A">
      <w:pPr>
        <w:pStyle w:val="Telobesedila2"/>
        <w:keepNext/>
        <w:keepLines/>
        <w:ind w:right="0"/>
        <w:rPr>
          <w:rFonts w:ascii="Tahoma" w:hAnsi="Tahoma" w:cs="Tahoma"/>
          <w:b w:val="0"/>
          <w:bCs/>
          <w:i/>
          <w:lang w:val="sl-SI"/>
        </w:rPr>
      </w:pPr>
      <w:r w:rsidRPr="008F15A2">
        <w:rPr>
          <w:rFonts w:ascii="Tahoma" w:hAnsi="Tahoma" w:cs="Tahoma"/>
          <w:b w:val="0"/>
          <w:bCs/>
          <w:i/>
          <w:lang w:val="sl-SI"/>
        </w:rPr>
        <w:t>V kolikor je v primeru pri izpolnjevanju obrazca ESPD (v »Del III: Razlogi za izključitev, A: Razlogi p</w:t>
      </w:r>
      <w:r>
        <w:rPr>
          <w:rFonts w:ascii="Tahoma" w:hAnsi="Tahoma" w:cs="Tahoma"/>
          <w:b w:val="0"/>
          <w:bCs/>
          <w:i/>
          <w:lang w:val="sl-SI"/>
        </w:rPr>
        <w:t xml:space="preserve">ovezani s kazenskimi obsodbami </w:t>
      </w:r>
      <w:r w:rsidRPr="008F15A2">
        <w:rPr>
          <w:rFonts w:ascii="Tahoma" w:hAnsi="Tahoma" w:cs="Tahoma"/>
          <w:b w:val="0"/>
          <w:bCs/>
          <w:i/>
          <w:lang w:val="sl-SI"/>
        </w:rPr>
        <w:t xml:space="preserve">ali Oddelek D: Nacionalni razlogi za izključitev«) za posamezne gospodarske subjekte v ponudbi, vaš odgovor »DA«, in uveljavljate popravni mehanizem, v polje »Opišite jih« napišete kršitve in ukrepe za </w:t>
      </w:r>
      <w:proofErr w:type="spellStart"/>
      <w:r w:rsidRPr="008F15A2">
        <w:rPr>
          <w:rFonts w:ascii="Tahoma" w:hAnsi="Tahoma" w:cs="Tahoma"/>
          <w:b w:val="0"/>
          <w:bCs/>
          <w:i/>
          <w:lang w:val="sl-SI"/>
        </w:rPr>
        <w:t>samoočiščenje</w:t>
      </w:r>
      <w:proofErr w:type="spellEnd"/>
      <w:r w:rsidRPr="008F15A2">
        <w:rPr>
          <w:rFonts w:ascii="Tahoma" w:hAnsi="Tahoma" w:cs="Tahoma"/>
          <w:b w:val="0"/>
          <w:bCs/>
          <w:i/>
          <w:lang w:val="sl-SI"/>
        </w:rPr>
        <w:t xml:space="preserve"> ali predložite lastno izjavo z navedbo kršitev in ukrepov za </w:t>
      </w:r>
      <w:proofErr w:type="spellStart"/>
      <w:r w:rsidRPr="008F15A2">
        <w:rPr>
          <w:rFonts w:ascii="Tahoma" w:hAnsi="Tahoma" w:cs="Tahoma"/>
          <w:b w:val="0"/>
          <w:bCs/>
          <w:i/>
          <w:lang w:val="sl-SI"/>
        </w:rPr>
        <w:t>samoočiščenje</w:t>
      </w:r>
      <w:proofErr w:type="spellEnd"/>
      <w:r w:rsidRPr="008F15A2">
        <w:rPr>
          <w:rFonts w:ascii="Tahoma" w:hAnsi="Tahoma" w:cs="Tahoma"/>
          <w:b w:val="0"/>
          <w:bCs/>
          <w:i/>
          <w:lang w:val="sl-SI"/>
        </w:rPr>
        <w:t>, s katerimi lahko dokažete svojo zanesljivost kljub obstoju razlogov za izključitev, ter predložite dokaze glede njih pa predložite skupaj s ponudbo ali na poziv naročnika.</w:t>
      </w:r>
    </w:p>
    <w:p w14:paraId="31E96A75" w14:textId="77777777" w:rsidR="00B975A5" w:rsidRPr="008A3D17" w:rsidRDefault="00B975A5" w:rsidP="004E7A3A">
      <w:pPr>
        <w:keepNext/>
        <w:keepLines/>
        <w:jc w:val="both"/>
        <w:rPr>
          <w:rFonts w:ascii="Tahoma" w:hAnsi="Tahoma" w:cs="Tahoma"/>
          <w:bCs/>
        </w:rPr>
      </w:pPr>
    </w:p>
    <w:p w14:paraId="0E983149" w14:textId="710BC528" w:rsidR="003546FD" w:rsidRDefault="003546FD" w:rsidP="004E7A3A">
      <w:pPr>
        <w:pStyle w:val="Telobesedila2"/>
        <w:keepNext/>
        <w:keepLines/>
        <w:ind w:right="0"/>
        <w:rPr>
          <w:rFonts w:ascii="Tahoma" w:hAnsi="Tahoma" w:cs="Tahoma"/>
          <w:b w:val="0"/>
          <w:i/>
          <w:lang w:val="sl-SI"/>
        </w:rPr>
      </w:pPr>
      <w:r w:rsidRPr="00C8579C">
        <w:rPr>
          <w:rFonts w:ascii="Tahoma" w:hAnsi="Tahoma" w:cs="Tahoma"/>
          <w:b w:val="0"/>
          <w:i/>
          <w:lang w:val="sl-SI"/>
        </w:rPr>
        <w:t xml:space="preserve">Ponudnik mora izpolnjevati zahtevane pogoje v točki 3.1. V primeru, da ponudnik nastopa v skupni ponudbi mora zahtevane pogoje izpolnjevati tudi vsak od partnerjev v primeru skupne ponudbe. V primeru ponudbe s podizvajalci in/ali s subjekti, katerih zmogljivosti uporablja ponudnik, mora zahtevane pogoje izpolnjevati tudi vsak izmed podizvajalcev, ki jih ponudnik v ponudbi navede, ter tudi vsak subjekt, katerih zmogljivosti uporablja ponudnik. </w:t>
      </w:r>
      <w:r w:rsidRPr="003E60B8">
        <w:rPr>
          <w:rFonts w:ascii="Tahoma" w:hAnsi="Tahoma" w:cs="Tahoma"/>
          <w:b w:val="0"/>
          <w:i/>
          <w:lang w:val="sl-SI"/>
        </w:rPr>
        <w:t>V podtočkah A, B in D uporabljen izraz »ponudnik«, je uporabljen kot nevtralni izraz za ponudnika, partnerja, podizvajalca in subjekta, katerega zmogljivost uporablja ponudnik.</w:t>
      </w:r>
    </w:p>
    <w:p w14:paraId="6B977894" w14:textId="77777777" w:rsidR="00EF56BF" w:rsidRPr="00EF56BF" w:rsidRDefault="00EF56BF" w:rsidP="004E7A3A">
      <w:pPr>
        <w:pStyle w:val="Telobesedila2"/>
        <w:keepNext/>
        <w:keepLines/>
        <w:ind w:right="0"/>
        <w:rPr>
          <w:rFonts w:ascii="Tahoma" w:hAnsi="Tahoma" w:cs="Tahoma"/>
          <w:b w:val="0"/>
          <w:lang w:val="sl-SI"/>
        </w:rPr>
      </w:pPr>
    </w:p>
    <w:p w14:paraId="086C8CC9" w14:textId="01DBCD73" w:rsidR="00B975A5" w:rsidRPr="00C8579C" w:rsidRDefault="00B975A5" w:rsidP="004E7A3A">
      <w:pPr>
        <w:pStyle w:val="Telobesedila2"/>
        <w:keepNext/>
        <w:keepLines/>
        <w:rPr>
          <w:rFonts w:ascii="Tahoma" w:hAnsi="Tahoma" w:cs="Tahoma"/>
          <w:lang w:val="sl-SI"/>
        </w:rPr>
      </w:pPr>
      <w:r w:rsidRPr="00C8579C">
        <w:rPr>
          <w:rFonts w:ascii="Tahoma" w:hAnsi="Tahoma" w:cs="Tahoma"/>
          <w:lang w:val="sl-SI"/>
        </w:rPr>
        <w:t xml:space="preserve">A: Razlogi, povezani s kazenskimi obsodbami </w:t>
      </w:r>
      <w:r w:rsidR="003546FD">
        <w:rPr>
          <w:rFonts w:ascii="Tahoma" w:hAnsi="Tahoma" w:cs="Tahoma"/>
          <w:lang w:val="sl-SI"/>
        </w:rPr>
        <w:t>(prvi odstavek 75. člena ZJN-3)</w:t>
      </w:r>
    </w:p>
    <w:p w14:paraId="4761C25A" w14:textId="77777777" w:rsidR="00B975A5" w:rsidRPr="00C8579C" w:rsidRDefault="00B975A5" w:rsidP="004E7A3A">
      <w:pPr>
        <w:pStyle w:val="Telobesedila2"/>
        <w:keepNext/>
        <w:keepLines/>
        <w:rPr>
          <w:rFonts w:ascii="Tahoma" w:hAnsi="Tahoma" w:cs="Tahoma"/>
          <w:b w:val="0"/>
          <w:lang w:val="sl-SI"/>
        </w:rPr>
      </w:pPr>
      <w:r w:rsidRPr="00C8579C">
        <w:rPr>
          <w:rFonts w:ascii="Tahoma" w:hAnsi="Tahoma" w:cs="Tahoma"/>
          <w:b w:val="0"/>
          <w:lang w:val="sl-SI"/>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kaznivih dejanj, ki so opredeljena v prvem odstavku 75. člena ZJN-3.</w:t>
      </w:r>
    </w:p>
    <w:p w14:paraId="0C69CD8A" w14:textId="77777777" w:rsidR="00B975A5" w:rsidRDefault="00B975A5" w:rsidP="004E7A3A">
      <w:pPr>
        <w:pStyle w:val="Telobesedila2"/>
        <w:keepNext/>
        <w:keepLines/>
        <w:rPr>
          <w:rFonts w:ascii="Tahoma" w:hAnsi="Tahoma" w:cs="Tahoma"/>
          <w:b w:val="0"/>
          <w:lang w:val="sl-SI"/>
        </w:rPr>
      </w:pPr>
    </w:p>
    <w:p w14:paraId="51FEEE9D" w14:textId="77777777" w:rsidR="00B975A5" w:rsidRPr="00C8579C" w:rsidRDefault="00B975A5" w:rsidP="004E7A3A">
      <w:pPr>
        <w:pStyle w:val="Telobesedila2"/>
        <w:keepNext/>
        <w:keepLines/>
        <w:rPr>
          <w:rFonts w:ascii="Tahoma" w:hAnsi="Tahoma" w:cs="Tahoma"/>
          <w:smallCaps/>
          <w:lang w:val="sl-SI"/>
        </w:rPr>
      </w:pPr>
      <w:r w:rsidRPr="00C8579C">
        <w:rPr>
          <w:rFonts w:ascii="Tahoma" w:hAnsi="Tahoma" w:cs="Tahoma"/>
          <w:smallCaps/>
          <w:lang w:val="sl-SI"/>
        </w:rPr>
        <w:t>Dokazilo:</w:t>
      </w:r>
    </w:p>
    <w:p w14:paraId="3C14E1D0" w14:textId="77777777" w:rsidR="00B975A5" w:rsidRPr="00C8579C" w:rsidRDefault="00B975A5" w:rsidP="004E7A3A">
      <w:pPr>
        <w:pStyle w:val="Odstavekseznama"/>
        <w:keepNext/>
        <w:keepLines/>
        <w:ind w:left="0"/>
        <w:jc w:val="both"/>
        <w:rPr>
          <w:rFonts w:ascii="Tahoma" w:hAnsi="Tahoma" w:cs="Tahoma"/>
          <w:szCs w:val="22"/>
        </w:rPr>
      </w:pPr>
      <w:r w:rsidRPr="00C8579C">
        <w:rPr>
          <w:rFonts w:ascii="Tahoma" w:hAnsi="Tahoma" w:cs="Tahoma"/>
          <w:szCs w:val="22"/>
        </w:rPr>
        <w:t>Izpolnjen ESPD (</w:t>
      </w:r>
      <w:r w:rsidRPr="00C8579C">
        <w:rPr>
          <w:rFonts w:ascii="Tahoma" w:hAnsi="Tahoma" w:cs="Tahoma"/>
          <w:i/>
          <w:szCs w:val="22"/>
        </w:rPr>
        <w:t>v »Del III: Razlogi za izključitev, A: Razlogi, povezani s kazenskimi obsodbami«</w:t>
      </w:r>
      <w:r w:rsidRPr="00C8579C">
        <w:rPr>
          <w:rFonts w:ascii="Tahoma" w:hAnsi="Tahoma" w:cs="Tahoma"/>
          <w:szCs w:val="22"/>
        </w:rPr>
        <w:t xml:space="preserve">) s strani vseh gospodarskih subjektov v ponudbi. </w:t>
      </w:r>
    </w:p>
    <w:p w14:paraId="0827CE2B" w14:textId="77777777" w:rsidR="00B975A5" w:rsidRDefault="00B975A5" w:rsidP="004E7A3A">
      <w:pPr>
        <w:pStyle w:val="Odstavekseznama"/>
        <w:keepNext/>
        <w:keepLines/>
        <w:ind w:left="0"/>
        <w:jc w:val="both"/>
        <w:rPr>
          <w:rFonts w:ascii="Tahoma" w:hAnsi="Tahoma" w:cs="Tahoma"/>
          <w:szCs w:val="22"/>
        </w:rPr>
      </w:pPr>
    </w:p>
    <w:p w14:paraId="7CD28DBD" w14:textId="77777777" w:rsidR="003546FD" w:rsidRPr="00111389" w:rsidRDefault="003546FD" w:rsidP="004E7A3A">
      <w:pPr>
        <w:pStyle w:val="Odstavekseznama"/>
        <w:keepNext/>
        <w:keepLines/>
        <w:ind w:left="0"/>
        <w:jc w:val="both"/>
        <w:rPr>
          <w:rFonts w:ascii="Tahoma" w:hAnsi="Tahoma" w:cs="Tahoma"/>
          <w:szCs w:val="22"/>
        </w:rPr>
      </w:pPr>
      <w:r w:rsidRPr="00111389">
        <w:rPr>
          <w:rFonts w:ascii="Tahoma" w:hAnsi="Tahoma" w:cs="Tahoma"/>
          <w:bCs/>
          <w:szCs w:val="22"/>
        </w:rPr>
        <w:t>Naročnik bo pred oddajo javnega naročila od ponudnika, kateremu se je odločil oddati predmetno naročilo</w:t>
      </w:r>
      <w:r w:rsidRPr="00111389">
        <w:rPr>
          <w:rFonts w:ascii="Tahoma" w:hAnsi="Tahoma" w:cs="Tahoma"/>
          <w:szCs w:val="22"/>
        </w:rPr>
        <w:t xml:space="preserve">, zahteval predložitev pooblastil za pridobitev podatkov iz kazenske evidence za vse gospodarske subjekte v ponudbi in za vse osebe, ki so člani upravnega, vodstvenega ali nadzornega organa gospodarskega subjekta ali ki imajo pooblastila za njegovo zastopanje ali odločanje ali nadzor. </w:t>
      </w:r>
      <w:r>
        <w:rPr>
          <w:rFonts w:ascii="Tahoma" w:hAnsi="Tahoma" w:cs="Tahoma"/>
          <w:szCs w:val="22"/>
        </w:rPr>
        <w:t>Zaželeno je, da p</w:t>
      </w:r>
      <w:r>
        <w:rPr>
          <w:rFonts w:ascii="Tahoma" w:hAnsi="Tahoma" w:cs="Tahoma"/>
          <w:szCs w:val="22"/>
          <w:u w:val="single"/>
        </w:rPr>
        <w:t>onudnik</w:t>
      </w:r>
      <w:r w:rsidRPr="00111389">
        <w:rPr>
          <w:rFonts w:ascii="Tahoma" w:hAnsi="Tahoma" w:cs="Tahoma"/>
          <w:b/>
          <w:szCs w:val="22"/>
          <w:u w:val="single"/>
        </w:rPr>
        <w:t xml:space="preserve"> že v ponudbi</w:t>
      </w:r>
      <w:r w:rsidRPr="00111389">
        <w:rPr>
          <w:rFonts w:ascii="Tahoma" w:hAnsi="Tahoma" w:cs="Tahoma"/>
          <w:szCs w:val="22"/>
          <w:u w:val="single"/>
        </w:rPr>
        <w:t xml:space="preserve"> predloži predmetna pooblastila (Priloga 3/1, Priloga 3/2)</w:t>
      </w:r>
      <w:r w:rsidRPr="00111389">
        <w:rPr>
          <w:rFonts w:ascii="Tahoma" w:hAnsi="Tahoma" w:cs="Tahoma"/>
          <w:szCs w:val="22"/>
        </w:rPr>
        <w:t>.</w:t>
      </w:r>
    </w:p>
    <w:p w14:paraId="349485DF" w14:textId="77777777" w:rsidR="003546FD" w:rsidRPr="00111389" w:rsidRDefault="003546FD" w:rsidP="004E7A3A">
      <w:pPr>
        <w:pStyle w:val="Odstavekseznama"/>
        <w:keepNext/>
        <w:keepLines/>
        <w:ind w:left="0"/>
        <w:jc w:val="both"/>
        <w:rPr>
          <w:rFonts w:ascii="Tahoma" w:hAnsi="Tahoma" w:cs="Tahoma"/>
          <w:szCs w:val="22"/>
          <w:highlight w:val="yellow"/>
        </w:rPr>
      </w:pPr>
    </w:p>
    <w:p w14:paraId="40E07961" w14:textId="77777777" w:rsidR="003546FD" w:rsidRPr="00266280" w:rsidRDefault="003546FD" w:rsidP="004E7A3A">
      <w:pPr>
        <w:keepNext/>
        <w:keepLines/>
        <w:jc w:val="both"/>
        <w:rPr>
          <w:rFonts w:ascii="Tahoma" w:hAnsi="Tahoma" w:cs="Tahoma"/>
          <w:bCs/>
        </w:rPr>
      </w:pPr>
      <w:r>
        <w:rPr>
          <w:rFonts w:ascii="Tahoma" w:hAnsi="Tahoma" w:cs="Tahoma"/>
          <w:bCs/>
        </w:rPr>
        <w:t>Zaželeno je, da gospodarski subjekti v ponudbi predložijo tudi</w:t>
      </w:r>
      <w:r w:rsidRPr="00266280">
        <w:rPr>
          <w:rFonts w:ascii="Tahoma" w:hAnsi="Tahoma" w:cs="Tahoma"/>
          <w:bCs/>
        </w:rPr>
        <w:t>:</w:t>
      </w:r>
    </w:p>
    <w:p w14:paraId="7E9D4F02" w14:textId="77777777" w:rsidR="003546FD" w:rsidRPr="007165A6" w:rsidRDefault="003546FD" w:rsidP="004E7A3A">
      <w:pPr>
        <w:pStyle w:val="Odstavekseznama"/>
        <w:keepNext/>
        <w:keepLines/>
        <w:numPr>
          <w:ilvl w:val="0"/>
          <w:numId w:val="13"/>
        </w:numPr>
        <w:jc w:val="both"/>
        <w:rPr>
          <w:rFonts w:ascii="Tahoma" w:hAnsi="Tahoma" w:cs="Tahoma"/>
          <w:bCs/>
        </w:rPr>
      </w:pPr>
      <w:r w:rsidRPr="007165A6">
        <w:rPr>
          <w:rFonts w:ascii="Tahoma" w:hAnsi="Tahoma" w:cs="Tahoma"/>
          <w:bCs/>
        </w:rPr>
        <w:t>izpis iz ustreznega registra, kakršen je sodni register, če tega registra ni, pa enakovreden dokument, ki ga izda pristojni sodni ali upravni organ v Republiki Sloveniji, drugi državi članici ali matični državi ali državi, v kateri ima sedež gospodarski subjekt, in iz katerega je razvidno, da ne</w:t>
      </w:r>
      <w:r>
        <w:rPr>
          <w:rFonts w:ascii="Tahoma" w:hAnsi="Tahoma" w:cs="Tahoma"/>
          <w:bCs/>
        </w:rPr>
        <w:t xml:space="preserve"> </w:t>
      </w:r>
      <w:r w:rsidRPr="007165A6">
        <w:rPr>
          <w:rFonts w:ascii="Tahoma" w:hAnsi="Tahoma" w:cs="Tahoma"/>
          <w:bCs/>
        </w:rPr>
        <w:t>obstajajo razlogi za izključitev</w:t>
      </w:r>
      <w:r>
        <w:rPr>
          <w:rFonts w:ascii="Tahoma" w:hAnsi="Tahoma" w:cs="Tahoma"/>
          <w:bCs/>
        </w:rPr>
        <w:t xml:space="preserve"> (</w:t>
      </w:r>
      <w:r w:rsidRPr="00111389">
        <w:rPr>
          <w:rFonts w:ascii="Tahoma" w:hAnsi="Tahoma" w:cs="Tahoma"/>
          <w:szCs w:val="22"/>
        </w:rPr>
        <w:t>evidence za vse gospodarske subjekte v ponudbi in za vse osebe, ki so člani upravnega, vodstvenega ali nadzornega organa gospodarskega subjekta ali ki imajo pooblastila za njegovo zastopanje ali odločanje ali nadzor</w:t>
      </w:r>
      <w:r>
        <w:rPr>
          <w:rFonts w:ascii="Tahoma" w:hAnsi="Tahoma" w:cs="Tahoma"/>
          <w:szCs w:val="22"/>
        </w:rPr>
        <w:t>)</w:t>
      </w:r>
      <w:r>
        <w:rPr>
          <w:rFonts w:ascii="Tahoma" w:hAnsi="Tahoma" w:cs="Tahoma"/>
          <w:bCs/>
        </w:rPr>
        <w:t>.</w:t>
      </w:r>
    </w:p>
    <w:p w14:paraId="73ECF895" w14:textId="77777777" w:rsidR="003546FD" w:rsidRDefault="003546FD" w:rsidP="004E7A3A">
      <w:pPr>
        <w:keepNext/>
        <w:keepLines/>
        <w:jc w:val="both"/>
        <w:rPr>
          <w:rFonts w:ascii="Tahoma" w:hAnsi="Tahoma" w:cs="Tahoma"/>
          <w:szCs w:val="22"/>
        </w:rPr>
      </w:pPr>
    </w:p>
    <w:p w14:paraId="65096BE1" w14:textId="77777777" w:rsidR="003546FD" w:rsidRDefault="003546FD" w:rsidP="004E7A3A">
      <w:pPr>
        <w:keepNext/>
        <w:keepLines/>
        <w:jc w:val="both"/>
        <w:rPr>
          <w:rFonts w:ascii="Tahoma" w:hAnsi="Tahoma" w:cs="Tahoma"/>
          <w:szCs w:val="22"/>
        </w:rPr>
      </w:pPr>
      <w:r>
        <w:rPr>
          <w:rFonts w:ascii="Tahoma" w:hAnsi="Tahoma" w:cs="Tahoma"/>
          <w:szCs w:val="22"/>
        </w:rPr>
        <w:t xml:space="preserve">V kolikor naročnik sam ne bo mogel preveriti (ne)obstoja zgoraj navedenih razlogov za izključitev, bo ponudnika pozval na predložitev ustreznih dokazil. </w:t>
      </w:r>
    </w:p>
    <w:p w14:paraId="5B7E2CF6" w14:textId="77777777" w:rsidR="00B975A5" w:rsidRDefault="00B975A5" w:rsidP="004E7A3A">
      <w:pPr>
        <w:pStyle w:val="Odstavekseznama"/>
        <w:keepNext/>
        <w:keepLines/>
        <w:ind w:left="0"/>
        <w:jc w:val="both"/>
        <w:rPr>
          <w:rFonts w:ascii="Tahoma" w:hAnsi="Tahoma" w:cs="Tahoma"/>
        </w:rPr>
      </w:pPr>
    </w:p>
    <w:p w14:paraId="128FB006" w14:textId="77777777" w:rsidR="00B975A5" w:rsidRPr="00C8579C" w:rsidRDefault="00B975A5" w:rsidP="004E7A3A">
      <w:pPr>
        <w:pStyle w:val="Odstavekseznama"/>
        <w:keepNext/>
        <w:keepLines/>
        <w:ind w:left="0"/>
        <w:jc w:val="both"/>
        <w:rPr>
          <w:rFonts w:ascii="Tahoma" w:hAnsi="Tahoma" w:cs="Tahoma"/>
        </w:rPr>
      </w:pPr>
      <w:r w:rsidRPr="00C8579C">
        <w:rPr>
          <w:rFonts w:ascii="Tahoma" w:hAnsi="Tahoma" w:cs="Tahoma"/>
        </w:rPr>
        <w:t>Če država članica ali tretja država dokumentov in dokazil iz tretjega odstavka 77. člena ZJN-3 ne izdaja ali če ti ne zajemajo vseh primerov iz prvega odstavka 75. člena ZJN-3 (iz podtočke A),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2D609F76" w14:textId="77777777" w:rsidR="00B975A5" w:rsidRPr="00C8579C" w:rsidRDefault="00B975A5" w:rsidP="004E7A3A">
      <w:pPr>
        <w:pStyle w:val="Odstavekseznama"/>
        <w:keepNext/>
        <w:keepLines/>
        <w:ind w:left="0"/>
        <w:jc w:val="both"/>
        <w:rPr>
          <w:rFonts w:ascii="Tahoma" w:hAnsi="Tahoma" w:cs="Tahoma"/>
          <w:szCs w:val="22"/>
        </w:rPr>
      </w:pPr>
    </w:p>
    <w:p w14:paraId="6ED23E11" w14:textId="6C348D49" w:rsidR="00B975A5" w:rsidRPr="00C8579C" w:rsidRDefault="00B975A5" w:rsidP="004E7A3A">
      <w:pPr>
        <w:pStyle w:val="Telobesedila2"/>
        <w:keepNext/>
        <w:keepLines/>
        <w:ind w:right="0"/>
        <w:rPr>
          <w:rFonts w:ascii="Tahoma" w:hAnsi="Tahoma" w:cs="Tahoma"/>
          <w:lang w:val="sl-SI"/>
        </w:rPr>
      </w:pPr>
      <w:r w:rsidRPr="00C8579C">
        <w:rPr>
          <w:rFonts w:ascii="Tahoma" w:hAnsi="Tahoma" w:cs="Tahoma"/>
          <w:lang w:val="sl-SI"/>
        </w:rPr>
        <w:lastRenderedPageBreak/>
        <w:t>B: Razlogi, povezani s plačilom davkov ali prispevkov za socialno varnost</w:t>
      </w:r>
      <w:r w:rsidR="003546FD">
        <w:rPr>
          <w:rFonts w:ascii="Tahoma" w:hAnsi="Tahoma" w:cs="Tahoma"/>
          <w:lang w:val="sl-SI"/>
        </w:rPr>
        <w:t xml:space="preserve"> (drugi odstavek 75. člena ZJN-3)</w:t>
      </w:r>
    </w:p>
    <w:p w14:paraId="12A407F7" w14:textId="77777777" w:rsidR="00B975A5" w:rsidRDefault="00B975A5" w:rsidP="004E7A3A">
      <w:pPr>
        <w:pStyle w:val="Telobesedila2"/>
        <w:keepNext/>
        <w:keepLines/>
        <w:ind w:right="0"/>
        <w:rPr>
          <w:rFonts w:ascii="Tahoma" w:hAnsi="Tahoma" w:cs="Tahoma"/>
          <w:b w:val="0"/>
          <w:lang w:val="sl-SI"/>
        </w:rPr>
      </w:pPr>
      <w:r w:rsidRPr="00C8579C">
        <w:rPr>
          <w:rFonts w:ascii="Tahoma" w:hAnsi="Tahoma" w:cs="Tahoma"/>
          <w:b w:val="0"/>
          <w:lang w:val="sl-SI"/>
        </w:rPr>
        <w:t>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39D256E3" w14:textId="77777777" w:rsidR="00B975A5" w:rsidRPr="00C8579C" w:rsidRDefault="00B975A5" w:rsidP="004E7A3A">
      <w:pPr>
        <w:pStyle w:val="Telobesedila2"/>
        <w:keepNext/>
        <w:keepLines/>
        <w:ind w:right="0"/>
        <w:rPr>
          <w:rFonts w:ascii="Tahoma" w:hAnsi="Tahoma" w:cs="Tahoma"/>
          <w:b w:val="0"/>
          <w:lang w:val="sl-SI"/>
        </w:rPr>
      </w:pPr>
    </w:p>
    <w:p w14:paraId="555C193B" w14:textId="77777777" w:rsidR="00B975A5" w:rsidRPr="00C8579C" w:rsidRDefault="00B975A5" w:rsidP="004E7A3A">
      <w:pPr>
        <w:pStyle w:val="Telobesedila2"/>
        <w:keepNext/>
        <w:keepLines/>
        <w:rPr>
          <w:rFonts w:ascii="Tahoma" w:hAnsi="Tahoma" w:cs="Tahoma"/>
          <w:smallCaps/>
          <w:lang w:val="sl-SI"/>
        </w:rPr>
      </w:pPr>
      <w:r w:rsidRPr="00C8579C">
        <w:rPr>
          <w:rFonts w:ascii="Tahoma" w:hAnsi="Tahoma" w:cs="Tahoma"/>
          <w:smallCaps/>
          <w:lang w:val="sl-SI"/>
        </w:rPr>
        <w:t>Dokazilo:</w:t>
      </w:r>
    </w:p>
    <w:p w14:paraId="4940D34F" w14:textId="77777777" w:rsidR="00B975A5" w:rsidRPr="00C8579C" w:rsidRDefault="00B975A5" w:rsidP="004E7A3A">
      <w:pPr>
        <w:pStyle w:val="Odstavekseznama"/>
        <w:keepNext/>
        <w:keepLines/>
        <w:ind w:left="0"/>
        <w:jc w:val="both"/>
        <w:rPr>
          <w:rFonts w:ascii="Tahoma" w:hAnsi="Tahoma" w:cs="Tahoma"/>
          <w:szCs w:val="22"/>
        </w:rPr>
      </w:pPr>
      <w:r w:rsidRPr="00C8579C">
        <w:rPr>
          <w:rFonts w:ascii="Tahoma" w:hAnsi="Tahoma" w:cs="Tahoma"/>
          <w:szCs w:val="22"/>
        </w:rPr>
        <w:t>Izpolnjen ESPD (</w:t>
      </w:r>
      <w:r w:rsidRPr="00C8579C">
        <w:rPr>
          <w:rFonts w:ascii="Tahoma" w:hAnsi="Tahoma" w:cs="Tahoma"/>
          <w:i/>
          <w:szCs w:val="22"/>
        </w:rPr>
        <w:t>v »Del III: Razlogi za izključitev, B</w:t>
      </w:r>
      <w:r w:rsidRPr="00C8579C">
        <w:rPr>
          <w:rFonts w:ascii="Tahoma" w:hAnsi="Tahoma" w:cs="Tahoma"/>
          <w:i/>
          <w:iCs/>
          <w:szCs w:val="22"/>
        </w:rPr>
        <w:t>: Razlogi, povezani s plačilom davkov ali prispevkov za socialno varnost</w:t>
      </w:r>
      <w:r w:rsidRPr="00C8579C">
        <w:rPr>
          <w:rFonts w:ascii="Tahoma" w:hAnsi="Tahoma" w:cs="Tahoma"/>
          <w:i/>
          <w:szCs w:val="22"/>
        </w:rPr>
        <w:t>«</w:t>
      </w:r>
      <w:r w:rsidRPr="00C8579C">
        <w:rPr>
          <w:rFonts w:ascii="Tahoma" w:hAnsi="Tahoma" w:cs="Tahoma"/>
          <w:szCs w:val="22"/>
        </w:rPr>
        <w:t>) s strani vseh gospodarskih subjektov v ponudbi.</w:t>
      </w:r>
    </w:p>
    <w:p w14:paraId="56F76699" w14:textId="77777777" w:rsidR="00B975A5" w:rsidRPr="00C8579C" w:rsidRDefault="00B975A5" w:rsidP="004E7A3A">
      <w:pPr>
        <w:pStyle w:val="Odstavekseznama"/>
        <w:keepNext/>
        <w:keepLines/>
        <w:ind w:left="0"/>
        <w:jc w:val="both"/>
        <w:rPr>
          <w:rFonts w:ascii="Tahoma" w:hAnsi="Tahoma" w:cs="Tahoma"/>
          <w:szCs w:val="22"/>
        </w:rPr>
      </w:pPr>
    </w:p>
    <w:p w14:paraId="22C72854" w14:textId="77777777" w:rsidR="003546FD" w:rsidRPr="00C8579C" w:rsidRDefault="003546FD" w:rsidP="004E7A3A">
      <w:pPr>
        <w:pStyle w:val="Odstavekseznama"/>
        <w:keepNext/>
        <w:keepLines/>
        <w:ind w:left="0"/>
        <w:jc w:val="both"/>
        <w:rPr>
          <w:rFonts w:ascii="Tahoma" w:hAnsi="Tahoma" w:cs="Tahoma"/>
        </w:rPr>
      </w:pPr>
      <w:r w:rsidRPr="00C8579C">
        <w:rPr>
          <w:rFonts w:ascii="Tahoma" w:hAnsi="Tahoma" w:cs="Tahoma"/>
        </w:rPr>
        <w:t xml:space="preserve">Naročnik </w:t>
      </w:r>
      <w:r w:rsidRPr="00C8579C">
        <w:rPr>
          <w:rFonts w:ascii="Tahoma" w:hAnsi="Tahoma" w:cs="Tahoma"/>
          <w:bCs/>
        </w:rPr>
        <w:t xml:space="preserve">bo pred oddajo javnega naročila za </w:t>
      </w:r>
      <w:r w:rsidRPr="00C8579C">
        <w:rPr>
          <w:rFonts w:ascii="Tahoma" w:hAnsi="Tahoma" w:cs="Tahoma"/>
        </w:rPr>
        <w:t>ponudnika</w:t>
      </w:r>
      <w:r>
        <w:rPr>
          <w:rFonts w:ascii="Tahoma" w:hAnsi="Tahoma" w:cs="Tahoma"/>
        </w:rPr>
        <w:t>,</w:t>
      </w:r>
      <w:r w:rsidRPr="00C8579C">
        <w:rPr>
          <w:rFonts w:ascii="Tahoma" w:hAnsi="Tahoma" w:cs="Tahoma"/>
        </w:rPr>
        <w:t xml:space="preserve"> </w:t>
      </w:r>
      <w:r w:rsidRPr="00111389">
        <w:rPr>
          <w:rFonts w:ascii="Tahoma" w:hAnsi="Tahoma" w:cs="Tahoma"/>
          <w:bCs/>
          <w:szCs w:val="22"/>
        </w:rPr>
        <w:t>kateremu se je odločil oddati predmetno naročilo</w:t>
      </w:r>
      <w:r>
        <w:rPr>
          <w:rFonts w:ascii="Tahoma" w:hAnsi="Tahoma" w:cs="Tahoma"/>
          <w:bCs/>
          <w:szCs w:val="22"/>
        </w:rPr>
        <w:t>,</w:t>
      </w:r>
      <w:r w:rsidRPr="00C8579C">
        <w:rPr>
          <w:rFonts w:ascii="Tahoma" w:hAnsi="Tahoma" w:cs="Tahoma"/>
        </w:rPr>
        <w:t xml:space="preserve"> pridobil potrdilo, ki ga izda pristojni organ v Republiki Sloveniji, drugi državi članici EU ali tretji državi</w:t>
      </w:r>
      <w:r>
        <w:rPr>
          <w:rFonts w:ascii="Tahoma" w:hAnsi="Tahoma" w:cs="Tahoma"/>
        </w:rPr>
        <w:t xml:space="preserve"> </w:t>
      </w:r>
      <w:r w:rsidRPr="00685C4E">
        <w:rPr>
          <w:rFonts w:ascii="Tahoma" w:hAnsi="Tahoma" w:cs="Tahoma"/>
          <w:bCs/>
        </w:rPr>
        <w:t xml:space="preserve">oziroma izpis iz aplikacije </w:t>
      </w:r>
      <w:proofErr w:type="spellStart"/>
      <w:r w:rsidRPr="00685C4E">
        <w:rPr>
          <w:rFonts w:ascii="Tahoma" w:hAnsi="Tahoma" w:cs="Tahoma"/>
          <w:bCs/>
        </w:rPr>
        <w:t>eDosje</w:t>
      </w:r>
      <w:proofErr w:type="spellEnd"/>
      <w:r w:rsidRPr="00C8579C">
        <w:rPr>
          <w:rFonts w:ascii="Tahoma" w:hAnsi="Tahoma" w:cs="Tahoma"/>
        </w:rPr>
        <w:t xml:space="preserve">. </w:t>
      </w:r>
    </w:p>
    <w:p w14:paraId="4D62D86F" w14:textId="77777777" w:rsidR="003546FD" w:rsidRDefault="003546FD" w:rsidP="004E7A3A">
      <w:pPr>
        <w:pStyle w:val="Telobesedila2"/>
        <w:keepNext/>
        <w:keepLines/>
        <w:ind w:left="1080" w:right="0"/>
        <w:rPr>
          <w:rFonts w:ascii="Tahoma" w:hAnsi="Tahoma" w:cs="Tahoma"/>
          <w:b w:val="0"/>
          <w:lang w:val="sl-SI"/>
        </w:rPr>
      </w:pPr>
    </w:p>
    <w:p w14:paraId="641603D2" w14:textId="77777777" w:rsidR="003546FD" w:rsidRDefault="003546FD" w:rsidP="004E7A3A">
      <w:pPr>
        <w:keepNext/>
        <w:keepLines/>
        <w:jc w:val="both"/>
        <w:rPr>
          <w:rFonts w:ascii="Tahoma" w:hAnsi="Tahoma" w:cs="Tahoma"/>
          <w:szCs w:val="22"/>
        </w:rPr>
      </w:pPr>
      <w:r>
        <w:rPr>
          <w:rFonts w:ascii="Tahoma" w:hAnsi="Tahoma" w:cs="Tahoma"/>
          <w:szCs w:val="22"/>
        </w:rPr>
        <w:t xml:space="preserve">V kolikor naročnik sam ne bo mogel preveriti (ne)obstoja zgoraj navedenih razlogov za izključitev, bo ponudnika pozval na predložitev ustreznih dokazil. </w:t>
      </w:r>
    </w:p>
    <w:p w14:paraId="3B9D85E7" w14:textId="77777777" w:rsidR="003546FD" w:rsidRDefault="003546FD" w:rsidP="004E7A3A">
      <w:pPr>
        <w:keepNext/>
        <w:keepLines/>
        <w:jc w:val="both"/>
        <w:rPr>
          <w:rFonts w:ascii="Tahoma" w:hAnsi="Tahoma" w:cs="Tahoma"/>
          <w:bCs/>
        </w:rPr>
      </w:pPr>
      <w:r w:rsidRPr="00266280">
        <w:rPr>
          <w:rFonts w:ascii="Tahoma" w:hAnsi="Tahoma" w:cs="Tahoma"/>
          <w:bCs/>
        </w:rPr>
        <w:t xml:space="preserve">Kot zadosten dokaz, da ne obstajajo razlogi za izključitev iz </w:t>
      </w:r>
      <w:r>
        <w:rPr>
          <w:rFonts w:ascii="Tahoma" w:hAnsi="Tahoma" w:cs="Tahoma"/>
          <w:bCs/>
        </w:rPr>
        <w:t xml:space="preserve">drugega odstavka </w:t>
      </w:r>
      <w:r w:rsidRPr="00266280">
        <w:rPr>
          <w:rFonts w:ascii="Tahoma" w:hAnsi="Tahoma" w:cs="Tahoma"/>
          <w:bCs/>
        </w:rPr>
        <w:t xml:space="preserve">75. člena </w:t>
      </w:r>
      <w:r>
        <w:rPr>
          <w:rFonts w:ascii="Tahoma" w:hAnsi="Tahoma" w:cs="Tahoma"/>
          <w:bCs/>
        </w:rPr>
        <w:t>ZJN-3</w:t>
      </w:r>
      <w:r w:rsidRPr="00266280">
        <w:rPr>
          <w:rFonts w:ascii="Tahoma" w:hAnsi="Tahoma" w:cs="Tahoma"/>
          <w:bCs/>
        </w:rPr>
        <w:t>,</w:t>
      </w:r>
      <w:r>
        <w:rPr>
          <w:rFonts w:ascii="Tahoma" w:hAnsi="Tahoma" w:cs="Tahoma"/>
          <w:bCs/>
        </w:rPr>
        <w:t xml:space="preserve"> bo naročnik sprejel</w:t>
      </w:r>
      <w:r w:rsidRPr="00266280">
        <w:rPr>
          <w:rFonts w:ascii="Tahoma" w:hAnsi="Tahoma" w:cs="Tahoma"/>
          <w:bCs/>
        </w:rPr>
        <w:t xml:space="preserve"> naslednja dokazila:</w:t>
      </w:r>
    </w:p>
    <w:p w14:paraId="2526B700" w14:textId="77777777" w:rsidR="003546FD" w:rsidRPr="007165A6" w:rsidRDefault="003546FD" w:rsidP="004E7A3A">
      <w:pPr>
        <w:pStyle w:val="Odstavekseznama"/>
        <w:keepNext/>
        <w:keepLines/>
        <w:numPr>
          <w:ilvl w:val="0"/>
          <w:numId w:val="23"/>
        </w:numPr>
        <w:jc w:val="both"/>
        <w:rPr>
          <w:rFonts w:ascii="Tahoma" w:hAnsi="Tahoma" w:cs="Tahoma"/>
          <w:bCs/>
        </w:rPr>
      </w:pPr>
      <w:r w:rsidRPr="007165A6">
        <w:rPr>
          <w:rFonts w:ascii="Tahoma" w:hAnsi="Tahoma" w:cs="Tahoma"/>
          <w:bCs/>
        </w:rPr>
        <w:softHyphen/>
        <w:t>potrdilo, ki ga izda pristojni organ v Republiki Sloveniji, drugi državi članici ali tretji državi</w:t>
      </w:r>
      <w:r>
        <w:rPr>
          <w:rFonts w:ascii="Tahoma" w:hAnsi="Tahoma" w:cs="Tahoma"/>
          <w:bCs/>
        </w:rPr>
        <w:t>.</w:t>
      </w:r>
    </w:p>
    <w:p w14:paraId="7F0A2545" w14:textId="77777777" w:rsidR="00B975A5" w:rsidRPr="00C8579C" w:rsidRDefault="00B975A5" w:rsidP="004E7A3A">
      <w:pPr>
        <w:pStyle w:val="Telobesedila2"/>
        <w:keepNext/>
        <w:keepLines/>
        <w:rPr>
          <w:rFonts w:ascii="Tahoma" w:hAnsi="Tahoma" w:cs="Tahoma"/>
          <w:b w:val="0"/>
          <w:lang w:val="sl-SI"/>
        </w:rPr>
      </w:pPr>
    </w:p>
    <w:p w14:paraId="4344B3E3" w14:textId="77777777" w:rsidR="00B975A5" w:rsidRPr="00C8579C" w:rsidRDefault="00B975A5" w:rsidP="004E7A3A">
      <w:pPr>
        <w:pStyle w:val="Telobesedila2"/>
        <w:keepNext/>
        <w:keepLines/>
        <w:rPr>
          <w:rFonts w:ascii="Tahoma" w:hAnsi="Tahoma" w:cs="Tahoma"/>
          <w:b w:val="0"/>
          <w:lang w:val="sl-SI"/>
        </w:rPr>
      </w:pPr>
      <w:r w:rsidRPr="00C8579C">
        <w:rPr>
          <w:rFonts w:ascii="Tahoma" w:hAnsi="Tahoma" w:cs="Tahoma"/>
          <w:b w:val="0"/>
          <w:lang w:val="sl-SI"/>
        </w:rPr>
        <w:t>Če država članica ali tretja država dokumentov in potrdil iz tretjega odstavka 77. člena ZJN-3 ne izdaja ali če ti ne zajemajo vseh primerov iz drugega odstavka 75. člena ZJN-3 (iz podtočke B),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3DB5F3FE" w14:textId="77777777" w:rsidR="00B975A5" w:rsidRPr="00C8579C" w:rsidRDefault="00B975A5" w:rsidP="004E7A3A">
      <w:pPr>
        <w:pStyle w:val="Odstavekseznama"/>
        <w:keepNext/>
        <w:keepLines/>
        <w:ind w:left="0"/>
        <w:jc w:val="both"/>
        <w:rPr>
          <w:rFonts w:ascii="Tahoma" w:hAnsi="Tahoma" w:cs="Tahoma"/>
          <w:szCs w:val="22"/>
        </w:rPr>
      </w:pPr>
    </w:p>
    <w:p w14:paraId="085E19AA" w14:textId="5E360111" w:rsidR="00B975A5" w:rsidRPr="00C8579C" w:rsidRDefault="00B975A5" w:rsidP="004E7A3A">
      <w:pPr>
        <w:pStyle w:val="Telobesedila2"/>
        <w:keepNext/>
        <w:keepLines/>
        <w:rPr>
          <w:rFonts w:ascii="Tahoma" w:hAnsi="Tahoma" w:cs="Tahoma"/>
          <w:lang w:val="sl-SI"/>
        </w:rPr>
      </w:pPr>
      <w:r w:rsidRPr="00C8579C">
        <w:rPr>
          <w:rFonts w:ascii="Tahoma" w:hAnsi="Tahoma" w:cs="Tahoma"/>
          <w:lang w:val="sl-SI"/>
        </w:rPr>
        <w:t>D: Nacionalni razlogi za izključitev</w:t>
      </w:r>
      <w:r w:rsidR="003546FD">
        <w:rPr>
          <w:rFonts w:ascii="Tahoma" w:hAnsi="Tahoma" w:cs="Tahoma"/>
          <w:lang w:val="sl-SI"/>
        </w:rPr>
        <w:t xml:space="preserve"> (četrti odstavek 75. člena ZJN-3)</w:t>
      </w:r>
    </w:p>
    <w:p w14:paraId="1D0B3FB0" w14:textId="77777777" w:rsidR="00B975A5" w:rsidRPr="00C8579C" w:rsidRDefault="00B975A5" w:rsidP="004E7A3A">
      <w:pPr>
        <w:pStyle w:val="Telobesedila2"/>
        <w:keepNext/>
        <w:keepLines/>
        <w:rPr>
          <w:rFonts w:ascii="Tahoma" w:hAnsi="Tahoma" w:cs="Tahoma"/>
          <w:b w:val="0"/>
          <w:lang w:val="sl-SI"/>
        </w:rPr>
      </w:pPr>
      <w:r w:rsidRPr="00C8579C">
        <w:rPr>
          <w:rFonts w:ascii="Tahoma" w:hAnsi="Tahoma" w:cs="Tahoma"/>
          <w:b w:val="0"/>
          <w:lang w:val="sl-SI"/>
        </w:rPr>
        <w:t>Naročnik bo iz posameznega postopka javnega naročanja izključil gospodarski subjekt:</w:t>
      </w:r>
    </w:p>
    <w:p w14:paraId="53970DDD" w14:textId="79B6A534" w:rsidR="00B975A5" w:rsidRPr="00C8579C" w:rsidRDefault="00B975A5" w:rsidP="004E7A3A">
      <w:pPr>
        <w:pStyle w:val="Telobesedila2"/>
        <w:keepNext/>
        <w:keepLines/>
        <w:numPr>
          <w:ilvl w:val="0"/>
          <w:numId w:val="20"/>
        </w:numPr>
        <w:ind w:left="426" w:hanging="284"/>
        <w:rPr>
          <w:rFonts w:ascii="Tahoma" w:hAnsi="Tahoma" w:cs="Tahoma"/>
          <w:b w:val="0"/>
          <w:lang w:val="sl-SI"/>
        </w:rPr>
      </w:pPr>
      <w:r w:rsidRPr="00C8579C">
        <w:rPr>
          <w:rFonts w:ascii="Tahoma" w:hAnsi="Tahoma" w:cs="Tahoma"/>
          <w:b w:val="0"/>
          <w:lang w:val="sl-SI"/>
        </w:rPr>
        <w:t xml:space="preserve">če je ta na dan, ko poteče rok za oddajo ponudb, izločen iz postopkov oddaje javnih naročil zaradi uvrstitve v evidenco gospodarskih subjektov </w:t>
      </w:r>
      <w:r w:rsidR="003546FD" w:rsidRPr="00FC224C">
        <w:rPr>
          <w:rFonts w:ascii="Tahoma" w:hAnsi="Tahoma" w:cs="Tahoma"/>
          <w:b w:val="0"/>
          <w:lang w:val="sl-SI"/>
        </w:rPr>
        <w:t>z izrečenimi stranskimi sankcijami izločitve iz postopkov javnega naročanja</w:t>
      </w:r>
      <w:r w:rsidRPr="00C8579C">
        <w:rPr>
          <w:rFonts w:ascii="Tahoma" w:hAnsi="Tahoma" w:cs="Tahoma"/>
          <w:b w:val="0"/>
          <w:lang w:val="sl-SI"/>
        </w:rPr>
        <w:t>;</w:t>
      </w:r>
    </w:p>
    <w:p w14:paraId="64FBC9B3" w14:textId="77777777" w:rsidR="00B975A5" w:rsidRPr="00BD27BE" w:rsidRDefault="00B975A5" w:rsidP="004E7A3A">
      <w:pPr>
        <w:pStyle w:val="Odstavekseznama"/>
        <w:keepNext/>
        <w:keepLines/>
        <w:numPr>
          <w:ilvl w:val="0"/>
          <w:numId w:val="20"/>
        </w:numPr>
        <w:ind w:left="426" w:hanging="284"/>
        <w:jc w:val="both"/>
        <w:rPr>
          <w:rFonts w:ascii="Tahoma" w:hAnsi="Tahoma" w:cs="Tahoma"/>
          <w:bCs/>
        </w:rPr>
      </w:pPr>
      <w:r w:rsidRPr="00BD27BE">
        <w:rPr>
          <w:rFonts w:ascii="Tahoma" w:hAnsi="Tahoma" w:cs="Tahoma"/>
          <w:bCs/>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A75BFE1" w14:textId="77777777" w:rsidR="00B975A5" w:rsidRDefault="00B975A5" w:rsidP="004E7A3A">
      <w:pPr>
        <w:pStyle w:val="Telobesedila2"/>
        <w:keepNext/>
        <w:keepLines/>
        <w:ind w:left="426" w:hanging="284"/>
        <w:jc w:val="left"/>
        <w:rPr>
          <w:rFonts w:ascii="Tahoma" w:hAnsi="Tahoma" w:cs="Tahoma"/>
          <w:b w:val="0"/>
          <w:lang w:val="sl-SI"/>
        </w:rPr>
      </w:pPr>
    </w:p>
    <w:p w14:paraId="024EEB24" w14:textId="77777777" w:rsidR="00B975A5" w:rsidRPr="00C8579C" w:rsidRDefault="00B975A5" w:rsidP="004E7A3A">
      <w:pPr>
        <w:pStyle w:val="Telobesedila2"/>
        <w:keepNext/>
        <w:keepLines/>
        <w:rPr>
          <w:rFonts w:ascii="Tahoma" w:hAnsi="Tahoma" w:cs="Tahoma"/>
          <w:smallCaps/>
          <w:lang w:val="sl-SI"/>
        </w:rPr>
      </w:pPr>
      <w:r w:rsidRPr="00C8579C">
        <w:rPr>
          <w:rFonts w:ascii="Tahoma" w:hAnsi="Tahoma" w:cs="Tahoma"/>
          <w:smallCaps/>
          <w:lang w:val="sl-SI"/>
        </w:rPr>
        <w:t>Dokazilo:</w:t>
      </w:r>
    </w:p>
    <w:p w14:paraId="289F73BC" w14:textId="77777777" w:rsidR="00B975A5" w:rsidRPr="00C8579C" w:rsidRDefault="00B975A5" w:rsidP="004E7A3A">
      <w:pPr>
        <w:pStyle w:val="Odstavekseznama"/>
        <w:keepNext/>
        <w:keepLines/>
        <w:ind w:left="0"/>
        <w:jc w:val="both"/>
        <w:rPr>
          <w:rFonts w:ascii="Tahoma" w:hAnsi="Tahoma" w:cs="Tahoma"/>
          <w:szCs w:val="22"/>
        </w:rPr>
      </w:pPr>
      <w:r w:rsidRPr="00C8579C">
        <w:rPr>
          <w:rFonts w:ascii="Tahoma" w:hAnsi="Tahoma" w:cs="Tahoma"/>
          <w:szCs w:val="22"/>
        </w:rPr>
        <w:t>Izpolnjen ESPD (</w:t>
      </w:r>
      <w:r w:rsidRPr="00C8579C">
        <w:rPr>
          <w:rFonts w:ascii="Tahoma" w:hAnsi="Tahoma" w:cs="Tahoma"/>
          <w:i/>
          <w:szCs w:val="22"/>
        </w:rPr>
        <w:t xml:space="preserve">v »Del III: Razlogi za izključitev, D: </w:t>
      </w:r>
      <w:r w:rsidRPr="00C8579C">
        <w:rPr>
          <w:rFonts w:ascii="Tahoma" w:hAnsi="Tahoma" w:cs="Tahoma"/>
          <w:i/>
        </w:rPr>
        <w:t>Nacionalni razlogi za izključite</w:t>
      </w:r>
      <w:r w:rsidRPr="00C8579C">
        <w:rPr>
          <w:rFonts w:ascii="Tahoma" w:hAnsi="Tahoma" w:cs="Tahoma"/>
        </w:rPr>
        <w:t>v</w:t>
      </w:r>
      <w:r w:rsidRPr="00C8579C">
        <w:rPr>
          <w:rFonts w:ascii="Tahoma" w:hAnsi="Tahoma" w:cs="Tahoma"/>
          <w:i/>
          <w:szCs w:val="22"/>
        </w:rPr>
        <w:t>«</w:t>
      </w:r>
      <w:r w:rsidRPr="00C8579C">
        <w:rPr>
          <w:rFonts w:ascii="Tahoma" w:hAnsi="Tahoma" w:cs="Tahoma"/>
          <w:szCs w:val="22"/>
        </w:rPr>
        <w:t>) s strani vseh gospodarskih subjektov v ponudbi.</w:t>
      </w:r>
    </w:p>
    <w:p w14:paraId="0827BADC" w14:textId="77777777" w:rsidR="00B975A5" w:rsidRPr="00C8579C" w:rsidRDefault="00B975A5" w:rsidP="004E7A3A">
      <w:pPr>
        <w:pStyle w:val="Odstavekseznama"/>
        <w:keepNext/>
        <w:keepLines/>
        <w:ind w:left="0"/>
        <w:jc w:val="both"/>
        <w:rPr>
          <w:rFonts w:ascii="Tahoma" w:hAnsi="Tahoma" w:cs="Tahoma"/>
          <w:szCs w:val="22"/>
        </w:rPr>
      </w:pPr>
    </w:p>
    <w:p w14:paraId="7F1BD831" w14:textId="77777777" w:rsidR="003546FD" w:rsidRPr="00C8579C" w:rsidRDefault="003546FD" w:rsidP="004E7A3A">
      <w:pPr>
        <w:pStyle w:val="Odstavekseznama"/>
        <w:keepNext/>
        <w:keepLines/>
        <w:ind w:left="0"/>
        <w:jc w:val="both"/>
        <w:rPr>
          <w:rFonts w:ascii="Tahoma" w:hAnsi="Tahoma" w:cs="Tahoma"/>
        </w:rPr>
      </w:pPr>
      <w:r w:rsidRPr="00C8579C">
        <w:rPr>
          <w:rFonts w:ascii="Tahoma" w:hAnsi="Tahoma" w:cs="Tahoma"/>
        </w:rPr>
        <w:t xml:space="preserve">Naročnik </w:t>
      </w:r>
      <w:r w:rsidRPr="00C8579C">
        <w:rPr>
          <w:rFonts w:ascii="Tahoma" w:hAnsi="Tahoma" w:cs="Tahoma"/>
          <w:bCs/>
        </w:rPr>
        <w:t xml:space="preserve">bo pred oddajo javnega naročila za </w:t>
      </w:r>
      <w:r w:rsidRPr="00C8579C">
        <w:rPr>
          <w:rFonts w:ascii="Tahoma" w:hAnsi="Tahoma" w:cs="Tahoma"/>
        </w:rPr>
        <w:t>ponudnika</w:t>
      </w:r>
      <w:r>
        <w:rPr>
          <w:rFonts w:ascii="Tahoma" w:hAnsi="Tahoma" w:cs="Tahoma"/>
        </w:rPr>
        <w:t>,</w:t>
      </w:r>
      <w:r w:rsidRPr="00C8579C">
        <w:rPr>
          <w:rFonts w:ascii="Tahoma" w:hAnsi="Tahoma" w:cs="Tahoma"/>
        </w:rPr>
        <w:t xml:space="preserve"> </w:t>
      </w:r>
      <w:r w:rsidRPr="00111389">
        <w:rPr>
          <w:rFonts w:ascii="Tahoma" w:hAnsi="Tahoma" w:cs="Tahoma"/>
          <w:bCs/>
          <w:szCs w:val="22"/>
        </w:rPr>
        <w:t>kateremu se je odločil oddati predmetno naročilo</w:t>
      </w:r>
      <w:r>
        <w:rPr>
          <w:rFonts w:ascii="Tahoma" w:hAnsi="Tahoma" w:cs="Tahoma"/>
          <w:bCs/>
          <w:szCs w:val="22"/>
        </w:rPr>
        <w:t>,</w:t>
      </w:r>
      <w:r w:rsidRPr="00C8579C">
        <w:rPr>
          <w:rFonts w:ascii="Tahoma" w:hAnsi="Tahoma" w:cs="Tahoma"/>
        </w:rPr>
        <w:t xml:space="preserve"> pridobil potrdilo, ki ga izda pristojni organ v Republiki Sloveniji, drugi državi članici EU ali tretji državi</w:t>
      </w:r>
      <w:r>
        <w:rPr>
          <w:rFonts w:ascii="Tahoma" w:hAnsi="Tahoma" w:cs="Tahoma"/>
        </w:rPr>
        <w:t xml:space="preserve"> </w:t>
      </w:r>
      <w:r w:rsidRPr="00685C4E">
        <w:rPr>
          <w:rFonts w:ascii="Tahoma" w:hAnsi="Tahoma" w:cs="Tahoma"/>
          <w:bCs/>
        </w:rPr>
        <w:t xml:space="preserve">oziroma izpis iz aplikacije </w:t>
      </w:r>
      <w:proofErr w:type="spellStart"/>
      <w:r w:rsidRPr="00685C4E">
        <w:rPr>
          <w:rFonts w:ascii="Tahoma" w:hAnsi="Tahoma" w:cs="Tahoma"/>
          <w:bCs/>
        </w:rPr>
        <w:t>eDosje</w:t>
      </w:r>
      <w:proofErr w:type="spellEnd"/>
      <w:r w:rsidRPr="00C8579C">
        <w:rPr>
          <w:rFonts w:ascii="Tahoma" w:hAnsi="Tahoma" w:cs="Tahoma"/>
        </w:rPr>
        <w:t xml:space="preserve">. </w:t>
      </w:r>
    </w:p>
    <w:p w14:paraId="6A41C42A" w14:textId="77777777" w:rsidR="003546FD" w:rsidRDefault="003546FD" w:rsidP="004E7A3A">
      <w:pPr>
        <w:pStyle w:val="Telobesedila2"/>
        <w:keepNext/>
        <w:keepLines/>
        <w:ind w:left="1080" w:right="0"/>
        <w:rPr>
          <w:rFonts w:ascii="Tahoma" w:hAnsi="Tahoma" w:cs="Tahoma"/>
          <w:b w:val="0"/>
          <w:lang w:val="sl-SI"/>
        </w:rPr>
      </w:pPr>
    </w:p>
    <w:p w14:paraId="780F5C8A" w14:textId="77777777" w:rsidR="003546FD" w:rsidRDefault="003546FD" w:rsidP="004E7A3A">
      <w:pPr>
        <w:keepNext/>
        <w:keepLines/>
        <w:jc w:val="both"/>
        <w:rPr>
          <w:rFonts w:ascii="Tahoma" w:hAnsi="Tahoma" w:cs="Tahoma"/>
          <w:szCs w:val="22"/>
        </w:rPr>
      </w:pPr>
      <w:r>
        <w:rPr>
          <w:rFonts w:ascii="Tahoma" w:hAnsi="Tahoma" w:cs="Tahoma"/>
          <w:szCs w:val="22"/>
        </w:rPr>
        <w:t xml:space="preserve">V kolikor naročnik sam ne bo mogel preveriti (ne)obstoja zgoraj navedenih razlogov za izključitev, bo ponudnika pozval na predložitev ustreznih dokazil. </w:t>
      </w:r>
    </w:p>
    <w:p w14:paraId="005E1FCF" w14:textId="77777777" w:rsidR="003546FD" w:rsidRDefault="003546FD" w:rsidP="004E7A3A">
      <w:pPr>
        <w:keepNext/>
        <w:keepLines/>
        <w:jc w:val="both"/>
        <w:rPr>
          <w:rFonts w:ascii="Tahoma" w:hAnsi="Tahoma" w:cs="Tahoma"/>
          <w:bCs/>
        </w:rPr>
      </w:pPr>
    </w:p>
    <w:p w14:paraId="35F6FD79" w14:textId="77777777" w:rsidR="003546FD" w:rsidRPr="008E6A4D" w:rsidRDefault="003546FD" w:rsidP="004E7A3A">
      <w:pPr>
        <w:keepNext/>
        <w:keepLines/>
        <w:jc w:val="both"/>
        <w:rPr>
          <w:rFonts w:ascii="Tahoma" w:hAnsi="Tahoma" w:cs="Tahoma"/>
          <w:bCs/>
        </w:rPr>
      </w:pPr>
      <w:r w:rsidRPr="008E6A4D">
        <w:rPr>
          <w:rFonts w:ascii="Tahoma" w:hAnsi="Tahoma" w:cs="Tahoma"/>
          <w:bCs/>
        </w:rPr>
        <w:t>Kot zadosten dokaz, da ne obstajajo razlogi za izključitev iz četrtega odstavka 75. člena ZJN-3, bo naročnik sprejel naslednja dokazila:</w:t>
      </w:r>
    </w:p>
    <w:p w14:paraId="5F66EA6A" w14:textId="77777777" w:rsidR="003546FD" w:rsidRPr="008E6A4D" w:rsidRDefault="003546FD" w:rsidP="004E7A3A">
      <w:pPr>
        <w:keepNext/>
        <w:keepLines/>
        <w:numPr>
          <w:ilvl w:val="0"/>
          <w:numId w:val="23"/>
        </w:numPr>
        <w:ind w:left="426" w:hanging="284"/>
        <w:jc w:val="both"/>
        <w:rPr>
          <w:rFonts w:ascii="Tahoma" w:hAnsi="Tahoma" w:cs="Tahoma"/>
          <w:bCs/>
        </w:rPr>
      </w:pPr>
      <w:r w:rsidRPr="008E6A4D">
        <w:rPr>
          <w:rFonts w:ascii="Tahoma" w:hAnsi="Tahoma" w:cs="Tahoma"/>
          <w:bCs/>
        </w:rPr>
        <w:lastRenderedPageBreak/>
        <w:t>izjavo določene osebe, dano pred pristojnim sodnim ali upravnim organom, notarjem ali pred pristojno poklicno ali trgovinsko organizacijo v matični državi te osebe ali v državi, v kateri ima sedež gospodarski subjekt (a) točka četrtega odstavka 75. člena ZJN-3),</w:t>
      </w:r>
    </w:p>
    <w:p w14:paraId="0A3BDC79" w14:textId="77777777" w:rsidR="003546FD" w:rsidRPr="000C7C67" w:rsidRDefault="003546FD" w:rsidP="004E7A3A">
      <w:pPr>
        <w:keepNext/>
        <w:keepLines/>
        <w:numPr>
          <w:ilvl w:val="0"/>
          <w:numId w:val="23"/>
        </w:numPr>
        <w:ind w:left="426" w:hanging="284"/>
        <w:jc w:val="both"/>
        <w:rPr>
          <w:rFonts w:ascii="Tahoma" w:hAnsi="Tahoma" w:cs="Tahoma"/>
          <w:bCs/>
        </w:rPr>
      </w:pPr>
      <w:r w:rsidRPr="008E6A4D">
        <w:rPr>
          <w:rFonts w:ascii="Tahoma" w:hAnsi="Tahoma" w:cs="Tahoma"/>
          <w:bCs/>
        </w:rPr>
        <w:t>izpis iz evidence o pravnomočnih odločbah o prekrških, ki jo vodi pristojni organ v Republiki Sloveniji, drugi državi članici ali tretji državi (b) točka četrtega odstavka 75. člena ZJN-3).</w:t>
      </w:r>
    </w:p>
    <w:p w14:paraId="6D72C57C" w14:textId="77777777" w:rsidR="00B975A5" w:rsidRPr="00C8579C" w:rsidRDefault="00B975A5" w:rsidP="004E7A3A">
      <w:pPr>
        <w:pStyle w:val="Odstavekseznama"/>
        <w:keepNext/>
        <w:keepLines/>
        <w:ind w:left="0"/>
        <w:jc w:val="both"/>
        <w:rPr>
          <w:rFonts w:ascii="Tahoma" w:hAnsi="Tahoma" w:cs="Tahoma"/>
        </w:rPr>
      </w:pPr>
    </w:p>
    <w:p w14:paraId="670F1384" w14:textId="77777777" w:rsidR="00B975A5" w:rsidRPr="00C8579C" w:rsidRDefault="00B975A5" w:rsidP="004E7A3A">
      <w:pPr>
        <w:pStyle w:val="Odstavekseznama"/>
        <w:keepNext/>
        <w:keepLines/>
        <w:ind w:left="0"/>
        <w:jc w:val="both"/>
        <w:rPr>
          <w:rFonts w:ascii="Tahoma" w:hAnsi="Tahoma" w:cs="Tahoma"/>
        </w:rPr>
      </w:pPr>
      <w:r w:rsidRPr="00C8579C">
        <w:rPr>
          <w:rFonts w:ascii="Tahoma" w:hAnsi="Tahoma" w:cs="Tahoma"/>
        </w:rPr>
        <w:t>Če država članica ali tretja država dokumentov in potrdil iz tretjega odstavka 77. člena ZJN-3 ne izdaja ali če ti ne zajemajo vseh primerov iz b) točke četrtega odstavka 75. člena ZJN-3 (iz podtočke D),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486C9754" w14:textId="77777777" w:rsidR="00362702" w:rsidRPr="00C8579C" w:rsidRDefault="00362702" w:rsidP="004E7A3A">
      <w:pPr>
        <w:keepNext/>
        <w:keepLines/>
        <w:jc w:val="both"/>
        <w:rPr>
          <w:rFonts w:ascii="Tahoma" w:hAnsi="Tahoma" w:cs="Tahoma"/>
        </w:rPr>
      </w:pPr>
    </w:p>
    <w:p w14:paraId="08F64C55" w14:textId="77777777" w:rsidR="00440BF3" w:rsidRPr="00C8579C" w:rsidRDefault="00440BF3" w:rsidP="004E7A3A">
      <w:pPr>
        <w:keepNext/>
        <w:keepLines/>
        <w:numPr>
          <w:ilvl w:val="1"/>
          <w:numId w:val="2"/>
        </w:numPr>
        <w:jc w:val="both"/>
        <w:rPr>
          <w:rFonts w:ascii="Tahoma" w:hAnsi="Tahoma" w:cs="Tahoma"/>
          <w:b/>
        </w:rPr>
      </w:pPr>
      <w:r w:rsidRPr="00C8579C">
        <w:rPr>
          <w:rFonts w:ascii="Tahoma" w:hAnsi="Tahoma" w:cs="Tahoma"/>
          <w:b/>
        </w:rPr>
        <w:t>Pogoji za sodelovanje</w:t>
      </w:r>
      <w:r w:rsidR="006A26FA" w:rsidRPr="00C8579C">
        <w:rPr>
          <w:rFonts w:ascii="Tahoma" w:hAnsi="Tahoma" w:cs="Tahoma"/>
          <w:b/>
        </w:rPr>
        <w:t xml:space="preserve"> </w:t>
      </w:r>
    </w:p>
    <w:p w14:paraId="4E5046E7" w14:textId="77777777" w:rsidR="00F04689" w:rsidRPr="00C8579C" w:rsidRDefault="00702B79" w:rsidP="004E7A3A">
      <w:pPr>
        <w:keepNext/>
        <w:keepLines/>
        <w:numPr>
          <w:ilvl w:val="2"/>
          <w:numId w:val="2"/>
        </w:numPr>
        <w:jc w:val="both"/>
        <w:rPr>
          <w:rFonts w:ascii="Tahoma" w:hAnsi="Tahoma" w:cs="Tahoma"/>
          <w:b/>
        </w:rPr>
      </w:pPr>
      <w:r w:rsidRPr="00C8579C">
        <w:rPr>
          <w:rFonts w:ascii="Tahoma" w:hAnsi="Tahoma" w:cs="Tahoma"/>
          <w:b/>
        </w:rPr>
        <w:t xml:space="preserve">Ustreznost </w:t>
      </w:r>
      <w:r w:rsidR="00395842" w:rsidRPr="00C8579C">
        <w:rPr>
          <w:rFonts w:ascii="Tahoma" w:hAnsi="Tahoma" w:cs="Tahoma"/>
          <w:b/>
        </w:rPr>
        <w:t>za opravljanje poklicne dejavnosti</w:t>
      </w:r>
    </w:p>
    <w:p w14:paraId="78BCDF29" w14:textId="77777777" w:rsidR="00E11ADF" w:rsidRPr="00C8579C" w:rsidRDefault="00E11ADF" w:rsidP="004E7A3A">
      <w:pPr>
        <w:keepNext/>
        <w:keepLines/>
        <w:jc w:val="both"/>
        <w:rPr>
          <w:rFonts w:ascii="Tahoma" w:hAnsi="Tahoma" w:cs="Tahoma"/>
        </w:rPr>
      </w:pPr>
    </w:p>
    <w:p w14:paraId="00CA2089" w14:textId="77777777" w:rsidR="00BF1947" w:rsidRPr="00C8579C" w:rsidRDefault="00702B79" w:rsidP="004E7A3A">
      <w:pPr>
        <w:keepNext/>
        <w:keepLines/>
        <w:jc w:val="both"/>
        <w:rPr>
          <w:rFonts w:ascii="Tahoma" w:hAnsi="Tahoma" w:cs="Tahoma"/>
        </w:rPr>
      </w:pPr>
      <w:r w:rsidRPr="00C8579C">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654EC5F7" w14:textId="77777777" w:rsidR="00F20C0B" w:rsidRPr="00C8579C" w:rsidRDefault="00F20C0B" w:rsidP="004E7A3A">
      <w:pPr>
        <w:keepNext/>
        <w:keepLines/>
        <w:jc w:val="both"/>
        <w:rPr>
          <w:rFonts w:ascii="Tahoma" w:hAnsi="Tahoma" w:cs="Tahoma"/>
        </w:rPr>
      </w:pPr>
    </w:p>
    <w:p w14:paraId="1A0D764A" w14:textId="77777777" w:rsidR="00702B79" w:rsidRDefault="00702B79" w:rsidP="004E7A3A">
      <w:pPr>
        <w:keepNext/>
        <w:keepLines/>
        <w:jc w:val="both"/>
        <w:rPr>
          <w:rFonts w:ascii="Tahoma" w:hAnsi="Tahoma" w:cs="Tahoma"/>
        </w:rPr>
      </w:pPr>
      <w:r w:rsidRPr="00C8579C">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117FC6DC" w14:textId="77777777" w:rsidR="00341A94" w:rsidRPr="00C8579C" w:rsidRDefault="00341A94" w:rsidP="004E7A3A">
      <w:pPr>
        <w:keepNext/>
        <w:keepLines/>
        <w:jc w:val="both"/>
        <w:rPr>
          <w:rFonts w:ascii="Tahoma" w:hAnsi="Tahoma" w:cs="Tahoma"/>
        </w:rPr>
      </w:pPr>
    </w:p>
    <w:p w14:paraId="6DFC8E75" w14:textId="77777777" w:rsidR="00821BE2" w:rsidRPr="00C8579C" w:rsidRDefault="00821BE2" w:rsidP="004E7A3A">
      <w:pPr>
        <w:keepNext/>
        <w:keepLines/>
        <w:jc w:val="both"/>
        <w:rPr>
          <w:rFonts w:ascii="Tahoma" w:eastAsia="Calibri" w:hAnsi="Tahoma" w:cs="Tahoma"/>
          <w:bCs/>
          <w:i/>
          <w:sz w:val="19"/>
          <w:szCs w:val="19"/>
        </w:rPr>
      </w:pPr>
      <w:r w:rsidRPr="00C8579C">
        <w:rPr>
          <w:rFonts w:ascii="Tahoma" w:eastAsia="Calibri" w:hAnsi="Tahoma" w:cs="Tahoma"/>
          <w:bCs/>
          <w:i/>
          <w:sz w:val="19"/>
          <w:szCs w:val="19"/>
        </w:rPr>
        <w:t xml:space="preserve">Zgoraj navedene pogoje lahko ponudnik izpolni samostojno, kot skupina ponudnikov ali s podizvajalci oz. subjektom, katerega zmogljivost bo ponudnik uporabil (glede na dejavnosti, ki so predmet javnega naročila in jih bo v okviru ponudbe posamezni subjekt izvajal). </w:t>
      </w:r>
    </w:p>
    <w:p w14:paraId="3B5AE7EC" w14:textId="221258F5" w:rsidR="000C5B2E" w:rsidRPr="00C8579C" w:rsidRDefault="000C5B2E" w:rsidP="004E7A3A">
      <w:pPr>
        <w:keepNext/>
        <w:keepLines/>
        <w:jc w:val="both"/>
        <w:rPr>
          <w:rFonts w:ascii="Tahoma" w:eastAsia="Calibri" w:hAnsi="Tahoma" w:cs="Tahoma"/>
          <w:bCs/>
        </w:rPr>
      </w:pPr>
    </w:p>
    <w:p w14:paraId="29802CFD" w14:textId="77777777" w:rsidR="00650E5C" w:rsidRPr="00C8579C" w:rsidRDefault="00650E5C" w:rsidP="004E7A3A">
      <w:pPr>
        <w:pStyle w:val="Telobesedila2"/>
        <w:keepNext/>
        <w:keepLines/>
        <w:rPr>
          <w:rFonts w:ascii="Tahoma" w:hAnsi="Tahoma" w:cs="Tahoma"/>
          <w:smallCaps/>
          <w:lang w:val="sl-SI"/>
        </w:rPr>
      </w:pPr>
      <w:r w:rsidRPr="00C8579C">
        <w:rPr>
          <w:rFonts w:ascii="Tahoma" w:hAnsi="Tahoma" w:cs="Tahoma"/>
          <w:smallCaps/>
          <w:lang w:val="sl-SI"/>
        </w:rPr>
        <w:t>Dokazila:</w:t>
      </w:r>
    </w:p>
    <w:p w14:paraId="354AC119" w14:textId="77777777" w:rsidR="00363E6C" w:rsidRDefault="00363E6C" w:rsidP="004E7A3A">
      <w:pPr>
        <w:pStyle w:val="Telobesedila2"/>
        <w:keepNext/>
        <w:keepLines/>
        <w:rPr>
          <w:rFonts w:ascii="Tahoma" w:hAnsi="Tahoma" w:cs="Tahoma"/>
          <w:b w:val="0"/>
          <w:szCs w:val="22"/>
          <w:lang w:val="sl-SI"/>
        </w:rPr>
      </w:pPr>
      <w:r w:rsidRPr="00C8579C">
        <w:rPr>
          <w:rFonts w:ascii="Tahoma" w:hAnsi="Tahoma" w:cs="Tahoma"/>
          <w:b w:val="0"/>
          <w:szCs w:val="22"/>
          <w:lang w:val="sl-SI"/>
        </w:rPr>
        <w:t>Izpolnjen ESPD (</w:t>
      </w:r>
      <w:r w:rsidRPr="00C8579C">
        <w:rPr>
          <w:rFonts w:ascii="Tahoma" w:hAnsi="Tahoma" w:cs="Tahoma"/>
          <w:b w:val="0"/>
          <w:i/>
          <w:szCs w:val="22"/>
          <w:lang w:val="sl-SI"/>
        </w:rPr>
        <w:t>v »Del IV: Pogoji za sodelovanje, ɑ: Skupna navedba za vse pogoje za sodelovanje«</w:t>
      </w:r>
      <w:r w:rsidRPr="00C8579C">
        <w:rPr>
          <w:rFonts w:ascii="Tahoma" w:hAnsi="Tahoma" w:cs="Tahoma"/>
          <w:b w:val="0"/>
          <w:szCs w:val="22"/>
          <w:lang w:val="sl-SI"/>
        </w:rPr>
        <w:t>) s strani vseh gospodarskih subjektov v ponudbi.</w:t>
      </w:r>
    </w:p>
    <w:p w14:paraId="0FDEB819" w14:textId="77777777" w:rsidR="00D239BA" w:rsidRDefault="00D239BA" w:rsidP="004E7A3A">
      <w:pPr>
        <w:pStyle w:val="Odstavekseznama"/>
        <w:keepNext/>
        <w:keepLines/>
        <w:ind w:left="0"/>
        <w:jc w:val="both"/>
        <w:rPr>
          <w:rFonts w:ascii="Tahoma" w:hAnsi="Tahoma" w:cs="Tahoma"/>
          <w:szCs w:val="22"/>
        </w:rPr>
      </w:pPr>
    </w:p>
    <w:p w14:paraId="09D048A2" w14:textId="77777777" w:rsidR="00AC15EA" w:rsidRDefault="00AC15EA" w:rsidP="004E7A3A">
      <w:pPr>
        <w:pStyle w:val="Telobesedila2"/>
        <w:keepNext/>
        <w:keepLines/>
        <w:ind w:right="0"/>
        <w:rPr>
          <w:rFonts w:ascii="Tahoma" w:hAnsi="Tahoma" w:cs="Tahoma"/>
          <w:b w:val="0"/>
          <w:szCs w:val="22"/>
          <w:lang w:val="sl-SI"/>
        </w:rPr>
      </w:pPr>
      <w:r>
        <w:rPr>
          <w:rFonts w:ascii="Tahoma" w:hAnsi="Tahoma" w:cs="Tahoma"/>
          <w:b w:val="0"/>
          <w:szCs w:val="22"/>
          <w:lang w:val="sl-SI"/>
        </w:rPr>
        <w:t xml:space="preserve">Naročnik bo preveril, ali je gospodarski subjekt s sedežem v Republiki Sloveniji vpisan v enega od poklicnih ali poslovnih registrov na način, da bo </w:t>
      </w:r>
      <w:proofErr w:type="spellStart"/>
      <w:r>
        <w:rPr>
          <w:rFonts w:ascii="Tahoma" w:hAnsi="Tahoma" w:cs="Tahoma"/>
          <w:b w:val="0"/>
          <w:szCs w:val="22"/>
          <w:lang w:val="sl-SI"/>
        </w:rPr>
        <w:t>vpogledal</w:t>
      </w:r>
      <w:proofErr w:type="spellEnd"/>
      <w:r>
        <w:rPr>
          <w:rFonts w:ascii="Tahoma" w:hAnsi="Tahoma" w:cs="Tahoma"/>
          <w:b w:val="0"/>
          <w:szCs w:val="22"/>
          <w:lang w:val="sl-SI"/>
        </w:rPr>
        <w:t xml:space="preserve"> v javno dostopne podatke AJPES. Naročnik si pridržuje pravico zahtevati ustrezna dokazila, v kolikor ne bo mogel dostopati do javno dostopnih podatkov. Ponudnik mora za gospodarski subjekt s sedežem izven Republike Sloveniji predložiti ustrezno dokazilo.</w:t>
      </w:r>
    </w:p>
    <w:p w14:paraId="167F20FB" w14:textId="77777777" w:rsidR="00AC15EA" w:rsidRDefault="00AC15EA" w:rsidP="004E7A3A">
      <w:pPr>
        <w:pStyle w:val="Telobesedila2"/>
        <w:keepNext/>
        <w:keepLines/>
        <w:ind w:right="0"/>
        <w:rPr>
          <w:rFonts w:ascii="Tahoma" w:hAnsi="Tahoma" w:cs="Tahoma"/>
          <w:b w:val="0"/>
          <w:szCs w:val="22"/>
          <w:lang w:val="sl-SI"/>
        </w:rPr>
      </w:pPr>
    </w:p>
    <w:p w14:paraId="26210484" w14:textId="77777777" w:rsidR="00AC15EA" w:rsidRDefault="00AC15EA" w:rsidP="004E7A3A">
      <w:pPr>
        <w:pStyle w:val="Telobesedila2"/>
        <w:keepNext/>
        <w:keepLines/>
        <w:ind w:right="0"/>
        <w:rPr>
          <w:rFonts w:ascii="Tahoma" w:hAnsi="Tahoma" w:cs="Tahoma"/>
          <w:b w:val="0"/>
          <w:lang w:val="sl-SI"/>
        </w:rPr>
      </w:pPr>
      <w:r w:rsidRPr="00752313">
        <w:rPr>
          <w:rFonts w:ascii="Tahoma" w:hAnsi="Tahoma" w:cs="Tahoma"/>
          <w:b w:val="0"/>
          <w:lang w:val="sl-SI"/>
        </w:rPr>
        <w:t>Če ima ponudnik sedež izven Republike Slovenije, bo moral ponudnik, na poziv naročnika, dokazilo o vpisu v enega od poklicnih ali poslovnih registrov, ki se vodijo v državi članici, v kateri ima gospodarski subjekt sedež</w:t>
      </w:r>
      <w:r w:rsidRPr="00752313">
        <w:rPr>
          <w:rFonts w:ascii="Tahoma" w:hAnsi="Tahoma" w:cs="Tahoma"/>
          <w:lang w:val="sl-SI"/>
        </w:rPr>
        <w:t xml:space="preserve"> </w:t>
      </w:r>
      <w:r w:rsidRPr="00752313">
        <w:rPr>
          <w:rFonts w:ascii="Tahoma" w:hAnsi="Tahoma" w:cs="Tahoma"/>
          <w:b w:val="0"/>
          <w:lang w:val="sl-SI"/>
        </w:rPr>
        <w:t>predložiti sam. Navedeno dokazilo lahko ponudnik predloži že v ponudbi.</w:t>
      </w:r>
    </w:p>
    <w:p w14:paraId="0D0E9E01" w14:textId="77777777" w:rsidR="0096083C" w:rsidRDefault="0096083C" w:rsidP="004E7A3A">
      <w:pPr>
        <w:pStyle w:val="Telobesedila2"/>
        <w:keepNext/>
        <w:keepLines/>
        <w:rPr>
          <w:rFonts w:ascii="Tahoma" w:hAnsi="Tahoma" w:cs="Tahoma"/>
          <w:b w:val="0"/>
          <w:szCs w:val="22"/>
          <w:lang w:val="sl-SI"/>
        </w:rPr>
      </w:pPr>
    </w:p>
    <w:p w14:paraId="04D03F3E" w14:textId="77777777" w:rsidR="009729B6" w:rsidRPr="00C8579C" w:rsidRDefault="00307846" w:rsidP="004E7A3A">
      <w:pPr>
        <w:keepNext/>
        <w:keepLines/>
        <w:numPr>
          <w:ilvl w:val="2"/>
          <w:numId w:val="2"/>
        </w:numPr>
        <w:jc w:val="both"/>
        <w:rPr>
          <w:rFonts w:ascii="Tahoma" w:hAnsi="Tahoma" w:cs="Tahoma"/>
          <w:b/>
        </w:rPr>
      </w:pPr>
      <w:r>
        <w:rPr>
          <w:rFonts w:ascii="Tahoma" w:hAnsi="Tahoma" w:cs="Tahoma"/>
          <w:b/>
        </w:rPr>
        <w:t>Tehnična sposobnost</w:t>
      </w:r>
    </w:p>
    <w:p w14:paraId="4416EDD0" w14:textId="77777777" w:rsidR="000A1EC6" w:rsidRPr="00C8579C" w:rsidRDefault="000A1EC6" w:rsidP="004E7A3A">
      <w:pPr>
        <w:keepNext/>
        <w:keepLines/>
        <w:ind w:left="1080"/>
        <w:jc w:val="both"/>
        <w:rPr>
          <w:rFonts w:ascii="Tahoma" w:hAnsi="Tahoma" w:cs="Tahoma"/>
          <w:b/>
        </w:rPr>
      </w:pPr>
    </w:p>
    <w:p w14:paraId="28DF287E" w14:textId="77777777" w:rsidR="00A7708E" w:rsidRPr="00B2333E" w:rsidRDefault="00A7708E" w:rsidP="004E7A3A">
      <w:pPr>
        <w:keepNext/>
        <w:keepLines/>
        <w:jc w:val="both"/>
        <w:rPr>
          <w:rFonts w:ascii="Tahoma" w:hAnsi="Tahoma" w:cs="Tahoma"/>
        </w:rPr>
      </w:pPr>
      <w:r w:rsidRPr="00B2333E">
        <w:rPr>
          <w:rFonts w:ascii="Tahoma" w:hAnsi="Tahoma" w:cs="Tahoma"/>
        </w:rPr>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1421305C" w14:textId="77777777" w:rsidR="00A7708E" w:rsidRPr="00B2333E" w:rsidRDefault="00A7708E" w:rsidP="004E7A3A">
      <w:pPr>
        <w:keepNext/>
        <w:keepLines/>
        <w:ind w:left="567" w:firstLine="60"/>
        <w:jc w:val="both"/>
        <w:rPr>
          <w:rFonts w:ascii="Tahoma" w:hAnsi="Tahoma" w:cs="Tahoma"/>
        </w:rPr>
      </w:pPr>
    </w:p>
    <w:p w14:paraId="5848F0F1" w14:textId="77777777" w:rsidR="00A7708E" w:rsidRPr="00B2333E" w:rsidRDefault="00A7708E" w:rsidP="004E7A3A">
      <w:pPr>
        <w:keepNext/>
        <w:keepLines/>
        <w:jc w:val="both"/>
        <w:rPr>
          <w:rFonts w:ascii="Tahoma" w:hAnsi="Tahoma" w:cs="Tahoma"/>
        </w:rPr>
      </w:pPr>
      <w:r w:rsidRPr="00B2333E">
        <w:rPr>
          <w:rFonts w:ascii="Tahoma" w:hAnsi="Tahoma" w:cs="Tahoma"/>
        </w:rPr>
        <w:t>Predmet ponudbe mora izpolnjevati vse standarde, pogoje in zahteve naročnika</w:t>
      </w:r>
      <w:r>
        <w:rPr>
          <w:rFonts w:ascii="Tahoma" w:hAnsi="Tahoma" w:cs="Tahoma"/>
        </w:rPr>
        <w:t xml:space="preserve"> oziroma proizvajalca sistema stabilnega gašenja</w:t>
      </w:r>
      <w:r w:rsidRPr="00B2333E">
        <w:rPr>
          <w:rFonts w:ascii="Tahoma" w:hAnsi="Tahoma" w:cs="Tahoma"/>
        </w:rPr>
        <w:t>, navedene v</w:t>
      </w:r>
      <w:r>
        <w:rPr>
          <w:rFonts w:ascii="Tahoma" w:hAnsi="Tahoma" w:cs="Tahoma"/>
        </w:rPr>
        <w:t xml:space="preserve"> razpisni</w:t>
      </w:r>
      <w:r w:rsidRPr="00B2333E">
        <w:rPr>
          <w:rFonts w:ascii="Tahoma" w:hAnsi="Tahoma" w:cs="Tahoma"/>
        </w:rPr>
        <w:t xml:space="preserve"> dokumentacij</w:t>
      </w:r>
      <w:r>
        <w:rPr>
          <w:rFonts w:ascii="Tahoma" w:hAnsi="Tahoma" w:cs="Tahoma"/>
        </w:rPr>
        <w:t>i</w:t>
      </w:r>
      <w:r w:rsidRPr="00B2333E">
        <w:rPr>
          <w:rFonts w:ascii="Tahoma" w:hAnsi="Tahoma" w:cs="Tahoma"/>
        </w:rPr>
        <w:t xml:space="preserve">. </w:t>
      </w:r>
    </w:p>
    <w:p w14:paraId="78F8DBCB" w14:textId="77777777" w:rsidR="00307846" w:rsidRPr="00C00614" w:rsidRDefault="00307846" w:rsidP="004E7A3A">
      <w:pPr>
        <w:keepNext/>
        <w:keepLines/>
        <w:jc w:val="both"/>
        <w:rPr>
          <w:rFonts w:ascii="Tahoma" w:hAnsi="Tahoma" w:cs="Tahoma"/>
          <w:bCs/>
          <w:i/>
          <w:color w:val="000000" w:themeColor="text1"/>
        </w:rPr>
      </w:pPr>
    </w:p>
    <w:p w14:paraId="1A86EC35" w14:textId="77777777" w:rsidR="00A7708E" w:rsidRPr="00A7708E" w:rsidRDefault="00A7708E" w:rsidP="004E7A3A">
      <w:pPr>
        <w:keepNext/>
        <w:keepLines/>
        <w:jc w:val="both"/>
        <w:rPr>
          <w:rFonts w:ascii="Tahoma" w:hAnsi="Tahoma"/>
        </w:rPr>
      </w:pPr>
      <w:r w:rsidRPr="00A7708E">
        <w:rPr>
          <w:rFonts w:ascii="Tahoma" w:hAnsi="Tahoma"/>
        </w:rPr>
        <w:t>Ponudnik mora:</w:t>
      </w:r>
    </w:p>
    <w:p w14:paraId="45207F4D" w14:textId="77777777" w:rsidR="00A7708E" w:rsidRPr="00A7708E" w:rsidRDefault="00A7708E" w:rsidP="004E7A3A">
      <w:pPr>
        <w:keepNext/>
        <w:keepLines/>
        <w:numPr>
          <w:ilvl w:val="0"/>
          <w:numId w:val="9"/>
        </w:numPr>
        <w:jc w:val="both"/>
        <w:rPr>
          <w:rFonts w:ascii="Tahoma" w:hAnsi="Tahoma"/>
        </w:rPr>
      </w:pPr>
      <w:r w:rsidRPr="00A7708E">
        <w:rPr>
          <w:rFonts w:ascii="Tahoma" w:hAnsi="Tahoma"/>
        </w:rPr>
        <w:t>biti pri pristojnem organu registriran za opravljanje dejavnosti, ki je predmet razpisa,</w:t>
      </w:r>
    </w:p>
    <w:p w14:paraId="0AC082D8" w14:textId="77777777" w:rsidR="00A7708E" w:rsidRPr="00A7708E" w:rsidRDefault="00A7708E" w:rsidP="004E7A3A">
      <w:pPr>
        <w:keepNext/>
        <w:keepLines/>
        <w:numPr>
          <w:ilvl w:val="0"/>
          <w:numId w:val="9"/>
        </w:numPr>
        <w:jc w:val="both"/>
        <w:rPr>
          <w:rFonts w:ascii="Tahoma" w:hAnsi="Tahoma"/>
        </w:rPr>
      </w:pPr>
      <w:r w:rsidRPr="00A7708E">
        <w:rPr>
          <w:rFonts w:ascii="Tahoma" w:hAnsi="Tahoma"/>
        </w:rPr>
        <w:t xml:space="preserve">imeti licenco za izvajanje sistemov tehničnega varovanja objektov, </w:t>
      </w:r>
    </w:p>
    <w:p w14:paraId="16685217" w14:textId="6326024A" w:rsidR="00A7708E" w:rsidRPr="00A7708E" w:rsidRDefault="00A7708E" w:rsidP="004E7A3A">
      <w:pPr>
        <w:keepNext/>
        <w:keepLines/>
        <w:numPr>
          <w:ilvl w:val="0"/>
          <w:numId w:val="9"/>
        </w:numPr>
        <w:jc w:val="both"/>
        <w:rPr>
          <w:rFonts w:ascii="Tahoma" w:hAnsi="Tahoma"/>
        </w:rPr>
      </w:pPr>
      <w:r w:rsidRPr="00A7708E">
        <w:rPr>
          <w:rFonts w:ascii="Tahoma" w:hAnsi="Tahoma"/>
        </w:rPr>
        <w:lastRenderedPageBreak/>
        <w:t xml:space="preserve">biti strokovno usposobljen za vzdrževanje požarno varnostnih naprav proizvajalcev Siemens, protivlomnih naprav proizvajalca Siemens in video sistemov s programsko </w:t>
      </w:r>
      <w:r w:rsidR="00096DD3">
        <w:rPr>
          <w:rFonts w:ascii="Tahoma" w:hAnsi="Tahoma"/>
        </w:rPr>
        <w:t xml:space="preserve">opremo </w:t>
      </w:r>
      <w:proofErr w:type="spellStart"/>
      <w:r w:rsidR="00096DD3">
        <w:rPr>
          <w:rFonts w:ascii="Tahoma" w:hAnsi="Tahoma"/>
        </w:rPr>
        <w:t>Mirasys</w:t>
      </w:r>
      <w:proofErr w:type="spellEnd"/>
      <w:r w:rsidR="00096DD3">
        <w:rPr>
          <w:rFonts w:ascii="Tahoma" w:hAnsi="Tahoma"/>
        </w:rPr>
        <w:t xml:space="preserve">, </w:t>
      </w:r>
      <w:r w:rsidRPr="00A7708E">
        <w:rPr>
          <w:rFonts w:ascii="Tahoma" w:hAnsi="Tahoma"/>
        </w:rPr>
        <w:t xml:space="preserve">na področju kupol za odvod dima in toplote proizvajalca Geze ter centralno nadzorni sistem MM8000 / </w:t>
      </w:r>
      <w:proofErr w:type="spellStart"/>
      <w:r w:rsidRPr="00A7708E">
        <w:rPr>
          <w:rFonts w:ascii="Tahoma" w:hAnsi="Tahoma"/>
        </w:rPr>
        <w:t>Desigo</w:t>
      </w:r>
      <w:proofErr w:type="spellEnd"/>
      <w:r w:rsidRPr="00A7708E">
        <w:rPr>
          <w:rFonts w:ascii="Tahoma" w:hAnsi="Tahoma"/>
        </w:rPr>
        <w:t xml:space="preserve"> CC.</w:t>
      </w:r>
    </w:p>
    <w:p w14:paraId="3B2209FB" w14:textId="77777777" w:rsidR="00A7708E" w:rsidRPr="00A7708E" w:rsidRDefault="00A7708E" w:rsidP="004E7A3A">
      <w:pPr>
        <w:keepNext/>
        <w:keepLines/>
        <w:jc w:val="both"/>
        <w:rPr>
          <w:rFonts w:ascii="Tahoma" w:hAnsi="Tahoma"/>
        </w:rPr>
      </w:pPr>
    </w:p>
    <w:p w14:paraId="23E5C2EB" w14:textId="77777777" w:rsidR="00A7708E" w:rsidRPr="00A7708E" w:rsidRDefault="00A7708E" w:rsidP="004E7A3A">
      <w:pPr>
        <w:pStyle w:val="Telobesedila2"/>
        <w:keepNext/>
        <w:keepLines/>
        <w:rPr>
          <w:rFonts w:ascii="Tahoma" w:eastAsiaTheme="minorHAnsi" w:hAnsi="Tahoma" w:cstheme="minorBidi"/>
          <w:b w:val="0"/>
          <w:szCs w:val="22"/>
          <w:lang w:val="sl-SI" w:eastAsia="en-US"/>
        </w:rPr>
      </w:pPr>
      <w:r w:rsidRPr="00A7708E">
        <w:rPr>
          <w:rFonts w:ascii="Tahoma" w:eastAsiaTheme="minorHAnsi" w:hAnsi="Tahoma" w:cstheme="minorBidi"/>
          <w:b w:val="0"/>
          <w:szCs w:val="22"/>
          <w:lang w:val="sl-SI" w:eastAsia="en-US"/>
        </w:rPr>
        <w:t>Dokazila:</w:t>
      </w:r>
    </w:p>
    <w:p w14:paraId="12DF24E7" w14:textId="3BCEEBDA" w:rsidR="00A7708E" w:rsidRPr="00363E6C" w:rsidRDefault="00A7708E" w:rsidP="004E7A3A">
      <w:pPr>
        <w:pStyle w:val="Odstavekseznama"/>
        <w:keepNext/>
        <w:keepLines/>
        <w:numPr>
          <w:ilvl w:val="0"/>
          <w:numId w:val="24"/>
        </w:numPr>
        <w:jc w:val="both"/>
        <w:rPr>
          <w:rFonts w:ascii="Tahoma" w:hAnsi="Tahoma" w:cs="Tahoma"/>
          <w:szCs w:val="22"/>
        </w:rPr>
      </w:pPr>
      <w:r>
        <w:rPr>
          <w:rFonts w:ascii="Tahoma" w:hAnsi="Tahoma" w:cs="Tahoma"/>
          <w:szCs w:val="22"/>
        </w:rPr>
        <w:t>Izpolnjen ESPD (</w:t>
      </w:r>
      <w:r w:rsidRPr="00500A39">
        <w:rPr>
          <w:rFonts w:ascii="Tahoma" w:hAnsi="Tahoma" w:cs="Tahoma"/>
          <w:i/>
          <w:szCs w:val="22"/>
        </w:rPr>
        <w:t>v »Del I</w:t>
      </w:r>
      <w:r>
        <w:rPr>
          <w:rFonts w:ascii="Tahoma" w:hAnsi="Tahoma" w:cs="Tahoma"/>
          <w:i/>
          <w:szCs w:val="22"/>
        </w:rPr>
        <w:t>V</w:t>
      </w:r>
      <w:r w:rsidRPr="00500A39">
        <w:rPr>
          <w:rFonts w:ascii="Tahoma" w:hAnsi="Tahoma" w:cs="Tahoma"/>
          <w:i/>
          <w:szCs w:val="22"/>
        </w:rPr>
        <w:t xml:space="preserve">: </w:t>
      </w:r>
      <w:r>
        <w:rPr>
          <w:rFonts w:ascii="Tahoma" w:hAnsi="Tahoma" w:cs="Tahoma"/>
          <w:i/>
          <w:szCs w:val="22"/>
        </w:rPr>
        <w:t>Pogoji za sodelovanje</w:t>
      </w:r>
      <w:r w:rsidRPr="00500A39">
        <w:rPr>
          <w:rFonts w:ascii="Tahoma" w:hAnsi="Tahoma" w:cs="Tahoma"/>
          <w:i/>
          <w:szCs w:val="22"/>
        </w:rPr>
        <w:t xml:space="preserve">, </w:t>
      </w:r>
      <w:r w:rsidRPr="00305479">
        <w:rPr>
          <w:rFonts w:ascii="Tahoma" w:hAnsi="Tahoma" w:cs="Tahoma"/>
          <w:i/>
          <w:szCs w:val="22"/>
        </w:rPr>
        <w:t>ɑ: Skupna navedba za vse pogoje za sodelovanje</w:t>
      </w:r>
      <w:r w:rsidRPr="00500A39">
        <w:rPr>
          <w:rFonts w:ascii="Tahoma" w:hAnsi="Tahoma" w:cs="Tahoma"/>
          <w:i/>
          <w:szCs w:val="22"/>
        </w:rPr>
        <w:t>«</w:t>
      </w:r>
      <w:r>
        <w:rPr>
          <w:rFonts w:ascii="Tahoma" w:hAnsi="Tahoma" w:cs="Tahoma"/>
          <w:szCs w:val="22"/>
        </w:rPr>
        <w:t xml:space="preserve">) s strani vseh gospodarskih subjektov v ponudbi </w:t>
      </w:r>
      <w:r>
        <w:rPr>
          <w:rFonts w:ascii="Tahoma" w:hAnsi="Tahoma" w:cs="Tahoma"/>
          <w:bCs/>
        </w:rPr>
        <w:t xml:space="preserve">(Priloga </w:t>
      </w:r>
      <w:r w:rsidR="00096DD3">
        <w:rPr>
          <w:rFonts w:ascii="Tahoma" w:hAnsi="Tahoma" w:cs="Tahoma"/>
          <w:bCs/>
        </w:rPr>
        <w:t>5</w:t>
      </w:r>
      <w:r>
        <w:rPr>
          <w:rFonts w:ascii="Tahoma" w:hAnsi="Tahoma" w:cs="Tahoma"/>
          <w:bCs/>
        </w:rPr>
        <w:t>)</w:t>
      </w:r>
      <w:r w:rsidRPr="00363E6C">
        <w:rPr>
          <w:rFonts w:ascii="Tahoma" w:hAnsi="Tahoma" w:cs="Tahoma"/>
          <w:szCs w:val="22"/>
        </w:rPr>
        <w:t>.</w:t>
      </w:r>
    </w:p>
    <w:p w14:paraId="4D6F40CE" w14:textId="68E1B351" w:rsidR="00A7708E" w:rsidRPr="00A7708E" w:rsidRDefault="00A7708E" w:rsidP="004E7A3A">
      <w:pPr>
        <w:keepNext/>
        <w:keepLines/>
        <w:numPr>
          <w:ilvl w:val="0"/>
          <w:numId w:val="24"/>
        </w:numPr>
        <w:jc w:val="both"/>
        <w:rPr>
          <w:rFonts w:ascii="Tahoma" w:hAnsi="Tahoma"/>
        </w:rPr>
      </w:pPr>
      <w:r w:rsidRPr="00A7708E">
        <w:rPr>
          <w:rFonts w:ascii="Tahoma" w:hAnsi="Tahoma"/>
        </w:rPr>
        <w:t>Potrdilo o registraciji za opravljanje dejavnosti, ki je predmet javnega naročila</w:t>
      </w:r>
      <w:r>
        <w:rPr>
          <w:rFonts w:ascii="Tahoma" w:hAnsi="Tahoma"/>
        </w:rPr>
        <w:t xml:space="preserve"> </w:t>
      </w:r>
      <w:r w:rsidR="00096DD3">
        <w:rPr>
          <w:rFonts w:ascii="Tahoma" w:hAnsi="Tahoma" w:cs="Tahoma"/>
          <w:bCs/>
        </w:rPr>
        <w:t>(Priloga 5</w:t>
      </w:r>
      <w:r>
        <w:rPr>
          <w:rFonts w:ascii="Tahoma" w:hAnsi="Tahoma" w:cs="Tahoma"/>
          <w:bCs/>
        </w:rPr>
        <w:t>)</w:t>
      </w:r>
      <w:r>
        <w:rPr>
          <w:rFonts w:ascii="Tahoma" w:hAnsi="Tahoma" w:cs="Tahoma"/>
        </w:rPr>
        <w:t>.</w:t>
      </w:r>
    </w:p>
    <w:p w14:paraId="354CE18F" w14:textId="6C896C4C" w:rsidR="00A7708E" w:rsidRPr="00A7708E" w:rsidRDefault="00A7708E" w:rsidP="004E7A3A">
      <w:pPr>
        <w:keepNext/>
        <w:keepLines/>
        <w:numPr>
          <w:ilvl w:val="0"/>
          <w:numId w:val="24"/>
        </w:numPr>
        <w:jc w:val="both"/>
        <w:rPr>
          <w:rFonts w:ascii="Tahoma" w:hAnsi="Tahoma"/>
        </w:rPr>
      </w:pPr>
      <w:r w:rsidRPr="00A7708E">
        <w:rPr>
          <w:rFonts w:ascii="Tahoma" w:hAnsi="Tahoma"/>
        </w:rPr>
        <w:t>Licenca (original ali fotokopija) za izvajanje sistemov tehničnega varovanja objektov</w:t>
      </w:r>
      <w:r>
        <w:rPr>
          <w:rFonts w:ascii="Tahoma" w:hAnsi="Tahoma"/>
        </w:rPr>
        <w:t xml:space="preserve"> </w:t>
      </w:r>
      <w:r>
        <w:rPr>
          <w:rFonts w:ascii="Tahoma" w:hAnsi="Tahoma" w:cs="Tahoma"/>
          <w:bCs/>
        </w:rPr>
        <w:t xml:space="preserve">(Priloga </w:t>
      </w:r>
      <w:r w:rsidR="00096DD3">
        <w:rPr>
          <w:rFonts w:ascii="Tahoma" w:hAnsi="Tahoma" w:cs="Tahoma"/>
          <w:bCs/>
        </w:rPr>
        <w:t>5</w:t>
      </w:r>
      <w:r>
        <w:rPr>
          <w:rFonts w:ascii="Tahoma" w:hAnsi="Tahoma" w:cs="Tahoma"/>
          <w:bCs/>
        </w:rPr>
        <w:t>)</w:t>
      </w:r>
      <w:r>
        <w:rPr>
          <w:rFonts w:ascii="Tahoma" w:hAnsi="Tahoma" w:cs="Tahoma"/>
        </w:rPr>
        <w:t>.</w:t>
      </w:r>
    </w:p>
    <w:p w14:paraId="407377F4" w14:textId="77777777" w:rsidR="00A7708E" w:rsidRPr="00A7708E" w:rsidRDefault="00A7708E" w:rsidP="004E7A3A">
      <w:pPr>
        <w:keepNext/>
        <w:keepLines/>
        <w:numPr>
          <w:ilvl w:val="0"/>
          <w:numId w:val="24"/>
        </w:numPr>
        <w:jc w:val="both"/>
        <w:rPr>
          <w:rFonts w:ascii="Tahoma" w:hAnsi="Tahoma"/>
        </w:rPr>
      </w:pPr>
      <w:r w:rsidRPr="00A7708E">
        <w:rPr>
          <w:rFonts w:ascii="Tahoma" w:hAnsi="Tahoma"/>
        </w:rPr>
        <w:t xml:space="preserve">Potrdilo (original ali fotokopija) proizvajalcev sistemov, da je ponudnik usposobljen za vzdrževanje požarno varnostnih naprav proizvajalcev Siemens ter protivlomnih naprav proizvajalca Siemens in video sistemov s programsko opremo </w:t>
      </w:r>
      <w:proofErr w:type="spellStart"/>
      <w:r w:rsidRPr="00A7708E">
        <w:rPr>
          <w:rFonts w:ascii="Tahoma" w:hAnsi="Tahoma"/>
        </w:rPr>
        <w:t>Mirasys</w:t>
      </w:r>
      <w:proofErr w:type="spellEnd"/>
      <w:r w:rsidRPr="00A7708E">
        <w:rPr>
          <w:rFonts w:ascii="Tahoma" w:hAnsi="Tahoma"/>
        </w:rPr>
        <w:t xml:space="preserve">, na področju kupol za odvod dima in toplote proizvajalca Geze ter centralno nadzorni sistem MM8000 / </w:t>
      </w:r>
      <w:proofErr w:type="spellStart"/>
      <w:r w:rsidRPr="00A7708E">
        <w:rPr>
          <w:rFonts w:ascii="Tahoma" w:hAnsi="Tahoma"/>
        </w:rPr>
        <w:t>Desigo</w:t>
      </w:r>
      <w:proofErr w:type="spellEnd"/>
      <w:r w:rsidRPr="00A7708E">
        <w:rPr>
          <w:rFonts w:ascii="Tahoma" w:hAnsi="Tahoma"/>
        </w:rPr>
        <w:t xml:space="preserve"> CC.</w:t>
      </w:r>
    </w:p>
    <w:p w14:paraId="53169F8B" w14:textId="77777777" w:rsidR="00A7708E" w:rsidRPr="00A7708E" w:rsidRDefault="00A7708E" w:rsidP="004E7A3A">
      <w:pPr>
        <w:keepNext/>
        <w:keepLines/>
        <w:jc w:val="both"/>
        <w:rPr>
          <w:rFonts w:ascii="Tahoma" w:hAnsi="Tahoma"/>
        </w:rPr>
      </w:pPr>
    </w:p>
    <w:p w14:paraId="0E359427" w14:textId="77777777" w:rsidR="004C38A1" w:rsidRPr="00096DD3" w:rsidRDefault="004C38A1" w:rsidP="004E7A3A">
      <w:pPr>
        <w:keepNext/>
        <w:keepLines/>
        <w:jc w:val="both"/>
        <w:rPr>
          <w:rFonts w:ascii="Tahoma" w:hAnsi="Tahoma" w:cs="Tahoma"/>
          <w:bCs/>
        </w:rPr>
      </w:pPr>
      <w:r w:rsidRPr="00096DD3">
        <w:rPr>
          <w:rFonts w:ascii="Tahoma" w:hAnsi="Tahoma" w:cs="Tahoma"/>
          <w:bCs/>
          <w:i/>
        </w:rPr>
        <w:t>Zgoraj navedeno tehnično sposobnost lahko ponudnik izpolni samostojno, kot skupina ponudnikov (partnerji) v primeru skupne ponudbe ali skupaj s podizvajalci. V kolikor bo ponudnik izkazoval tehnično sposobnost skupaj s partnerjem in/ali skupaj s podizvajalcem, mora partner oziroma nominirani podizvajalec sodelovati pri izvedbi del/storitev, za katere izkazuje tehnično sposobnost</w:t>
      </w:r>
      <w:r w:rsidRPr="00096DD3">
        <w:rPr>
          <w:rFonts w:ascii="Tahoma" w:hAnsi="Tahoma" w:cs="Tahoma"/>
          <w:bCs/>
        </w:rPr>
        <w:t>.</w:t>
      </w:r>
    </w:p>
    <w:p w14:paraId="388161ED" w14:textId="77777777" w:rsidR="004C38A1" w:rsidRPr="00096DD3" w:rsidRDefault="004C38A1" w:rsidP="004E7A3A">
      <w:pPr>
        <w:keepNext/>
        <w:keepLines/>
        <w:jc w:val="both"/>
        <w:rPr>
          <w:rFonts w:ascii="Tahoma" w:hAnsi="Tahoma" w:cs="Tahoma"/>
        </w:rPr>
      </w:pPr>
    </w:p>
    <w:p w14:paraId="647663BF" w14:textId="0D6EDAFD" w:rsidR="00A1220B" w:rsidRDefault="00A7708E" w:rsidP="004E7A3A">
      <w:pPr>
        <w:keepNext/>
        <w:keepLines/>
        <w:jc w:val="both"/>
        <w:rPr>
          <w:rFonts w:ascii="Tahoma" w:hAnsi="Tahoma"/>
        </w:rPr>
      </w:pPr>
      <w:r w:rsidRPr="00096DD3">
        <w:rPr>
          <w:rFonts w:ascii="Tahoma" w:hAnsi="Tahoma"/>
        </w:rPr>
        <w:t xml:space="preserve">V primeru, da ponudnik nastopa s partnerjem ali podizvajalcem samostojno za posamezen sistem, mora pogoje izpolnjevati tudi partner in/ali nominirani podizvajalec za tisti del sistem, na katerega se prijavlja. V primeru, da ponudnik nastopa s partnerjem ali podizvajalcem samo za del sistema </w:t>
      </w:r>
      <w:r w:rsidR="004C38A1" w:rsidRPr="00096DD3">
        <w:rPr>
          <w:rFonts w:ascii="Tahoma" w:hAnsi="Tahoma"/>
        </w:rPr>
        <w:t>a</w:t>
      </w:r>
      <w:r w:rsidRPr="00096DD3">
        <w:rPr>
          <w:rFonts w:ascii="Tahoma" w:hAnsi="Tahoma"/>
        </w:rPr>
        <w:t>li kot pomoč pri izvedbi storitve za del posameznega  sistema, mora partner izpolnjevati le splošne pogoje prepisane z zakonodajo s področja javnih naročil.</w:t>
      </w:r>
    </w:p>
    <w:p w14:paraId="1C4AF1D5" w14:textId="11BFCC7F" w:rsidR="00096DD3" w:rsidRPr="004C38A1" w:rsidRDefault="00096DD3" w:rsidP="004E7A3A">
      <w:pPr>
        <w:keepNext/>
        <w:keepLines/>
        <w:jc w:val="both"/>
        <w:rPr>
          <w:rFonts w:ascii="Tahoma" w:hAnsi="Tahoma"/>
        </w:rPr>
      </w:pPr>
    </w:p>
    <w:p w14:paraId="2CDD9372" w14:textId="77777777" w:rsidR="00382D76" w:rsidRPr="00C8579C" w:rsidRDefault="00307846" w:rsidP="004E7A3A">
      <w:pPr>
        <w:keepNext/>
        <w:keepLines/>
        <w:numPr>
          <w:ilvl w:val="2"/>
          <w:numId w:val="2"/>
        </w:numPr>
        <w:jc w:val="both"/>
        <w:rPr>
          <w:rFonts w:ascii="Tahoma" w:hAnsi="Tahoma" w:cs="Tahoma"/>
          <w:b/>
        </w:rPr>
      </w:pPr>
      <w:r>
        <w:rPr>
          <w:rFonts w:ascii="Tahoma" w:hAnsi="Tahoma" w:cs="Tahoma"/>
          <w:b/>
        </w:rPr>
        <w:t>Strokovna sposobnost</w:t>
      </w:r>
    </w:p>
    <w:p w14:paraId="4B6E35F5" w14:textId="77777777" w:rsidR="00382D76" w:rsidRPr="00B12019" w:rsidRDefault="00382D76" w:rsidP="004E7A3A">
      <w:pPr>
        <w:keepNext/>
        <w:keepLines/>
        <w:ind w:left="720"/>
        <w:jc w:val="both"/>
        <w:rPr>
          <w:rFonts w:ascii="Tahoma" w:hAnsi="Tahoma" w:cs="Tahoma"/>
        </w:rPr>
      </w:pPr>
    </w:p>
    <w:p w14:paraId="4EC8D796" w14:textId="77777777" w:rsidR="004C38A1" w:rsidRPr="00B12019" w:rsidRDefault="004C38A1" w:rsidP="004E7A3A">
      <w:pPr>
        <w:keepNext/>
        <w:keepLines/>
        <w:spacing w:after="160" w:line="259" w:lineRule="auto"/>
        <w:jc w:val="both"/>
        <w:rPr>
          <w:rFonts w:ascii="Tahoma" w:eastAsia="Calibri" w:hAnsi="Tahoma" w:cs="Tahoma"/>
          <w:lang w:eastAsia="en-US"/>
        </w:rPr>
      </w:pPr>
      <w:r w:rsidRPr="00B12019">
        <w:rPr>
          <w:rFonts w:ascii="Tahoma" w:eastAsia="Calibri" w:hAnsi="Tahoma" w:cs="Tahoma"/>
          <w:lang w:eastAsia="en-US"/>
        </w:rPr>
        <w:t xml:space="preserve">Ponudnik mora imeti na razpolago strokovno usposobljeno osebje, ki ima potrebna znanja o sistemih aktivne požarne zaščite in tehničnega varovanja, katerega vzdrževanje je predmet tega javnega naročila. </w:t>
      </w:r>
    </w:p>
    <w:p w14:paraId="0A037195" w14:textId="77777777" w:rsidR="004C38A1" w:rsidRPr="00B12019" w:rsidRDefault="004C38A1" w:rsidP="004E7A3A">
      <w:pPr>
        <w:keepNext/>
        <w:keepLines/>
        <w:spacing w:after="160" w:line="259" w:lineRule="auto"/>
        <w:jc w:val="both"/>
        <w:rPr>
          <w:rFonts w:ascii="Tahoma" w:eastAsia="Calibri" w:hAnsi="Tahoma" w:cs="Tahoma"/>
          <w:color w:val="FF0000"/>
          <w:lang w:eastAsia="en-US"/>
        </w:rPr>
      </w:pPr>
      <w:r w:rsidRPr="00B12019">
        <w:rPr>
          <w:rFonts w:ascii="Tahoma" w:eastAsia="Calibri" w:hAnsi="Tahoma" w:cs="Tahoma"/>
          <w:lang w:eastAsia="en-US"/>
        </w:rPr>
        <w:t xml:space="preserve">Ponudnik mora zagotoviti aktiviranje potrebnih servisnih specialistov znotraj zagotovljenega odzivnega in izvedbenega roka. Ponudnik mora imeti zaposlen lastni kader in mora zagotoviti najmanj pet (5) varnostnih tehnikov, ki imajo najmanj pet (5) let delovnih izkušenj na področju izvajanja in vzdrževanja sistemov tehničnega varovanja in so usposobljeni s strani proizvajalcev Siemens (požar, vlom, nadzorni sistem MM 8000 / </w:t>
      </w:r>
      <w:proofErr w:type="spellStart"/>
      <w:r w:rsidRPr="00B12019">
        <w:rPr>
          <w:rFonts w:ascii="Tahoma" w:eastAsia="Calibri" w:hAnsi="Tahoma" w:cs="Tahoma"/>
          <w:lang w:eastAsia="en-US"/>
        </w:rPr>
        <w:t>Desigo</w:t>
      </w:r>
      <w:proofErr w:type="spellEnd"/>
      <w:r w:rsidRPr="00B12019">
        <w:rPr>
          <w:rFonts w:ascii="Tahoma" w:eastAsia="Calibri" w:hAnsi="Tahoma" w:cs="Tahoma"/>
          <w:lang w:eastAsia="en-US"/>
        </w:rPr>
        <w:t xml:space="preserve"> CC), Geze in </w:t>
      </w:r>
      <w:proofErr w:type="spellStart"/>
      <w:r w:rsidRPr="00B12019">
        <w:rPr>
          <w:rFonts w:ascii="Tahoma" w:eastAsia="Calibri" w:hAnsi="Tahoma" w:cs="Tahoma"/>
          <w:lang w:eastAsia="en-US"/>
        </w:rPr>
        <w:t>Mirasys</w:t>
      </w:r>
      <w:proofErr w:type="spellEnd"/>
      <w:r w:rsidRPr="00B12019">
        <w:rPr>
          <w:rFonts w:ascii="Tahoma" w:eastAsia="Calibri" w:hAnsi="Tahoma" w:cs="Tahoma"/>
          <w:lang w:eastAsia="en-US"/>
        </w:rPr>
        <w:t>. Za vsak sistem mora imeti po 5 usposobljenih delavcev, lahko je isti delavec usposobljen za več sistemov.</w:t>
      </w:r>
    </w:p>
    <w:p w14:paraId="41291DAC" w14:textId="59DB8FA1" w:rsidR="004C38A1" w:rsidRPr="00B12019" w:rsidRDefault="004C38A1" w:rsidP="004E7A3A">
      <w:pPr>
        <w:keepNext/>
        <w:keepLines/>
        <w:spacing w:after="160" w:line="259" w:lineRule="auto"/>
        <w:jc w:val="both"/>
        <w:rPr>
          <w:rFonts w:ascii="Tahoma" w:eastAsia="Calibri" w:hAnsi="Tahoma" w:cs="Tahoma"/>
          <w:lang w:eastAsia="en-US"/>
        </w:rPr>
      </w:pPr>
      <w:r w:rsidRPr="00B12019">
        <w:rPr>
          <w:rFonts w:ascii="Tahoma" w:eastAsia="Calibri" w:hAnsi="Tahoma" w:cs="Tahoma"/>
          <w:lang w:eastAsia="en-US"/>
        </w:rPr>
        <w:t>Ponudnik (V PRILOGO</w:t>
      </w:r>
      <w:r w:rsidR="00DB3A48" w:rsidRPr="00B12019">
        <w:rPr>
          <w:rFonts w:ascii="Tahoma" w:eastAsia="Calibri" w:hAnsi="Tahoma" w:cs="Tahoma"/>
          <w:lang w:eastAsia="en-US"/>
        </w:rPr>
        <w:t xml:space="preserve"> 6</w:t>
      </w:r>
      <w:r w:rsidRPr="00B12019">
        <w:rPr>
          <w:rFonts w:ascii="Tahoma" w:eastAsia="Calibri" w:hAnsi="Tahoma" w:cs="Tahoma"/>
          <w:lang w:eastAsia="en-US"/>
        </w:rPr>
        <w:t>) vpiše ključno osebje, ki bo odgovorno za izvedbo storitev, z navedbo imena in priimka, delodajalca, delovnega mesta, delovne dobe v letih ter izkušnjami na sistemih požarne zaščite in tehničnega varovanja.</w:t>
      </w:r>
    </w:p>
    <w:p w14:paraId="3FE49C4E" w14:textId="77777777" w:rsidR="004C2F80" w:rsidRPr="00B12019" w:rsidRDefault="004C2F80" w:rsidP="004C2F80">
      <w:pPr>
        <w:keepNext/>
        <w:keepLines/>
        <w:jc w:val="both"/>
        <w:rPr>
          <w:rFonts w:ascii="Tahoma" w:hAnsi="Tahoma" w:cs="Tahoma"/>
          <w:b/>
          <w:smallCaps/>
        </w:rPr>
      </w:pPr>
      <w:r w:rsidRPr="00B12019">
        <w:rPr>
          <w:rFonts w:ascii="Tahoma" w:hAnsi="Tahoma" w:cs="Tahoma"/>
          <w:b/>
          <w:smallCaps/>
        </w:rPr>
        <w:t>Dokazila:</w:t>
      </w:r>
    </w:p>
    <w:p w14:paraId="0924E915" w14:textId="2C2DC7EF" w:rsidR="00B12019" w:rsidRPr="00B12019" w:rsidRDefault="004C2F80" w:rsidP="00B12019">
      <w:pPr>
        <w:pStyle w:val="Telobesedila2"/>
        <w:keepNext/>
        <w:keepLines/>
        <w:numPr>
          <w:ilvl w:val="0"/>
          <w:numId w:val="24"/>
        </w:numPr>
        <w:rPr>
          <w:rFonts w:ascii="Tahoma" w:hAnsi="Tahoma" w:cs="Tahoma"/>
          <w:b w:val="0"/>
          <w:lang w:val="sl-SI"/>
        </w:rPr>
      </w:pPr>
      <w:r w:rsidRPr="00B12019">
        <w:rPr>
          <w:rFonts w:ascii="Tahoma" w:hAnsi="Tahoma" w:cs="Tahoma"/>
          <w:b w:val="0"/>
          <w:lang w:val="sl-SI"/>
        </w:rPr>
        <w:t>Izpolnjen ESPD (</w:t>
      </w:r>
      <w:r w:rsidRPr="00B12019">
        <w:rPr>
          <w:rFonts w:ascii="Tahoma" w:hAnsi="Tahoma" w:cs="Tahoma"/>
          <w:b w:val="0"/>
          <w:i/>
          <w:lang w:val="sl-SI"/>
        </w:rPr>
        <w:t>v »Del IV: Pogoji za sodelovanje, ɑ: Skupna navedba za vse pogoje za sodelovanje«</w:t>
      </w:r>
      <w:r w:rsidRPr="00B12019">
        <w:rPr>
          <w:rFonts w:ascii="Tahoma" w:hAnsi="Tahoma" w:cs="Tahoma"/>
          <w:b w:val="0"/>
          <w:lang w:val="sl-SI"/>
        </w:rPr>
        <w:t xml:space="preserve">) s strani vseh gospodarskih subjektov v ponudbi. </w:t>
      </w:r>
    </w:p>
    <w:p w14:paraId="59393658" w14:textId="42D0F1CF" w:rsidR="004C38A1" w:rsidRPr="00B12019" w:rsidRDefault="00096DD3" w:rsidP="004E7A3A">
      <w:pPr>
        <w:keepNext/>
        <w:keepLines/>
        <w:numPr>
          <w:ilvl w:val="0"/>
          <w:numId w:val="24"/>
        </w:numPr>
        <w:spacing w:after="160" w:line="259" w:lineRule="auto"/>
        <w:jc w:val="both"/>
        <w:rPr>
          <w:rFonts w:ascii="Tahoma" w:eastAsia="Calibri" w:hAnsi="Tahoma" w:cs="Tahoma"/>
          <w:lang w:eastAsia="en-US"/>
        </w:rPr>
      </w:pPr>
      <w:r w:rsidRPr="00B12019">
        <w:rPr>
          <w:rFonts w:ascii="Tahoma" w:eastAsia="Calibri" w:hAnsi="Tahoma" w:cs="Tahoma"/>
          <w:lang w:eastAsia="en-US"/>
        </w:rPr>
        <w:t>Izpolnjena in podpisana Priloga 6 - strokovna sposobnost</w:t>
      </w:r>
      <w:r w:rsidR="004C38A1" w:rsidRPr="00B12019">
        <w:rPr>
          <w:rFonts w:ascii="Tahoma" w:eastAsia="Calibri" w:hAnsi="Tahoma" w:cs="Tahoma"/>
          <w:lang w:eastAsia="en-US"/>
        </w:rPr>
        <w:t>.</w:t>
      </w:r>
    </w:p>
    <w:p w14:paraId="02E6A32B" w14:textId="6CC9BF7C" w:rsidR="004C38A1" w:rsidRPr="00B12019" w:rsidRDefault="004C38A1" w:rsidP="004E7A3A">
      <w:pPr>
        <w:keepNext/>
        <w:keepLines/>
        <w:numPr>
          <w:ilvl w:val="0"/>
          <w:numId w:val="24"/>
        </w:numPr>
        <w:spacing w:after="160" w:line="259" w:lineRule="auto"/>
        <w:jc w:val="both"/>
        <w:rPr>
          <w:rFonts w:ascii="Tahoma" w:eastAsia="Calibri" w:hAnsi="Tahoma" w:cs="Tahoma"/>
          <w:lang w:eastAsia="en-US"/>
        </w:rPr>
      </w:pPr>
      <w:r w:rsidRPr="00B12019">
        <w:rPr>
          <w:rFonts w:ascii="Tahoma" w:eastAsia="Calibri" w:hAnsi="Tahoma" w:cs="Tahoma"/>
          <w:lang w:eastAsia="en-US"/>
        </w:rPr>
        <w:t xml:space="preserve">Fotokopija NPK za varnostne tehnike skladno z Zakonom o zasebnem varovanju (ZzaS-1), ki so navedeni v Prilogi </w:t>
      </w:r>
      <w:r w:rsidR="00096DD3" w:rsidRPr="00B12019">
        <w:rPr>
          <w:rFonts w:ascii="Tahoma" w:eastAsia="Calibri" w:hAnsi="Tahoma" w:cs="Tahoma"/>
          <w:lang w:eastAsia="en-US"/>
        </w:rPr>
        <w:t>6</w:t>
      </w:r>
      <w:r w:rsidRPr="00B12019">
        <w:rPr>
          <w:rFonts w:ascii="Tahoma" w:eastAsia="Calibri" w:hAnsi="Tahoma" w:cs="Tahoma"/>
          <w:lang w:eastAsia="en-US"/>
        </w:rPr>
        <w:t>.</w:t>
      </w:r>
    </w:p>
    <w:p w14:paraId="65C4D0C8" w14:textId="650E49E3" w:rsidR="004C38A1" w:rsidRPr="00B12019" w:rsidRDefault="004C38A1" w:rsidP="004E7A3A">
      <w:pPr>
        <w:keepNext/>
        <w:keepLines/>
        <w:numPr>
          <w:ilvl w:val="0"/>
          <w:numId w:val="24"/>
        </w:numPr>
        <w:spacing w:after="160" w:line="259" w:lineRule="auto"/>
        <w:jc w:val="both"/>
        <w:rPr>
          <w:rFonts w:ascii="Tahoma" w:eastAsia="Calibri" w:hAnsi="Tahoma" w:cs="Tahoma"/>
          <w:lang w:eastAsia="en-US"/>
        </w:rPr>
      </w:pPr>
      <w:r w:rsidRPr="00B12019">
        <w:rPr>
          <w:rFonts w:ascii="Tahoma" w:eastAsia="Calibri" w:hAnsi="Tahoma" w:cs="Tahoma"/>
          <w:lang w:eastAsia="en-US"/>
        </w:rPr>
        <w:t xml:space="preserve">Potrdilo (original ali fotokopija) proizvajalcev sistemov, da je imenovani ponudnikov kader usposobljen za vzdrževanje požarno varnostnih naprav proizvajalcev Siemens ter protivlomnih naprav proizvajalca Siemens in video sistemov s programsko opremo </w:t>
      </w:r>
      <w:proofErr w:type="spellStart"/>
      <w:r w:rsidRPr="00B12019">
        <w:rPr>
          <w:rFonts w:ascii="Tahoma" w:eastAsia="Calibri" w:hAnsi="Tahoma" w:cs="Tahoma"/>
          <w:lang w:eastAsia="en-US"/>
        </w:rPr>
        <w:t>Mirasys</w:t>
      </w:r>
      <w:proofErr w:type="spellEnd"/>
      <w:r w:rsidRPr="00B12019">
        <w:rPr>
          <w:rFonts w:ascii="Tahoma" w:eastAsia="Calibri" w:hAnsi="Tahoma" w:cs="Tahoma"/>
          <w:lang w:eastAsia="en-US"/>
        </w:rPr>
        <w:t xml:space="preserve">, na področju kupol za odvod dima in toplote proizvajalca Geze ter centralno nadzorni sistem </w:t>
      </w:r>
      <w:proofErr w:type="spellStart"/>
      <w:r w:rsidRPr="00B12019">
        <w:rPr>
          <w:rFonts w:ascii="Tahoma" w:eastAsia="Calibri" w:hAnsi="Tahoma" w:cs="Tahoma"/>
          <w:lang w:eastAsia="en-US"/>
        </w:rPr>
        <w:t>Desigo</w:t>
      </w:r>
      <w:proofErr w:type="spellEnd"/>
      <w:r w:rsidRPr="00B12019">
        <w:rPr>
          <w:rFonts w:ascii="Tahoma" w:eastAsia="Calibri" w:hAnsi="Tahoma" w:cs="Tahoma"/>
          <w:lang w:eastAsia="en-US"/>
        </w:rPr>
        <w:t>.</w:t>
      </w:r>
    </w:p>
    <w:p w14:paraId="0E8F57BF" w14:textId="77777777" w:rsidR="006A26FA" w:rsidRPr="00C8579C" w:rsidRDefault="009729B6" w:rsidP="004E7A3A">
      <w:pPr>
        <w:keepNext/>
        <w:keepLines/>
        <w:numPr>
          <w:ilvl w:val="2"/>
          <w:numId w:val="2"/>
        </w:numPr>
        <w:jc w:val="both"/>
        <w:rPr>
          <w:rFonts w:ascii="Tahoma" w:hAnsi="Tahoma" w:cs="Tahoma"/>
          <w:b/>
        </w:rPr>
      </w:pPr>
      <w:r w:rsidRPr="00C8579C">
        <w:rPr>
          <w:rFonts w:ascii="Tahoma" w:hAnsi="Tahoma" w:cs="Tahoma"/>
          <w:b/>
        </w:rPr>
        <w:lastRenderedPageBreak/>
        <w:t>Reference</w:t>
      </w:r>
    </w:p>
    <w:p w14:paraId="2C25FCA0" w14:textId="77777777" w:rsidR="006A26FA" w:rsidRPr="00C8579C" w:rsidRDefault="006A26FA" w:rsidP="004E7A3A">
      <w:pPr>
        <w:keepNext/>
        <w:keepLines/>
        <w:ind w:left="1080"/>
        <w:jc w:val="both"/>
        <w:rPr>
          <w:rFonts w:ascii="Tahoma" w:hAnsi="Tahoma" w:cs="Tahoma"/>
          <w:b/>
        </w:rPr>
      </w:pPr>
    </w:p>
    <w:p w14:paraId="48594F7B" w14:textId="77777777" w:rsidR="000A1EC6" w:rsidRPr="00C8579C" w:rsidRDefault="000A1EC6" w:rsidP="004E7A3A">
      <w:pPr>
        <w:keepNext/>
        <w:keepLines/>
        <w:jc w:val="both"/>
        <w:rPr>
          <w:rFonts w:ascii="Tahoma" w:hAnsi="Tahoma" w:cs="Tahoma"/>
        </w:rPr>
      </w:pPr>
      <w:r w:rsidRPr="00C8579C">
        <w:rPr>
          <w:rFonts w:ascii="Tahoma" w:hAnsi="Tahoma" w:cs="Tahoma"/>
        </w:rPr>
        <w:t>Naročnik je upravičen pred sprejemom odločitve o izbiri opraviti poizvedbe o navedenih referencah. Če navedene reference ne izkazujejo resničnega stanja</w:t>
      </w:r>
      <w:r w:rsidR="007712DD" w:rsidRPr="00C8579C">
        <w:rPr>
          <w:rFonts w:ascii="Tahoma" w:hAnsi="Tahoma" w:cs="Tahoma"/>
        </w:rPr>
        <w:t>,</w:t>
      </w:r>
      <w:r w:rsidRPr="00C8579C">
        <w:rPr>
          <w:rFonts w:ascii="Tahoma" w:hAnsi="Tahoma" w:cs="Tahoma"/>
        </w:rPr>
        <w:t xml:space="preserve"> jih naročnik ne bo upošteval.</w:t>
      </w:r>
    </w:p>
    <w:p w14:paraId="3393B142" w14:textId="0D7B30E2" w:rsidR="000E0005" w:rsidRPr="000E0005" w:rsidRDefault="000E0005" w:rsidP="004E7A3A">
      <w:pPr>
        <w:pStyle w:val="Telobesedila"/>
        <w:keepNext/>
        <w:keepLines/>
        <w:widowControl/>
        <w:rPr>
          <w:rFonts w:ascii="Tahoma" w:hAnsi="Tahoma" w:cs="Tahoma"/>
        </w:rPr>
      </w:pPr>
    </w:p>
    <w:p w14:paraId="66E9AA95" w14:textId="6DF1316D" w:rsidR="009A7FCB" w:rsidRPr="004E7A3A" w:rsidRDefault="00877137" w:rsidP="004E7A3A">
      <w:pPr>
        <w:keepNext/>
        <w:keepLines/>
        <w:spacing w:after="160" w:line="259" w:lineRule="auto"/>
        <w:jc w:val="both"/>
        <w:rPr>
          <w:rFonts w:ascii="Tahoma" w:eastAsia="Calibri" w:hAnsi="Tahoma" w:cs="Tahoma"/>
          <w:szCs w:val="22"/>
          <w:lang w:eastAsia="en-US"/>
        </w:rPr>
      </w:pPr>
      <w:r w:rsidRPr="00525F17">
        <w:rPr>
          <w:rFonts w:ascii="Tahoma" w:eastAsia="Calibri" w:hAnsi="Tahoma" w:cs="Tahoma"/>
          <w:szCs w:val="22"/>
          <w:lang w:eastAsia="en-US"/>
        </w:rPr>
        <w:t xml:space="preserve">Ponudnik mora v ponudbi izkazati, da je v letih 2020 in 2021 </w:t>
      </w:r>
      <w:r w:rsidR="00135CEB">
        <w:rPr>
          <w:rFonts w:ascii="Tahoma" w:eastAsia="Calibri" w:hAnsi="Tahoma" w:cs="Tahoma"/>
          <w:szCs w:val="22"/>
          <w:lang w:eastAsia="en-US"/>
        </w:rPr>
        <w:t>ter</w:t>
      </w:r>
      <w:r w:rsidRPr="00525F17">
        <w:rPr>
          <w:rFonts w:ascii="Tahoma" w:eastAsia="Calibri" w:hAnsi="Tahoma" w:cs="Tahoma"/>
          <w:szCs w:val="22"/>
          <w:lang w:eastAsia="en-US"/>
        </w:rPr>
        <w:t xml:space="preserve"> 2022 izvajal storitev vzdrževanja (rednega in investicijskega) in servisiranja naprav in opreme sistema aktivne požarne zaščite in tehničnega varovanja. Pon</w:t>
      </w:r>
      <w:r w:rsidR="00525F17">
        <w:rPr>
          <w:rFonts w:ascii="Tahoma" w:eastAsia="Calibri" w:hAnsi="Tahoma" w:cs="Tahoma"/>
          <w:szCs w:val="22"/>
          <w:lang w:eastAsia="en-US"/>
        </w:rPr>
        <w:t xml:space="preserve">udnik mora predložiti vsaj tri </w:t>
      </w:r>
      <w:r w:rsidRPr="00525F17">
        <w:rPr>
          <w:rFonts w:ascii="Tahoma" w:eastAsia="Calibri" w:hAnsi="Tahoma" w:cs="Tahoma"/>
          <w:szCs w:val="22"/>
          <w:lang w:eastAsia="en-US"/>
        </w:rPr>
        <w:t xml:space="preserve">(3) reference za vsako referenčno leto. Reference morajo biti v posameznem letu potrjene s strani različnih referenčnih naročnikov (en referenčni naročnik lahko potrdi referenco za vsako leto – torej so teoretično možni min 3 referenčni naročniki). Minimalna vrednost posamezne reference mora znašati </w:t>
      </w:r>
      <w:r w:rsidR="004E7A3A">
        <w:rPr>
          <w:rFonts w:ascii="Tahoma" w:eastAsia="Calibri" w:hAnsi="Tahoma" w:cs="Tahoma"/>
          <w:szCs w:val="22"/>
          <w:lang w:eastAsia="en-US"/>
        </w:rPr>
        <w:t>najmanj 50.000,00 EUR brez DDV.</w:t>
      </w:r>
    </w:p>
    <w:p w14:paraId="2D420B3E" w14:textId="77777777" w:rsidR="00623F48" w:rsidRPr="00C8579C" w:rsidRDefault="00623F48" w:rsidP="004E7A3A">
      <w:pPr>
        <w:pStyle w:val="Telobesedila2"/>
        <w:keepNext/>
        <w:keepLines/>
        <w:rPr>
          <w:rFonts w:ascii="Tahoma" w:hAnsi="Tahoma" w:cs="Tahoma"/>
          <w:smallCaps/>
          <w:lang w:val="sl-SI"/>
        </w:rPr>
      </w:pPr>
      <w:r w:rsidRPr="00C8579C">
        <w:rPr>
          <w:rFonts w:ascii="Tahoma" w:hAnsi="Tahoma" w:cs="Tahoma"/>
          <w:smallCaps/>
          <w:lang w:val="sl-SI"/>
        </w:rPr>
        <w:t>Dokazila:</w:t>
      </w:r>
    </w:p>
    <w:p w14:paraId="59B61FB1" w14:textId="77777777" w:rsidR="00363E6C" w:rsidRPr="004E7A3A" w:rsidRDefault="00363E6C" w:rsidP="004E7A3A">
      <w:pPr>
        <w:pStyle w:val="Telobesedila2"/>
        <w:keepNext/>
        <w:keepLines/>
        <w:numPr>
          <w:ilvl w:val="0"/>
          <w:numId w:val="9"/>
        </w:numPr>
        <w:rPr>
          <w:rFonts w:ascii="Tahoma" w:hAnsi="Tahoma" w:cs="Tahoma"/>
          <w:b w:val="0"/>
          <w:szCs w:val="22"/>
          <w:lang w:val="sl-SI"/>
        </w:rPr>
      </w:pPr>
      <w:r w:rsidRPr="00C8579C">
        <w:rPr>
          <w:rFonts w:ascii="Tahoma" w:hAnsi="Tahoma" w:cs="Tahoma"/>
          <w:b w:val="0"/>
          <w:szCs w:val="22"/>
          <w:lang w:val="sl-SI"/>
        </w:rPr>
        <w:t>Izpolnjen ESPD (</w:t>
      </w:r>
      <w:r w:rsidRPr="00C8579C">
        <w:rPr>
          <w:rFonts w:ascii="Tahoma" w:hAnsi="Tahoma" w:cs="Tahoma"/>
          <w:b w:val="0"/>
          <w:i/>
          <w:szCs w:val="22"/>
          <w:lang w:val="sl-SI"/>
        </w:rPr>
        <w:t>v »Del IV: Pogoji za sodelovanje, ɑ: Skupna navedba za vse pogoje za sodelovanje«</w:t>
      </w:r>
      <w:r w:rsidRPr="00C8579C">
        <w:rPr>
          <w:rFonts w:ascii="Tahoma" w:hAnsi="Tahoma" w:cs="Tahoma"/>
          <w:b w:val="0"/>
          <w:szCs w:val="22"/>
          <w:lang w:val="sl-SI"/>
        </w:rPr>
        <w:t xml:space="preserve">) s strani vseh gospodarskih subjektov v </w:t>
      </w:r>
      <w:r w:rsidRPr="004E7A3A">
        <w:rPr>
          <w:rFonts w:ascii="Tahoma" w:hAnsi="Tahoma" w:cs="Tahoma"/>
          <w:b w:val="0"/>
          <w:szCs w:val="22"/>
          <w:lang w:val="sl-SI"/>
        </w:rPr>
        <w:t>ponudbi.</w:t>
      </w:r>
    </w:p>
    <w:p w14:paraId="3AEA9ECB" w14:textId="4F8CCC53" w:rsidR="00363E6C" w:rsidRPr="004E7A3A" w:rsidRDefault="00363E6C" w:rsidP="004E7A3A">
      <w:pPr>
        <w:pStyle w:val="Telobesedila2"/>
        <w:keepNext/>
        <w:keepLines/>
        <w:numPr>
          <w:ilvl w:val="0"/>
          <w:numId w:val="9"/>
        </w:numPr>
        <w:rPr>
          <w:rFonts w:ascii="Tahoma" w:hAnsi="Tahoma" w:cs="Tahoma"/>
          <w:b w:val="0"/>
          <w:szCs w:val="22"/>
          <w:lang w:val="sl-SI"/>
        </w:rPr>
      </w:pPr>
      <w:r w:rsidRPr="004E7A3A">
        <w:rPr>
          <w:rFonts w:ascii="Tahoma" w:hAnsi="Tahoma" w:cs="Tahoma"/>
          <w:b w:val="0"/>
          <w:bCs/>
          <w:szCs w:val="22"/>
          <w:lang w:val="sl-SI"/>
        </w:rPr>
        <w:t xml:space="preserve">Izpolnjena in podpisana (potrjen obrazec) Priloga </w:t>
      </w:r>
      <w:r w:rsidR="00AF5910" w:rsidRPr="004E7A3A">
        <w:rPr>
          <w:rFonts w:ascii="Tahoma" w:hAnsi="Tahoma" w:cs="Tahoma"/>
          <w:b w:val="0"/>
          <w:bCs/>
          <w:szCs w:val="22"/>
          <w:lang w:val="sl-SI"/>
        </w:rPr>
        <w:t>7</w:t>
      </w:r>
      <w:r w:rsidRPr="004E7A3A">
        <w:rPr>
          <w:rFonts w:ascii="Tahoma" w:hAnsi="Tahoma" w:cs="Tahoma"/>
          <w:b w:val="0"/>
          <w:bCs/>
          <w:szCs w:val="22"/>
          <w:lang w:val="sl-SI"/>
        </w:rPr>
        <w:t>/1 »SEZNAM REFERENC«</w:t>
      </w:r>
      <w:r w:rsidR="00ED18BB" w:rsidRPr="004E7A3A">
        <w:rPr>
          <w:rFonts w:ascii="Tahoma" w:hAnsi="Tahoma" w:cs="Tahoma"/>
          <w:b w:val="0"/>
          <w:bCs/>
          <w:szCs w:val="22"/>
          <w:lang w:val="sl-SI"/>
        </w:rPr>
        <w:t>,</w:t>
      </w:r>
    </w:p>
    <w:p w14:paraId="55DAB540" w14:textId="77777777" w:rsidR="00363E6C" w:rsidRPr="00C8579C" w:rsidRDefault="00363E6C" w:rsidP="004E7A3A">
      <w:pPr>
        <w:pStyle w:val="Telobesedila2"/>
        <w:keepNext/>
        <w:keepLines/>
        <w:numPr>
          <w:ilvl w:val="0"/>
          <w:numId w:val="9"/>
        </w:numPr>
        <w:rPr>
          <w:rFonts w:ascii="Tahoma" w:hAnsi="Tahoma" w:cs="Tahoma"/>
          <w:b w:val="0"/>
          <w:bCs/>
          <w:szCs w:val="22"/>
          <w:lang w:val="sl-SI"/>
        </w:rPr>
      </w:pPr>
      <w:r w:rsidRPr="004E7A3A">
        <w:rPr>
          <w:rFonts w:ascii="Tahoma" w:hAnsi="Tahoma" w:cs="Tahoma"/>
          <w:b w:val="0"/>
          <w:bCs/>
          <w:szCs w:val="22"/>
          <w:lang w:val="sl-SI"/>
        </w:rPr>
        <w:t xml:space="preserve">Izpolnjena in podpisana (potrjen obrazec) Priloga </w:t>
      </w:r>
      <w:r w:rsidR="00AF5910" w:rsidRPr="004E7A3A">
        <w:rPr>
          <w:rFonts w:ascii="Tahoma" w:hAnsi="Tahoma" w:cs="Tahoma"/>
          <w:b w:val="0"/>
          <w:bCs/>
          <w:szCs w:val="22"/>
          <w:lang w:val="sl-SI"/>
        </w:rPr>
        <w:t>7</w:t>
      </w:r>
      <w:r w:rsidRPr="004E7A3A">
        <w:rPr>
          <w:rFonts w:ascii="Tahoma" w:hAnsi="Tahoma" w:cs="Tahoma"/>
          <w:b w:val="0"/>
          <w:bCs/>
          <w:szCs w:val="22"/>
          <w:lang w:val="sl-SI"/>
        </w:rPr>
        <w:t>/2 »POTRDITEV REFERENC S STRANI POSAMEZNIH NAROČNIKOV«. Ponudnik lahko namesto Priloge</w:t>
      </w:r>
      <w:r w:rsidRPr="00C8579C">
        <w:rPr>
          <w:rFonts w:ascii="Tahoma" w:hAnsi="Tahoma" w:cs="Tahoma"/>
          <w:b w:val="0"/>
          <w:bCs/>
          <w:szCs w:val="22"/>
          <w:lang w:val="sl-SI"/>
        </w:rPr>
        <w:t xml:space="preserve"> </w:t>
      </w:r>
      <w:r w:rsidR="008645A4">
        <w:rPr>
          <w:rFonts w:ascii="Tahoma" w:hAnsi="Tahoma" w:cs="Tahoma"/>
          <w:b w:val="0"/>
          <w:bCs/>
          <w:szCs w:val="22"/>
          <w:lang w:val="sl-SI"/>
        </w:rPr>
        <w:t>7</w:t>
      </w:r>
      <w:r w:rsidRPr="00C8579C">
        <w:rPr>
          <w:rFonts w:ascii="Tahoma" w:hAnsi="Tahoma" w:cs="Tahoma"/>
          <w:b w:val="0"/>
          <w:bCs/>
          <w:szCs w:val="22"/>
          <w:lang w:val="sl-SI"/>
        </w:rPr>
        <w:t>/2 priloži tudi lasten obrazec, iz katerega bo razvidno izpolnjevanje zahtev.</w:t>
      </w:r>
    </w:p>
    <w:p w14:paraId="332D4D56" w14:textId="77777777" w:rsidR="006A6D51" w:rsidRPr="005E3F42" w:rsidRDefault="006A6D51" w:rsidP="004E7A3A">
      <w:pPr>
        <w:keepNext/>
        <w:keepLines/>
        <w:autoSpaceDE w:val="0"/>
        <w:autoSpaceDN w:val="0"/>
        <w:adjustRightInd w:val="0"/>
        <w:jc w:val="both"/>
        <w:rPr>
          <w:rFonts w:ascii="Tahoma" w:hAnsi="Tahoma" w:cs="Tahoma"/>
          <w:color w:val="000000" w:themeColor="text1"/>
        </w:rPr>
      </w:pPr>
    </w:p>
    <w:p w14:paraId="6BFC9C3B" w14:textId="77777777" w:rsidR="006A6D51" w:rsidRPr="005E3F42" w:rsidRDefault="006A6D51" w:rsidP="004E7A3A">
      <w:pPr>
        <w:keepNext/>
        <w:keepLines/>
        <w:jc w:val="both"/>
        <w:rPr>
          <w:rFonts w:ascii="Tahoma" w:hAnsi="Tahoma" w:cs="Tahoma"/>
          <w:color w:val="000000" w:themeColor="text1"/>
          <w:u w:val="single"/>
        </w:rPr>
      </w:pPr>
      <w:r w:rsidRPr="005E3F42">
        <w:rPr>
          <w:rFonts w:ascii="Tahoma" w:hAnsi="Tahoma" w:cs="Tahoma"/>
          <w:color w:val="000000" w:themeColor="text1"/>
        </w:rPr>
        <w:t>Naročnik je upravičen pred sprejemom odločitve o izbiri opraviti poizvedbe o navedenih referencah, zato</w:t>
      </w:r>
      <w:r>
        <w:rPr>
          <w:rFonts w:ascii="Tahoma" w:hAnsi="Tahoma" w:cs="Tahoma"/>
          <w:color w:val="000000" w:themeColor="text1"/>
        </w:rPr>
        <w:t xml:space="preserve"> si</w:t>
      </w:r>
      <w:r w:rsidRPr="005E3F42">
        <w:rPr>
          <w:rFonts w:ascii="Tahoma" w:hAnsi="Tahoma" w:cs="Tahoma"/>
          <w:color w:val="000000" w:themeColor="text1"/>
        </w:rPr>
        <w:t xml:space="preserve"> </w:t>
      </w:r>
      <w:r w:rsidRPr="005E3F42">
        <w:rPr>
          <w:rFonts w:ascii="Tahoma" w:hAnsi="Tahoma" w:cs="Tahoma"/>
          <w:b/>
          <w:color w:val="000000" w:themeColor="text1"/>
        </w:rPr>
        <w:t>naročnik pridržuje pravico, da ponudnik na podlagi poziva naročnika v zahtevanem roku predloži dodatna dokazila o uspešni izvedbi navedenih referenčnih del</w:t>
      </w:r>
      <w:r w:rsidRPr="005E3F42">
        <w:rPr>
          <w:rFonts w:ascii="Tahoma" w:hAnsi="Tahoma" w:cs="Tahoma"/>
          <w:color w:val="000000" w:themeColor="text1"/>
        </w:rPr>
        <w:t xml:space="preserve">. Če navedene reference ne izkazujejo resničnega stanja jih naročnik ne bo upošteval. </w:t>
      </w:r>
      <w:r w:rsidRPr="005E3F42">
        <w:rPr>
          <w:rFonts w:ascii="Tahoma" w:hAnsi="Tahoma" w:cs="Tahoma"/>
          <w:color w:val="000000" w:themeColor="text1"/>
          <w:u w:val="single"/>
        </w:rPr>
        <w:t>Gospodarskim subjektom se bodo priznale reference le za tista dela (dobave/storitve), ki so jih neposredno (z lastnimi znanji in zmogljivostmi) izvedli sami.</w:t>
      </w:r>
    </w:p>
    <w:p w14:paraId="550261EB" w14:textId="77777777" w:rsidR="006A6D51" w:rsidRPr="005E3F42" w:rsidRDefault="006A6D51" w:rsidP="004E7A3A">
      <w:pPr>
        <w:keepNext/>
        <w:keepLines/>
        <w:jc w:val="both"/>
        <w:rPr>
          <w:rFonts w:ascii="Tahoma" w:hAnsi="Tahoma" w:cs="Tahoma"/>
          <w:color w:val="000000" w:themeColor="text1"/>
          <w:u w:val="single"/>
        </w:rPr>
      </w:pPr>
    </w:p>
    <w:p w14:paraId="57735028" w14:textId="77777777" w:rsidR="006A6D51" w:rsidRPr="005E3F42" w:rsidRDefault="006A6D51" w:rsidP="004E7A3A">
      <w:pPr>
        <w:keepNext/>
        <w:keepLines/>
        <w:jc w:val="both"/>
        <w:rPr>
          <w:rFonts w:ascii="Tahoma" w:hAnsi="Tahoma" w:cs="Tahoma"/>
          <w:bCs/>
          <w:i/>
          <w:color w:val="000000" w:themeColor="text1"/>
          <w:szCs w:val="22"/>
        </w:rPr>
      </w:pPr>
      <w:r w:rsidRPr="005E3F42">
        <w:rPr>
          <w:rFonts w:ascii="Tahoma" w:hAnsi="Tahoma" w:cs="Tahoma"/>
          <w:bCs/>
          <w:i/>
          <w:color w:val="000000" w:themeColor="text1"/>
          <w:szCs w:val="22"/>
        </w:rPr>
        <w:t>Reference mora potrditi dejanski naročnik/kupec/investitor (izdajatelji referenc). Ponudnik obrazec, ki ga izpolnijo in potrdijo</w:t>
      </w:r>
      <w:r>
        <w:rPr>
          <w:rFonts w:ascii="Tahoma" w:hAnsi="Tahoma" w:cs="Tahoma"/>
          <w:bCs/>
          <w:i/>
          <w:color w:val="000000" w:themeColor="text1"/>
          <w:szCs w:val="22"/>
        </w:rPr>
        <w:t xml:space="preserve"> (podpišejo in žigosajo)</w:t>
      </w:r>
      <w:r w:rsidRPr="005E3F42">
        <w:rPr>
          <w:rFonts w:ascii="Tahoma" w:hAnsi="Tahoma" w:cs="Tahoma"/>
          <w:bCs/>
          <w:i/>
          <w:color w:val="000000" w:themeColor="text1"/>
          <w:szCs w:val="22"/>
        </w:rPr>
        <w:t xml:space="preserve"> dejanski naročniki/kupci (izdajatelji referenc), razmnoži v potrebnem številu. </w:t>
      </w:r>
      <w:r w:rsidRPr="005E3F42">
        <w:rPr>
          <w:rFonts w:ascii="Tahoma" w:hAnsi="Tahoma" w:cs="Tahoma"/>
          <w:i/>
          <w:color w:val="000000" w:themeColor="text1"/>
        </w:rPr>
        <w:t>Ponudnik se z oddajo svoje ponudbe strinja, da naročnik pri naročniku/kupcu (izdajatelju reference) preveri navedbe iz priloženih referenc oziroma uspešno izvedenih poslov ponudnika. Ponudnik/partner v primeru skupne ponudbe ali nominirani podizvajalec ne more biti hkrati tudi izdajatelj reference.</w:t>
      </w:r>
    </w:p>
    <w:p w14:paraId="7DD6FBEC" w14:textId="77777777" w:rsidR="006A6D51" w:rsidRPr="005E3F42" w:rsidRDefault="006A6D51" w:rsidP="004E7A3A">
      <w:pPr>
        <w:keepNext/>
        <w:keepLines/>
        <w:jc w:val="both"/>
        <w:rPr>
          <w:rFonts w:ascii="Tahoma" w:hAnsi="Tahoma" w:cs="Tahoma"/>
          <w:color w:val="000000" w:themeColor="text1"/>
        </w:rPr>
      </w:pPr>
    </w:p>
    <w:p w14:paraId="3B8B946E" w14:textId="542C7D44" w:rsidR="006A6D51" w:rsidRDefault="006A6D51" w:rsidP="004E7A3A">
      <w:pPr>
        <w:keepNext/>
        <w:keepLines/>
        <w:autoSpaceDE w:val="0"/>
        <w:autoSpaceDN w:val="0"/>
        <w:adjustRightInd w:val="0"/>
        <w:jc w:val="both"/>
        <w:rPr>
          <w:rFonts w:ascii="Tahoma" w:eastAsia="Calibri" w:hAnsi="Tahoma" w:cs="Tahoma"/>
          <w:b/>
          <w:bCs/>
          <w:i/>
          <w:color w:val="000000" w:themeColor="text1"/>
          <w:u w:val="single"/>
        </w:rPr>
      </w:pPr>
      <w:r w:rsidRPr="005E3F42">
        <w:rPr>
          <w:rFonts w:ascii="Tahoma" w:eastAsia="Calibri" w:hAnsi="Tahoma" w:cs="Tahoma"/>
          <w:bCs/>
          <w:i/>
          <w:color w:val="000000" w:themeColor="text1"/>
        </w:rPr>
        <w:t xml:space="preserve">Zgoraj naveden/e referenčni/e pogoj/e lahko ponudnik izpolni samostojno, kot skupina ponudnikov </w:t>
      </w:r>
      <w:r w:rsidRPr="005E3F42">
        <w:rPr>
          <w:rFonts w:ascii="Tahoma" w:eastAsia="Calibri" w:hAnsi="Tahoma" w:cs="Tahoma"/>
          <w:bCs/>
          <w:i/>
          <w:color w:val="000000" w:themeColor="text1"/>
          <w:sz w:val="18"/>
        </w:rPr>
        <w:t xml:space="preserve">(partnerji) </w:t>
      </w:r>
      <w:r w:rsidRPr="005E3F42">
        <w:rPr>
          <w:rFonts w:ascii="Tahoma" w:eastAsia="Calibri" w:hAnsi="Tahoma" w:cs="Tahoma"/>
          <w:bCs/>
          <w:i/>
          <w:color w:val="000000" w:themeColor="text1"/>
        </w:rPr>
        <w:t xml:space="preserve">v primeru skupne ponudbe ali s podizvajalci, </w:t>
      </w:r>
      <w:r w:rsidRPr="005E3F42">
        <w:rPr>
          <w:rFonts w:ascii="Tahoma" w:eastAsia="Calibri" w:hAnsi="Tahoma" w:cs="Tahoma"/>
          <w:b/>
          <w:bCs/>
          <w:i/>
          <w:color w:val="000000" w:themeColor="text1"/>
          <w:u w:val="single"/>
        </w:rPr>
        <w:t xml:space="preserve">vendar bo moral ta subjekt (s katerim se izkazuje reference) predmetna dela javnega naročila (za katera se bo priložila referenca v ponudbi) tudi izvesti. </w:t>
      </w:r>
    </w:p>
    <w:p w14:paraId="4CFE4A5E" w14:textId="5BAD5B62" w:rsidR="006A6D51" w:rsidRPr="00C8579C" w:rsidRDefault="006A6D51" w:rsidP="004E7A3A">
      <w:pPr>
        <w:keepNext/>
        <w:keepLines/>
        <w:tabs>
          <w:tab w:val="left" w:pos="284"/>
        </w:tabs>
        <w:jc w:val="both"/>
        <w:rPr>
          <w:rFonts w:ascii="Tahoma" w:hAnsi="Tahoma" w:cs="Tahoma"/>
        </w:rPr>
      </w:pPr>
    </w:p>
    <w:p w14:paraId="77962FAF" w14:textId="2D54B580" w:rsidR="00343206" w:rsidRDefault="00363E6C" w:rsidP="004E7A3A">
      <w:pPr>
        <w:keepNext/>
        <w:keepLines/>
        <w:jc w:val="both"/>
        <w:rPr>
          <w:rFonts w:ascii="Tahoma" w:hAnsi="Tahoma" w:cs="Tahoma"/>
        </w:rPr>
      </w:pPr>
      <w:r w:rsidRPr="00C8579C">
        <w:rPr>
          <w:rFonts w:ascii="Tahoma" w:hAnsi="Tahoma" w:cs="Tahoma"/>
        </w:rPr>
        <w:t xml:space="preserve">Za reference, katerih referenčni naročnik je </w:t>
      </w:r>
      <w:r w:rsidR="00B845D2">
        <w:rPr>
          <w:rFonts w:ascii="Tahoma" w:hAnsi="Tahoma" w:cs="Tahoma"/>
        </w:rPr>
        <w:t xml:space="preserve">JAVNO PODJETJE VODOVOD KANALIZACIJA SNAGA </w:t>
      </w:r>
      <w:proofErr w:type="spellStart"/>
      <w:r w:rsidR="00B845D2">
        <w:rPr>
          <w:rFonts w:ascii="Tahoma" w:hAnsi="Tahoma" w:cs="Tahoma"/>
        </w:rPr>
        <w:t>d.o.o</w:t>
      </w:r>
      <w:proofErr w:type="spellEnd"/>
      <w:r w:rsidR="00B845D2">
        <w:rPr>
          <w:rFonts w:ascii="Tahoma" w:hAnsi="Tahoma" w:cs="Tahoma"/>
        </w:rPr>
        <w:t>.</w:t>
      </w:r>
      <w:r w:rsidR="00D87002">
        <w:rPr>
          <w:rFonts w:ascii="Tahoma" w:hAnsi="Tahoma" w:cs="Tahoma"/>
        </w:rPr>
        <w:t xml:space="preserve"> </w:t>
      </w:r>
      <w:r w:rsidRPr="00C8579C">
        <w:rPr>
          <w:rFonts w:ascii="Tahoma" w:hAnsi="Tahoma" w:cs="Tahoma"/>
        </w:rPr>
        <w:t xml:space="preserve">ni potrebno predložiti </w:t>
      </w:r>
      <w:r w:rsidR="000E0005">
        <w:rPr>
          <w:rFonts w:ascii="Tahoma" w:hAnsi="Tahoma" w:cs="Tahoma"/>
        </w:rPr>
        <w:t>podpisane</w:t>
      </w:r>
      <w:r w:rsidRPr="004E7A3A">
        <w:rPr>
          <w:rFonts w:ascii="Tahoma" w:hAnsi="Tahoma" w:cs="Tahoma"/>
        </w:rPr>
        <w:t xml:space="preserve"> Priloge </w:t>
      </w:r>
      <w:r w:rsidR="00AF5910" w:rsidRPr="004E7A3A">
        <w:rPr>
          <w:rFonts w:ascii="Tahoma" w:hAnsi="Tahoma" w:cs="Tahoma"/>
        </w:rPr>
        <w:t>7</w:t>
      </w:r>
      <w:r w:rsidRPr="004E7A3A">
        <w:rPr>
          <w:rFonts w:ascii="Tahoma" w:hAnsi="Tahoma" w:cs="Tahoma"/>
        </w:rPr>
        <w:t>/2</w:t>
      </w:r>
      <w:r w:rsidR="000E0005" w:rsidRPr="004E7A3A">
        <w:rPr>
          <w:rFonts w:ascii="Tahoma" w:hAnsi="Tahoma" w:cs="Tahoma"/>
        </w:rPr>
        <w:t xml:space="preserve"> (mora pa biti priloga izpolnjena v delu, ki se nanaša na predstavitev</w:t>
      </w:r>
      <w:r w:rsidR="00146312" w:rsidRPr="004E7A3A">
        <w:rPr>
          <w:rFonts w:ascii="Tahoma" w:hAnsi="Tahoma" w:cs="Tahoma"/>
        </w:rPr>
        <w:t>/opis</w:t>
      </w:r>
      <w:r w:rsidR="000E0005" w:rsidRPr="004E7A3A">
        <w:rPr>
          <w:rFonts w:ascii="Tahoma" w:hAnsi="Tahoma" w:cs="Tahoma"/>
        </w:rPr>
        <w:t xml:space="preserve"> reference)</w:t>
      </w:r>
      <w:r w:rsidR="00877137" w:rsidRPr="004E7A3A">
        <w:rPr>
          <w:rFonts w:ascii="Tahoma" w:hAnsi="Tahoma" w:cs="Tahoma"/>
        </w:rPr>
        <w:t>.</w:t>
      </w:r>
    </w:p>
    <w:p w14:paraId="25C3C4D8" w14:textId="77777777" w:rsidR="00877137" w:rsidRDefault="00877137" w:rsidP="004E7A3A">
      <w:pPr>
        <w:keepNext/>
        <w:keepLines/>
        <w:jc w:val="both"/>
        <w:rPr>
          <w:rFonts w:ascii="Tahoma" w:hAnsi="Tahoma" w:cs="Tahoma"/>
        </w:rPr>
      </w:pPr>
    </w:p>
    <w:p w14:paraId="08BBD7EC" w14:textId="77777777" w:rsidR="00EF56BF" w:rsidRPr="00C8579C" w:rsidRDefault="00EF56BF" w:rsidP="004E7A3A">
      <w:pPr>
        <w:keepNext/>
        <w:keepLines/>
        <w:tabs>
          <w:tab w:val="left" w:pos="284"/>
        </w:tabs>
        <w:jc w:val="both"/>
        <w:rPr>
          <w:rFonts w:ascii="Tahoma" w:hAnsi="Tahoma" w:cs="Tahoma"/>
        </w:rPr>
      </w:pPr>
    </w:p>
    <w:p w14:paraId="57B044C2" w14:textId="77777777" w:rsidR="004F741F" w:rsidRPr="00C8579C" w:rsidRDefault="004F741F" w:rsidP="004E7A3A">
      <w:pPr>
        <w:keepNext/>
        <w:keepLines/>
        <w:numPr>
          <w:ilvl w:val="1"/>
          <w:numId w:val="2"/>
        </w:numPr>
        <w:jc w:val="both"/>
        <w:rPr>
          <w:rFonts w:ascii="Tahoma" w:hAnsi="Tahoma" w:cs="Tahoma"/>
          <w:b/>
        </w:rPr>
      </w:pPr>
      <w:r w:rsidRPr="00C8579C">
        <w:rPr>
          <w:rFonts w:ascii="Tahoma" w:hAnsi="Tahoma" w:cs="Tahoma"/>
          <w:b/>
        </w:rPr>
        <w:t>Ostale zahteve in pogoji naročnika</w:t>
      </w:r>
    </w:p>
    <w:p w14:paraId="204AADCE" w14:textId="77777777" w:rsidR="004F741F" w:rsidRPr="00C8579C" w:rsidRDefault="004F741F" w:rsidP="004E7A3A">
      <w:pPr>
        <w:keepNext/>
        <w:keepLines/>
        <w:jc w:val="both"/>
        <w:rPr>
          <w:rFonts w:ascii="Tahoma" w:hAnsi="Tahoma" w:cs="Tahoma"/>
          <w:highlight w:val="yellow"/>
        </w:rPr>
      </w:pPr>
    </w:p>
    <w:p w14:paraId="2187D96A" w14:textId="77777777" w:rsidR="006A6D51" w:rsidRPr="005E3F42" w:rsidRDefault="006A6D51" w:rsidP="004E7A3A">
      <w:pPr>
        <w:keepNext/>
        <w:keepLines/>
        <w:tabs>
          <w:tab w:val="left" w:pos="-1560"/>
        </w:tabs>
        <w:jc w:val="both"/>
        <w:rPr>
          <w:rFonts w:ascii="Tahoma" w:hAnsi="Tahoma" w:cs="Tahoma"/>
          <w:color w:val="000000" w:themeColor="text1"/>
        </w:rPr>
      </w:pPr>
      <w:r w:rsidRPr="005E3F42">
        <w:rPr>
          <w:rFonts w:ascii="Tahoma" w:hAnsi="Tahoma" w:cs="Tahoma"/>
          <w:b/>
          <w:color w:val="000000" w:themeColor="text1"/>
        </w:rPr>
        <w:t xml:space="preserve">A. </w:t>
      </w:r>
      <w:r w:rsidRPr="005E3F42">
        <w:rPr>
          <w:rFonts w:ascii="Tahoma" w:hAnsi="Tahoma" w:cs="Tahoma"/>
          <w:color w:val="000000" w:themeColor="text1"/>
        </w:rPr>
        <w:t xml:space="preserve">Ponudnik, skupina ponudnikov v okviru skupne ponudbe, vsi v ponudbi navedeni podizvajalci ter </w:t>
      </w:r>
      <w:r w:rsidRPr="005E3F42">
        <w:rPr>
          <w:rFonts w:ascii="Tahoma" w:hAnsi="Tahoma" w:cs="Tahoma"/>
          <w:bCs/>
          <w:color w:val="000000" w:themeColor="text1"/>
        </w:rPr>
        <w:t>subjekti, katerega zmogljivost bo ponudnik uporabil,</w:t>
      </w:r>
      <w:r w:rsidRPr="005E3F42">
        <w:rPr>
          <w:rFonts w:ascii="Tahoma" w:hAnsi="Tahoma" w:cs="Tahoma"/>
          <w:color w:val="000000" w:themeColor="text1"/>
        </w:rPr>
        <w:t xml:space="preserve"> ne sme/jo biti uvrščen na seznam poslovnih subjektov, s katerimi na podlagi 35. člena Zakona o integriteti in preprečevanju korupcije (Ur. l. RS, št. 69/11-UPB2, v nadaljevanju: </w:t>
      </w:r>
      <w:proofErr w:type="spellStart"/>
      <w:r w:rsidRPr="005E3F42">
        <w:rPr>
          <w:rFonts w:ascii="Tahoma" w:hAnsi="Tahoma" w:cs="Tahoma"/>
          <w:color w:val="000000" w:themeColor="text1"/>
        </w:rPr>
        <w:t>ZIntPK</w:t>
      </w:r>
      <w:proofErr w:type="spellEnd"/>
      <w:r w:rsidRPr="005E3F42">
        <w:rPr>
          <w:rFonts w:ascii="Tahoma" w:hAnsi="Tahoma" w:cs="Tahoma"/>
          <w:color w:val="000000" w:themeColor="text1"/>
        </w:rPr>
        <w:t>), naročniki ne smejo sodelovati.</w:t>
      </w:r>
    </w:p>
    <w:p w14:paraId="73AC82F5" w14:textId="77777777" w:rsidR="006A6D51" w:rsidRPr="005E3F42" w:rsidRDefault="006A6D51" w:rsidP="004E7A3A">
      <w:pPr>
        <w:keepNext/>
        <w:keepLines/>
        <w:jc w:val="both"/>
        <w:rPr>
          <w:rFonts w:ascii="Tahoma" w:hAnsi="Tahoma" w:cs="Tahoma"/>
          <w:b/>
          <w:smallCaps/>
          <w:color w:val="000000" w:themeColor="text1"/>
          <w:sz w:val="16"/>
        </w:rPr>
      </w:pPr>
    </w:p>
    <w:p w14:paraId="3C28EDD6" w14:textId="77777777" w:rsidR="006A6D51" w:rsidRPr="005E3F42" w:rsidRDefault="006A6D51" w:rsidP="004E7A3A">
      <w:pPr>
        <w:keepNext/>
        <w:keepLines/>
        <w:jc w:val="both"/>
        <w:rPr>
          <w:rFonts w:ascii="Tahoma" w:hAnsi="Tahoma" w:cs="Tahoma"/>
          <w:b/>
          <w:smallCaps/>
          <w:color w:val="000000" w:themeColor="text1"/>
        </w:rPr>
      </w:pPr>
      <w:r w:rsidRPr="005E3F42">
        <w:rPr>
          <w:rFonts w:ascii="Tahoma" w:hAnsi="Tahoma" w:cs="Tahoma"/>
          <w:b/>
          <w:smallCaps/>
          <w:color w:val="000000" w:themeColor="text1"/>
        </w:rPr>
        <w:t>Dokazila:</w:t>
      </w:r>
    </w:p>
    <w:p w14:paraId="0938F5E6" w14:textId="77777777" w:rsidR="006A6D51" w:rsidRPr="005E3F42" w:rsidRDefault="006A6D51" w:rsidP="004E7A3A">
      <w:pPr>
        <w:keepNext/>
        <w:keepLines/>
        <w:jc w:val="both"/>
        <w:rPr>
          <w:rFonts w:ascii="Tahoma" w:hAnsi="Tahoma" w:cs="Tahoma"/>
          <w:color w:val="000000" w:themeColor="text1"/>
          <w:szCs w:val="22"/>
        </w:rPr>
      </w:pPr>
      <w:r w:rsidRPr="005E3F42">
        <w:rPr>
          <w:rFonts w:ascii="Tahoma" w:hAnsi="Tahoma" w:cs="Tahoma"/>
          <w:color w:val="000000" w:themeColor="text1"/>
          <w:szCs w:val="22"/>
        </w:rPr>
        <w:t>Izpolnjen ESPD (</w:t>
      </w:r>
      <w:r w:rsidRPr="005E3F42">
        <w:rPr>
          <w:rFonts w:ascii="Tahoma" w:hAnsi="Tahoma" w:cs="Tahoma"/>
          <w:i/>
          <w:color w:val="000000" w:themeColor="text1"/>
          <w:szCs w:val="22"/>
        </w:rPr>
        <w:t>v »Del VI: Sklepne izjave«</w:t>
      </w:r>
      <w:r w:rsidRPr="005E3F42">
        <w:rPr>
          <w:rFonts w:ascii="Tahoma" w:hAnsi="Tahoma" w:cs="Tahoma"/>
          <w:color w:val="000000" w:themeColor="text1"/>
          <w:szCs w:val="22"/>
        </w:rPr>
        <w:t>) s strani vseh gospodarskih subjektov v ponudbi.</w:t>
      </w:r>
    </w:p>
    <w:p w14:paraId="693E3325" w14:textId="77777777" w:rsidR="006A6D51" w:rsidRPr="005E3F42" w:rsidRDefault="006A6D51" w:rsidP="004E7A3A">
      <w:pPr>
        <w:keepNext/>
        <w:keepLines/>
        <w:jc w:val="both"/>
        <w:rPr>
          <w:rFonts w:ascii="Tahoma" w:hAnsi="Tahoma" w:cs="Tahoma"/>
          <w:color w:val="000000" w:themeColor="text1"/>
        </w:rPr>
      </w:pPr>
    </w:p>
    <w:p w14:paraId="123D144C" w14:textId="77777777" w:rsidR="006A6D51" w:rsidRPr="00C8579C" w:rsidRDefault="006A6D51" w:rsidP="004E7A3A">
      <w:pPr>
        <w:keepNext/>
        <w:keepLines/>
        <w:jc w:val="both"/>
        <w:rPr>
          <w:rFonts w:ascii="Tahoma" w:hAnsi="Tahoma" w:cs="Tahoma"/>
        </w:rPr>
      </w:pPr>
      <w:r w:rsidRPr="005E3F42">
        <w:rPr>
          <w:rFonts w:ascii="Tahoma" w:hAnsi="Tahoma" w:cs="Tahoma"/>
          <w:b/>
          <w:color w:val="000000" w:themeColor="text1"/>
        </w:rPr>
        <w:lastRenderedPageBreak/>
        <w:t xml:space="preserve">B. </w:t>
      </w:r>
      <w:r w:rsidRPr="00C8579C">
        <w:rPr>
          <w:rFonts w:ascii="Tahoma" w:hAnsi="Tahoma" w:cs="Tahoma"/>
        </w:rPr>
        <w:t xml:space="preserve">V skladu s šestim odstavkom 14. člena Zakona o integriteti in preprečevanju korupcije (Uradni list RS, št. 69/11-UPB2; v nadaljevanju </w:t>
      </w:r>
      <w:proofErr w:type="spellStart"/>
      <w:r w:rsidRPr="00C8579C">
        <w:rPr>
          <w:rFonts w:ascii="Tahoma" w:hAnsi="Tahoma" w:cs="Tahoma"/>
        </w:rPr>
        <w:t>ZIntPK</w:t>
      </w:r>
      <w:proofErr w:type="spellEnd"/>
      <w:r w:rsidRPr="00C8579C">
        <w:rPr>
          <w:rFonts w:ascii="Tahoma" w:hAnsi="Tahoma" w:cs="Tahoma"/>
        </w:rPr>
        <w:t xml:space="preserve">) je dolžan izbrani ponudnik na poziv naročnika, pred podpisom </w:t>
      </w:r>
      <w:r>
        <w:rPr>
          <w:rFonts w:ascii="Tahoma" w:hAnsi="Tahoma" w:cs="Tahoma"/>
        </w:rPr>
        <w:t>pogodbe</w:t>
      </w:r>
      <w:r w:rsidRPr="00C8579C">
        <w:rPr>
          <w:rFonts w:ascii="Tahoma" w:hAnsi="Tahoma" w:cs="Tahoma"/>
        </w:rPr>
        <w:t>, predložiti izjavo ali podatke o udeležbi fizičnih in pravnih oseb v lastništvu izbranega ponudnika, ter o gospodarskih subjektih za katere se glede na določbe zakona, ki ureja gospodarske družbe, šteje, da so povezane družbe z izbranim ponudnikom (</w:t>
      </w:r>
      <w:r w:rsidRPr="00292BF8">
        <w:rPr>
          <w:rFonts w:ascii="Tahoma" w:hAnsi="Tahoma" w:cs="Tahoma"/>
        </w:rPr>
        <w:t>Priloga 3/3</w:t>
      </w:r>
      <w:r w:rsidRPr="00C8579C">
        <w:rPr>
          <w:rFonts w:ascii="Tahoma" w:hAnsi="Tahoma" w:cs="Tahoma"/>
        </w:rPr>
        <w:t xml:space="preserve">). Če bo ponudnik predložil lažno izjavo oziroma bo dal neresnične podatke o navedenih dejstvih, bo to imelo za posledico ničnost </w:t>
      </w:r>
      <w:r>
        <w:rPr>
          <w:rFonts w:ascii="Tahoma" w:hAnsi="Tahoma" w:cs="Tahoma"/>
        </w:rPr>
        <w:t>pogodbe</w:t>
      </w:r>
      <w:r w:rsidRPr="00C8579C">
        <w:rPr>
          <w:rFonts w:ascii="Tahoma" w:hAnsi="Tahoma" w:cs="Tahoma"/>
        </w:rPr>
        <w:t xml:space="preserve">. Izjavo bodo morali podati tudi ostali gospodarski subjekti, ki nastopajo v ponudbi skupaj s ponudnikom. V kolikor ponudnik </w:t>
      </w:r>
      <w:r w:rsidRPr="00292BF8">
        <w:rPr>
          <w:rFonts w:ascii="Tahoma" w:hAnsi="Tahoma" w:cs="Tahoma"/>
        </w:rPr>
        <w:t>Prilogo 3/3</w:t>
      </w:r>
      <w:r w:rsidRPr="00C8579C">
        <w:rPr>
          <w:rFonts w:ascii="Tahoma" w:hAnsi="Tahoma" w:cs="Tahoma"/>
        </w:rPr>
        <w:t xml:space="preserve"> ne bo priloži že v ponudbi, bo naročnik ponudnika pozval k predložitvi izpolnjene predmetne priloge </w:t>
      </w:r>
      <w:r>
        <w:rPr>
          <w:rFonts w:ascii="Tahoma" w:hAnsi="Tahoma" w:cs="Tahoma"/>
        </w:rPr>
        <w:t xml:space="preserve">najkasneje </w:t>
      </w:r>
      <w:r w:rsidRPr="00C8579C">
        <w:rPr>
          <w:rFonts w:ascii="Tahoma" w:hAnsi="Tahoma" w:cs="Tahoma"/>
        </w:rPr>
        <w:t xml:space="preserve">pred sklenitvijo </w:t>
      </w:r>
      <w:r>
        <w:rPr>
          <w:rFonts w:ascii="Tahoma" w:hAnsi="Tahoma" w:cs="Tahoma"/>
        </w:rPr>
        <w:t>pogodbe</w:t>
      </w:r>
      <w:r w:rsidRPr="00C8579C">
        <w:rPr>
          <w:rFonts w:ascii="Tahoma" w:hAnsi="Tahoma" w:cs="Tahoma"/>
        </w:rPr>
        <w:t>.</w:t>
      </w:r>
    </w:p>
    <w:p w14:paraId="4C4052C5" w14:textId="77777777" w:rsidR="006A6D51" w:rsidRPr="005E3F42" w:rsidRDefault="006A6D51" w:rsidP="004E7A3A">
      <w:pPr>
        <w:keepNext/>
        <w:keepLines/>
        <w:jc w:val="both"/>
        <w:rPr>
          <w:rFonts w:ascii="Tahoma" w:hAnsi="Tahoma" w:cs="Tahoma"/>
          <w:b/>
          <w:smallCaps/>
          <w:color w:val="000000" w:themeColor="text1"/>
        </w:rPr>
      </w:pPr>
    </w:p>
    <w:p w14:paraId="5AB41B05" w14:textId="77777777" w:rsidR="006A6D51" w:rsidRPr="005E3F42" w:rsidRDefault="006A6D51" w:rsidP="004E7A3A">
      <w:pPr>
        <w:keepNext/>
        <w:keepLines/>
        <w:jc w:val="both"/>
        <w:rPr>
          <w:rFonts w:ascii="Tahoma" w:hAnsi="Tahoma" w:cs="Tahoma"/>
          <w:b/>
          <w:smallCaps/>
          <w:color w:val="000000" w:themeColor="text1"/>
        </w:rPr>
      </w:pPr>
      <w:r w:rsidRPr="005E3F42">
        <w:rPr>
          <w:rFonts w:ascii="Tahoma" w:hAnsi="Tahoma" w:cs="Tahoma"/>
          <w:b/>
          <w:smallCaps/>
          <w:color w:val="000000" w:themeColor="text1"/>
        </w:rPr>
        <w:t>Dokazila:</w:t>
      </w:r>
    </w:p>
    <w:p w14:paraId="4A7D6549" w14:textId="77777777" w:rsidR="006A6D51" w:rsidRPr="005E3F42" w:rsidRDefault="006A6D51" w:rsidP="004E7A3A">
      <w:pPr>
        <w:keepNext/>
        <w:keepLines/>
        <w:jc w:val="both"/>
        <w:rPr>
          <w:rFonts w:ascii="Tahoma" w:hAnsi="Tahoma" w:cs="Tahoma"/>
          <w:b/>
          <w:color w:val="000000" w:themeColor="text1"/>
          <w:szCs w:val="22"/>
        </w:rPr>
      </w:pPr>
      <w:r w:rsidRPr="005E3F42">
        <w:rPr>
          <w:rFonts w:ascii="Tahoma" w:hAnsi="Tahoma" w:cs="Tahoma"/>
          <w:color w:val="000000" w:themeColor="text1"/>
          <w:szCs w:val="22"/>
        </w:rPr>
        <w:t>Izpolnjen ESPD (</w:t>
      </w:r>
      <w:r w:rsidRPr="005E3F42">
        <w:rPr>
          <w:rFonts w:ascii="Tahoma" w:hAnsi="Tahoma" w:cs="Tahoma"/>
          <w:i/>
          <w:color w:val="000000" w:themeColor="text1"/>
          <w:szCs w:val="22"/>
        </w:rPr>
        <w:t>v »Del VI: Sklepne izjave«</w:t>
      </w:r>
      <w:r w:rsidRPr="005E3F42">
        <w:rPr>
          <w:rFonts w:ascii="Tahoma" w:hAnsi="Tahoma" w:cs="Tahoma"/>
          <w:color w:val="000000" w:themeColor="text1"/>
          <w:szCs w:val="22"/>
        </w:rPr>
        <w:t>) s strani vseh gospodarskih subjektov v ponudbi.</w:t>
      </w:r>
      <w:r w:rsidRPr="005E3F42">
        <w:rPr>
          <w:rFonts w:ascii="Tahoma" w:hAnsi="Tahoma" w:cs="Tahoma"/>
          <w:b/>
          <w:color w:val="000000" w:themeColor="text1"/>
          <w:szCs w:val="22"/>
        </w:rPr>
        <w:t xml:space="preserve"> </w:t>
      </w:r>
    </w:p>
    <w:p w14:paraId="47A36C86" w14:textId="77777777" w:rsidR="006A6D51" w:rsidRPr="005E3F42" w:rsidRDefault="006A6D51" w:rsidP="004E7A3A">
      <w:pPr>
        <w:keepNext/>
        <w:keepLines/>
        <w:jc w:val="both"/>
        <w:rPr>
          <w:rFonts w:ascii="Tahoma" w:hAnsi="Tahoma" w:cs="Tahoma"/>
          <w:color w:val="000000" w:themeColor="text1"/>
          <w:sz w:val="16"/>
          <w:szCs w:val="22"/>
        </w:rPr>
      </w:pPr>
    </w:p>
    <w:p w14:paraId="638723B3" w14:textId="77777777" w:rsidR="006A6D51" w:rsidRPr="005E3F42" w:rsidRDefault="006A6D51" w:rsidP="004E7A3A">
      <w:pPr>
        <w:keepNext/>
        <w:keepLines/>
        <w:jc w:val="both"/>
        <w:rPr>
          <w:rFonts w:ascii="Tahoma" w:hAnsi="Tahoma" w:cs="Tahoma"/>
          <w:color w:val="000000" w:themeColor="text1"/>
          <w:szCs w:val="22"/>
        </w:rPr>
      </w:pPr>
      <w:r w:rsidRPr="005E3F42">
        <w:rPr>
          <w:rFonts w:ascii="Tahoma" w:hAnsi="Tahoma" w:cs="Tahoma"/>
          <w:b/>
          <w:color w:val="000000" w:themeColor="text1"/>
          <w:szCs w:val="22"/>
        </w:rPr>
        <w:t xml:space="preserve">Ponudnik </w:t>
      </w:r>
      <w:r w:rsidRPr="005E3F42">
        <w:rPr>
          <w:rFonts w:ascii="Tahoma" w:hAnsi="Tahoma" w:cs="Tahoma"/>
          <w:b/>
          <w:color w:val="000000" w:themeColor="text1"/>
          <w:szCs w:val="22"/>
          <w:u w:val="single"/>
        </w:rPr>
        <w:t>lahko že ob oddaji ponudbe</w:t>
      </w:r>
      <w:r w:rsidRPr="005E3F42">
        <w:rPr>
          <w:rFonts w:ascii="Tahoma" w:hAnsi="Tahoma" w:cs="Tahoma"/>
          <w:b/>
          <w:color w:val="000000" w:themeColor="text1"/>
          <w:szCs w:val="22"/>
        </w:rPr>
        <w:t xml:space="preserve"> predloži </w:t>
      </w:r>
      <w:r>
        <w:rPr>
          <w:rFonts w:ascii="Tahoma" w:hAnsi="Tahoma" w:cs="Tahoma"/>
          <w:b/>
          <w:color w:val="000000" w:themeColor="text1"/>
          <w:szCs w:val="22"/>
        </w:rPr>
        <w:t>P</w:t>
      </w:r>
      <w:r w:rsidRPr="005E3F42">
        <w:rPr>
          <w:rFonts w:ascii="Tahoma" w:hAnsi="Tahoma" w:cs="Tahoma"/>
          <w:b/>
          <w:color w:val="000000" w:themeColor="text1"/>
          <w:szCs w:val="22"/>
        </w:rPr>
        <w:t>rilogo</w:t>
      </w:r>
      <w:r w:rsidRPr="005E3F42">
        <w:rPr>
          <w:color w:val="000000" w:themeColor="text1"/>
        </w:rPr>
        <w:t xml:space="preserve"> </w:t>
      </w:r>
      <w:r>
        <w:rPr>
          <w:rFonts w:ascii="Tahoma" w:hAnsi="Tahoma" w:cs="Tahoma"/>
          <w:b/>
          <w:color w:val="000000" w:themeColor="text1"/>
          <w:szCs w:val="22"/>
        </w:rPr>
        <w:t>3/3</w:t>
      </w:r>
      <w:r w:rsidRPr="005E3F42">
        <w:rPr>
          <w:rFonts w:ascii="Tahoma" w:hAnsi="Tahoma" w:cs="Tahoma"/>
          <w:b/>
          <w:color w:val="000000" w:themeColor="text1"/>
          <w:szCs w:val="22"/>
        </w:rPr>
        <w:t xml:space="preserve">, </w:t>
      </w:r>
      <w:r w:rsidRPr="005E3F42">
        <w:rPr>
          <w:rFonts w:ascii="Tahoma" w:hAnsi="Tahoma" w:cs="Tahoma"/>
          <w:color w:val="000000" w:themeColor="text1"/>
          <w:szCs w:val="22"/>
        </w:rPr>
        <w:t>in sicer za vse gospodarske subjekte, ki nastopajo v ponudbi skupaj s ponudnikom (za vse partnerje, podizvajalce in/ali s subjekte, katerih zmogljivosti uporablja gospodarski subjekt).</w:t>
      </w:r>
    </w:p>
    <w:p w14:paraId="7C8775BE" w14:textId="655BD595" w:rsidR="006A6D51" w:rsidRDefault="006A6D51" w:rsidP="004E7A3A">
      <w:pPr>
        <w:pStyle w:val="Odstavekseznama"/>
        <w:keepNext/>
        <w:keepLines/>
        <w:ind w:left="0"/>
        <w:jc w:val="both"/>
        <w:rPr>
          <w:rFonts w:ascii="Tahoma" w:hAnsi="Tahoma" w:cs="Tahoma"/>
          <w:szCs w:val="22"/>
        </w:rPr>
      </w:pPr>
    </w:p>
    <w:p w14:paraId="73BCF9B3" w14:textId="77777777" w:rsidR="006A6D51" w:rsidRPr="00050F9C" w:rsidRDefault="006A6D51" w:rsidP="004E7A3A">
      <w:pPr>
        <w:keepNext/>
        <w:keepLines/>
        <w:numPr>
          <w:ilvl w:val="1"/>
          <w:numId w:val="2"/>
        </w:numPr>
        <w:jc w:val="both"/>
        <w:rPr>
          <w:rFonts w:ascii="Tahoma" w:hAnsi="Tahoma" w:cs="Tahoma"/>
          <w:b/>
        </w:rPr>
      </w:pPr>
      <w:r w:rsidRPr="00050F9C">
        <w:rPr>
          <w:rFonts w:ascii="Tahoma" w:hAnsi="Tahoma" w:cs="Tahoma"/>
          <w:b/>
        </w:rPr>
        <w:t>Sprejemanje pogojev razpisne dokumentacije</w:t>
      </w:r>
    </w:p>
    <w:p w14:paraId="33C435A6" w14:textId="77777777" w:rsidR="006A6D51" w:rsidRPr="008A3D17" w:rsidRDefault="006A6D51" w:rsidP="004E7A3A">
      <w:pPr>
        <w:keepNext/>
        <w:keepLines/>
        <w:jc w:val="both"/>
        <w:rPr>
          <w:rFonts w:ascii="Tahoma" w:hAnsi="Tahoma" w:cs="Tahoma"/>
        </w:rPr>
      </w:pPr>
    </w:p>
    <w:p w14:paraId="094AF142" w14:textId="77777777" w:rsidR="006A6D51" w:rsidRPr="008A3D17" w:rsidRDefault="006A6D51" w:rsidP="004E7A3A">
      <w:pPr>
        <w:keepNext/>
        <w:keepLines/>
        <w:tabs>
          <w:tab w:val="left" w:pos="284"/>
        </w:tabs>
        <w:jc w:val="both"/>
        <w:rPr>
          <w:rFonts w:ascii="Tahoma" w:hAnsi="Tahoma" w:cs="Tahoma"/>
        </w:rPr>
      </w:pPr>
      <w:r w:rsidRPr="008A3D17">
        <w:rPr>
          <w:rFonts w:ascii="Tahoma" w:hAnsi="Tahoma" w:cs="Tahoma"/>
        </w:rPr>
        <w:t xml:space="preserve">Ponudnik, skupina ponudnikov v okviru skupne ponudbe (partner/ji), vsi v ponudbi navedeni podizvajalci ter </w:t>
      </w:r>
      <w:r w:rsidRPr="008A3D17">
        <w:rPr>
          <w:rFonts w:ascii="Tahoma" w:hAnsi="Tahoma" w:cs="Tahoma"/>
          <w:bCs/>
        </w:rPr>
        <w:t>subjekti, katerega zmogljivost bo ponudnik uporabil</w:t>
      </w:r>
      <w:r w:rsidRPr="008A3D17">
        <w:rPr>
          <w:rFonts w:ascii="Tahoma" w:hAnsi="Tahoma" w:cs="Tahoma"/>
        </w:rPr>
        <w:t xml:space="preserve"> (velja za podizvajalca in </w:t>
      </w:r>
      <w:r w:rsidRPr="008A3D17">
        <w:rPr>
          <w:rFonts w:ascii="Tahoma" w:hAnsi="Tahoma" w:cs="Tahoma"/>
          <w:bCs/>
        </w:rPr>
        <w:t>subjekta, katerega zmogljivost bo ponudnik uporabil)</w:t>
      </w:r>
      <w:r w:rsidRPr="008A3D17">
        <w:rPr>
          <w:rFonts w:ascii="Tahoma" w:hAnsi="Tahoma" w:cs="Tahoma"/>
        </w:rPr>
        <w:t>, morajo potrditi, da so seznanjenji z določili oz. zahtevami in pogoji razpisne dokumentacije in da se z njo strinjajo (oz. se strinjajo v delu, ki se nanaša na podizvajalca/e oz. na subjekt/e, katerih zmogljivosti bo uporabljal ponudnik).</w:t>
      </w:r>
    </w:p>
    <w:p w14:paraId="1B161D30" w14:textId="77777777" w:rsidR="006A6D51" w:rsidRPr="008A3D17" w:rsidRDefault="006A6D51" w:rsidP="004E7A3A">
      <w:pPr>
        <w:keepNext/>
        <w:keepLines/>
        <w:tabs>
          <w:tab w:val="left" w:pos="284"/>
        </w:tabs>
        <w:jc w:val="both"/>
        <w:rPr>
          <w:rFonts w:ascii="Tahoma" w:hAnsi="Tahoma" w:cs="Tahoma"/>
          <w:sz w:val="10"/>
        </w:rPr>
      </w:pPr>
    </w:p>
    <w:p w14:paraId="3A6A745C" w14:textId="77777777" w:rsidR="006A6D51" w:rsidRPr="008A3D17" w:rsidRDefault="006A6D51" w:rsidP="004E7A3A">
      <w:pPr>
        <w:keepNext/>
        <w:keepLines/>
        <w:jc w:val="both"/>
        <w:rPr>
          <w:rFonts w:ascii="Tahoma" w:hAnsi="Tahoma" w:cs="Tahoma"/>
          <w:b/>
          <w:smallCaps/>
        </w:rPr>
      </w:pPr>
      <w:r w:rsidRPr="008A3D17">
        <w:rPr>
          <w:rFonts w:ascii="Tahoma" w:hAnsi="Tahoma" w:cs="Tahoma"/>
          <w:b/>
          <w:smallCaps/>
        </w:rPr>
        <w:t>Dokazila:</w:t>
      </w:r>
    </w:p>
    <w:p w14:paraId="20FEB08F" w14:textId="77777777" w:rsidR="006A6D51" w:rsidRPr="008A3D17" w:rsidRDefault="006A6D51" w:rsidP="004E7A3A">
      <w:pPr>
        <w:keepNext/>
        <w:keepLines/>
        <w:jc w:val="both"/>
        <w:rPr>
          <w:rFonts w:ascii="Tahoma" w:hAnsi="Tahoma" w:cs="Tahoma"/>
          <w:szCs w:val="22"/>
        </w:rPr>
      </w:pPr>
      <w:r w:rsidRPr="008A3D17">
        <w:rPr>
          <w:rFonts w:ascii="Tahoma" w:hAnsi="Tahoma" w:cs="Tahoma"/>
          <w:szCs w:val="22"/>
        </w:rPr>
        <w:t>Izpolnjen ESPD (</w:t>
      </w:r>
      <w:r w:rsidRPr="008A3D17">
        <w:rPr>
          <w:rFonts w:ascii="Tahoma" w:hAnsi="Tahoma" w:cs="Tahoma"/>
          <w:i/>
          <w:szCs w:val="22"/>
        </w:rPr>
        <w:t>v »Del VI: Sklepne izjave«</w:t>
      </w:r>
      <w:r w:rsidRPr="008A3D17">
        <w:rPr>
          <w:rFonts w:ascii="Tahoma" w:hAnsi="Tahoma" w:cs="Tahoma"/>
          <w:szCs w:val="22"/>
        </w:rPr>
        <w:t>) s strani vseh gospodarskih subjektov v ponudbi.</w:t>
      </w:r>
    </w:p>
    <w:p w14:paraId="3BB0B1D4" w14:textId="3CE9D217" w:rsidR="004E7A3A" w:rsidRDefault="004E7A3A" w:rsidP="00011A1C">
      <w:pPr>
        <w:pStyle w:val="Odstavekseznama"/>
        <w:keepNext/>
        <w:keepLines/>
        <w:ind w:left="0"/>
        <w:jc w:val="both"/>
        <w:rPr>
          <w:rFonts w:ascii="Tahoma" w:hAnsi="Tahoma" w:cs="Tahoma"/>
          <w:szCs w:val="22"/>
        </w:rPr>
      </w:pPr>
    </w:p>
    <w:p w14:paraId="207EA650" w14:textId="299C5D88" w:rsidR="004E7A3A" w:rsidRDefault="004E7A3A" w:rsidP="00011A1C">
      <w:pPr>
        <w:pStyle w:val="Odstavekseznama"/>
        <w:keepNext/>
        <w:keepLines/>
        <w:ind w:left="0"/>
        <w:jc w:val="both"/>
        <w:rPr>
          <w:rFonts w:ascii="Tahoma" w:hAnsi="Tahoma" w:cs="Tahoma"/>
          <w:szCs w:val="22"/>
        </w:rPr>
      </w:pPr>
    </w:p>
    <w:p w14:paraId="6EBD012C" w14:textId="069C7271" w:rsidR="00947929" w:rsidRDefault="00947929" w:rsidP="00011A1C">
      <w:pPr>
        <w:pStyle w:val="Odstavekseznama"/>
        <w:keepNext/>
        <w:keepLines/>
        <w:ind w:left="0"/>
        <w:jc w:val="both"/>
        <w:rPr>
          <w:rFonts w:ascii="Tahoma" w:hAnsi="Tahoma" w:cs="Tahoma"/>
          <w:szCs w:val="22"/>
        </w:rPr>
      </w:pPr>
    </w:p>
    <w:p w14:paraId="3ADF0C87" w14:textId="77777777" w:rsidR="00947929" w:rsidRPr="00C8579C" w:rsidRDefault="00947929" w:rsidP="00011A1C">
      <w:pPr>
        <w:pStyle w:val="Odstavekseznama"/>
        <w:keepNext/>
        <w:keepLines/>
        <w:ind w:left="0"/>
        <w:jc w:val="both"/>
        <w:rPr>
          <w:rFonts w:ascii="Tahoma" w:hAnsi="Tahoma" w:cs="Tahoma"/>
          <w:szCs w:val="22"/>
        </w:rPr>
      </w:pPr>
    </w:p>
    <w:p w14:paraId="76B1A085" w14:textId="77777777" w:rsidR="007C70A1" w:rsidRPr="00C8579C" w:rsidRDefault="008873D9" w:rsidP="00011A1C">
      <w:pPr>
        <w:keepNext/>
        <w:keepLines/>
        <w:numPr>
          <w:ilvl w:val="0"/>
          <w:numId w:val="2"/>
        </w:numPr>
        <w:jc w:val="both"/>
        <w:rPr>
          <w:rFonts w:ascii="Tahoma" w:hAnsi="Tahoma" w:cs="Tahoma"/>
          <w:b/>
          <w:sz w:val="24"/>
        </w:rPr>
      </w:pPr>
      <w:r w:rsidRPr="00C8579C">
        <w:rPr>
          <w:rFonts w:ascii="Tahoma" w:hAnsi="Tahoma" w:cs="Tahoma"/>
          <w:b/>
          <w:sz w:val="24"/>
        </w:rPr>
        <w:t>FINANČNA ZAVAROVANJA</w:t>
      </w:r>
    </w:p>
    <w:p w14:paraId="17680FA5" w14:textId="77777777" w:rsidR="00D36B07" w:rsidRPr="00C8579C" w:rsidRDefault="00D36B07" w:rsidP="00011A1C">
      <w:pPr>
        <w:keepNext/>
        <w:keepLines/>
      </w:pPr>
    </w:p>
    <w:p w14:paraId="0E2CF434" w14:textId="77777777" w:rsidR="003B60C4" w:rsidRPr="00C8579C" w:rsidRDefault="003B60C4" w:rsidP="00011A1C">
      <w:pPr>
        <w:keepNext/>
        <w:keepLines/>
        <w:numPr>
          <w:ilvl w:val="1"/>
          <w:numId w:val="2"/>
        </w:numPr>
        <w:jc w:val="both"/>
        <w:rPr>
          <w:rFonts w:ascii="Tahoma" w:hAnsi="Tahoma" w:cs="Tahoma"/>
          <w:b/>
        </w:rPr>
      </w:pPr>
      <w:r w:rsidRPr="00C8579C">
        <w:rPr>
          <w:rFonts w:ascii="Tahoma" w:hAnsi="Tahoma" w:cs="Tahoma"/>
          <w:b/>
        </w:rPr>
        <w:t>Splošno</w:t>
      </w:r>
    </w:p>
    <w:p w14:paraId="6DA11866" w14:textId="77777777" w:rsidR="00F90FE3" w:rsidRDefault="00F90FE3" w:rsidP="00011A1C">
      <w:pPr>
        <w:keepNext/>
        <w:keepLines/>
        <w:jc w:val="both"/>
        <w:rPr>
          <w:rFonts w:ascii="Tahoma" w:hAnsi="Tahoma" w:cs="Tahoma"/>
        </w:rPr>
      </w:pPr>
    </w:p>
    <w:p w14:paraId="5831F305" w14:textId="77777777" w:rsidR="00F30DAF" w:rsidRPr="00C8579C" w:rsidRDefault="00F30DAF" w:rsidP="00011A1C">
      <w:pPr>
        <w:keepNext/>
        <w:keepLines/>
        <w:jc w:val="both"/>
        <w:rPr>
          <w:rFonts w:ascii="Tahoma" w:hAnsi="Tahoma" w:cs="Tahoma"/>
        </w:rPr>
      </w:pPr>
      <w:r w:rsidRPr="00C8579C">
        <w:rPr>
          <w:rFonts w:ascii="Tahoma" w:hAnsi="Tahoma" w:cs="Tahoma"/>
        </w:rPr>
        <w:t xml:space="preserve">Ponudnik mora za zavarovanje izpolnitve svoje obveznosti do naročnika, naročniku predložiti </w:t>
      </w:r>
      <w:r w:rsidR="004F7D02" w:rsidRPr="00C8579C">
        <w:rPr>
          <w:rFonts w:ascii="Tahoma" w:hAnsi="Tahoma" w:cs="Tahoma"/>
        </w:rPr>
        <w:t>finančn</w:t>
      </w:r>
      <w:r w:rsidR="004F7D02">
        <w:rPr>
          <w:rFonts w:ascii="Tahoma" w:hAnsi="Tahoma" w:cs="Tahoma"/>
        </w:rPr>
        <w:t>o</w:t>
      </w:r>
      <w:r w:rsidR="004F7D02" w:rsidRPr="00C8579C">
        <w:rPr>
          <w:rFonts w:ascii="Tahoma" w:hAnsi="Tahoma" w:cs="Tahoma"/>
        </w:rPr>
        <w:t xml:space="preserve"> </w:t>
      </w:r>
      <w:r w:rsidR="006A1AB1">
        <w:rPr>
          <w:rFonts w:ascii="Tahoma" w:hAnsi="Tahoma" w:cs="Tahoma"/>
        </w:rPr>
        <w:t xml:space="preserve">zavarovanje </w:t>
      </w:r>
      <w:r w:rsidRPr="00C8579C">
        <w:rPr>
          <w:rFonts w:ascii="Tahoma" w:hAnsi="Tahoma" w:cs="Tahoma"/>
        </w:rPr>
        <w:t xml:space="preserve">v skladu z zahtevami glede finančnih zavarovanj v posameznih podtočkah tega poglavja. </w:t>
      </w:r>
      <w:r w:rsidRPr="004F7D02">
        <w:rPr>
          <w:rFonts w:ascii="Tahoma" w:hAnsi="Tahoma" w:cs="Tahoma"/>
        </w:rPr>
        <w:t>V primeru finančnih zavarovanj v obliki bančne garancije oziroma kavcijskega zavarovanja, morata le-ta biti izdana s strani banke ali zavarovalnice, ki ima sedež v Republiki Sloveniji in v slovenskem jeziku.</w:t>
      </w:r>
      <w:r w:rsidRPr="00C8579C">
        <w:rPr>
          <w:rFonts w:ascii="Tahoma" w:hAnsi="Tahoma" w:cs="Tahoma"/>
        </w:rPr>
        <w:t xml:space="preserve"> Finančno zavarovanje mora biti nepreklicno, brezpogojno in plačljivo na prvi poziv ter izdano po vzorcu iz razpisne dokumentacije.</w:t>
      </w:r>
    </w:p>
    <w:p w14:paraId="0F44EB4C" w14:textId="77777777" w:rsidR="00F30DAF" w:rsidRPr="00C8579C" w:rsidRDefault="00F30DAF" w:rsidP="00011A1C">
      <w:pPr>
        <w:keepNext/>
        <w:keepLines/>
        <w:jc w:val="both"/>
        <w:rPr>
          <w:rFonts w:ascii="Tahoma" w:hAnsi="Tahoma" w:cs="Tahoma"/>
        </w:rPr>
      </w:pPr>
    </w:p>
    <w:p w14:paraId="0786DAF4" w14:textId="77777777" w:rsidR="00A863FA" w:rsidRPr="006A1AB1" w:rsidRDefault="00A863FA" w:rsidP="00A863FA">
      <w:pPr>
        <w:keepNext/>
        <w:keepLines/>
        <w:jc w:val="both"/>
        <w:rPr>
          <w:rFonts w:ascii="Tahoma" w:hAnsi="Tahoma" w:cs="Tahoma"/>
          <w:i/>
          <w:kern w:val="16"/>
        </w:rPr>
      </w:pPr>
      <w:bookmarkStart w:id="13" w:name="_Hlk508788160"/>
      <w:r w:rsidRPr="006A1AB1">
        <w:rPr>
          <w:rFonts w:ascii="Tahoma" w:hAnsi="Tahoma" w:cs="Tahoma"/>
          <w:i/>
          <w:kern w:val="16"/>
        </w:rPr>
        <w:t>Bančne garancije</w:t>
      </w:r>
      <w:r>
        <w:rPr>
          <w:rFonts w:ascii="Tahoma" w:hAnsi="Tahoma" w:cs="Tahoma"/>
          <w:i/>
          <w:kern w:val="16"/>
        </w:rPr>
        <w:t xml:space="preserve"> in kavcijska zavarovanja</w:t>
      </w:r>
      <w:r w:rsidRPr="006A1AB1">
        <w:rPr>
          <w:rFonts w:ascii="Tahoma" w:hAnsi="Tahoma" w:cs="Tahoma"/>
          <w:i/>
          <w:kern w:val="16"/>
        </w:rPr>
        <w:t xml:space="preserve"> morajo vsebovati klavzulo: »Za to zavarovanje veljajo Enotna pravila za garancije na poziv (EPGP) revizija iz leta 2010, izdana pri MTZ pod št. 758.«</w:t>
      </w:r>
    </w:p>
    <w:p w14:paraId="5B8A67E1" w14:textId="77777777" w:rsidR="00A863FA" w:rsidRPr="006A1AB1" w:rsidRDefault="00A863FA" w:rsidP="00A863FA">
      <w:pPr>
        <w:keepNext/>
        <w:keepLines/>
        <w:jc w:val="both"/>
        <w:rPr>
          <w:rFonts w:ascii="Tahoma" w:hAnsi="Tahoma" w:cs="Tahoma"/>
          <w:i/>
          <w:kern w:val="16"/>
        </w:rPr>
      </w:pPr>
    </w:p>
    <w:p w14:paraId="67C00724" w14:textId="77777777" w:rsidR="00A863FA" w:rsidRPr="006A1AB1" w:rsidRDefault="00A863FA" w:rsidP="00A863FA">
      <w:pPr>
        <w:keepNext/>
        <w:keepLines/>
        <w:jc w:val="both"/>
        <w:rPr>
          <w:rFonts w:ascii="Tahoma" w:hAnsi="Tahoma" w:cs="Tahoma"/>
          <w:i/>
          <w:kern w:val="16"/>
        </w:rPr>
      </w:pPr>
      <w:r w:rsidRPr="006A1AB1">
        <w:rPr>
          <w:rFonts w:ascii="Tahoma" w:hAnsi="Tahoma" w:cs="Tahoma"/>
          <w:i/>
          <w:kern w:val="16"/>
        </w:rPr>
        <w:t xml:space="preserve">Kavcijsko zavarovanje mora vsebovati klavzulo: »Zahtevi za plačilo ni potrebno priložiti originalnega izvoda zavarovanja.« </w:t>
      </w:r>
    </w:p>
    <w:bookmarkEnd w:id="13"/>
    <w:p w14:paraId="4CDED934" w14:textId="77777777" w:rsidR="00A863FA" w:rsidRPr="006A1AB1" w:rsidRDefault="00A863FA" w:rsidP="00A863FA">
      <w:pPr>
        <w:keepNext/>
        <w:keepLines/>
        <w:jc w:val="both"/>
        <w:rPr>
          <w:rFonts w:ascii="Tahoma" w:hAnsi="Tahoma" w:cs="Tahoma"/>
        </w:rPr>
      </w:pPr>
    </w:p>
    <w:p w14:paraId="1C3F73AA" w14:textId="05390219" w:rsidR="00A863FA" w:rsidRDefault="00A863FA" w:rsidP="00A863FA">
      <w:pPr>
        <w:keepNext/>
        <w:keepLines/>
        <w:jc w:val="both"/>
        <w:rPr>
          <w:rFonts w:ascii="Tahoma" w:hAnsi="Tahoma" w:cs="Tahoma"/>
        </w:rPr>
      </w:pPr>
      <w:r w:rsidRPr="00C8579C">
        <w:rPr>
          <w:rFonts w:ascii="Tahoma" w:hAnsi="Tahoma" w:cs="Tahoma"/>
        </w:rPr>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 Enako velja za zavarovanje v obliki kavcijskega zavarovanja.</w:t>
      </w:r>
    </w:p>
    <w:p w14:paraId="77122A75" w14:textId="77777777" w:rsidR="00C70083" w:rsidRDefault="00C70083" w:rsidP="00A863FA">
      <w:pPr>
        <w:keepNext/>
        <w:keepLines/>
        <w:jc w:val="both"/>
        <w:rPr>
          <w:rFonts w:ascii="Tahoma" w:hAnsi="Tahoma" w:cs="Tahoma"/>
        </w:rPr>
      </w:pPr>
    </w:p>
    <w:p w14:paraId="54256540" w14:textId="77777777" w:rsidR="00947929" w:rsidRDefault="00947929" w:rsidP="00A863FA">
      <w:pPr>
        <w:keepNext/>
        <w:keepLines/>
        <w:jc w:val="both"/>
        <w:rPr>
          <w:rFonts w:ascii="Tahoma" w:hAnsi="Tahoma" w:cs="Tahoma"/>
        </w:rPr>
      </w:pPr>
    </w:p>
    <w:p w14:paraId="794CF1F4" w14:textId="77777777" w:rsidR="00357AF8" w:rsidRPr="00C8579C" w:rsidRDefault="00357AF8" w:rsidP="00011A1C">
      <w:pPr>
        <w:keepNext/>
        <w:keepLines/>
        <w:numPr>
          <w:ilvl w:val="1"/>
          <w:numId w:val="2"/>
        </w:numPr>
        <w:jc w:val="both"/>
        <w:rPr>
          <w:rFonts w:ascii="Tahoma" w:hAnsi="Tahoma" w:cs="Tahoma"/>
          <w:b/>
        </w:rPr>
      </w:pPr>
      <w:r w:rsidRPr="00C8579C">
        <w:rPr>
          <w:rFonts w:ascii="Tahoma" w:hAnsi="Tahoma" w:cs="Tahoma"/>
          <w:b/>
        </w:rPr>
        <w:lastRenderedPageBreak/>
        <w:t>Zavarovanje dobre izvedbe obveznosti</w:t>
      </w:r>
    </w:p>
    <w:p w14:paraId="17EB1A66" w14:textId="77777777" w:rsidR="00357AF8" w:rsidRPr="00C8579C" w:rsidRDefault="00357AF8" w:rsidP="00011A1C">
      <w:pPr>
        <w:keepNext/>
        <w:keepLines/>
        <w:jc w:val="both"/>
        <w:rPr>
          <w:rFonts w:ascii="Tahoma" w:hAnsi="Tahoma" w:cs="Tahoma"/>
          <w:color w:val="FF0000"/>
        </w:rPr>
      </w:pPr>
    </w:p>
    <w:p w14:paraId="31607F2A" w14:textId="77777777" w:rsidR="00AD6180" w:rsidRPr="00C8579C" w:rsidRDefault="00A41E90" w:rsidP="00011A1C">
      <w:pPr>
        <w:pStyle w:val="Pripombabesedilo"/>
        <w:keepNext/>
        <w:keepLines/>
        <w:jc w:val="both"/>
        <w:rPr>
          <w:rFonts w:ascii="Tahoma" w:hAnsi="Tahoma" w:cs="Tahoma"/>
          <w:strike/>
          <w:lang w:val="sl-SI"/>
        </w:rPr>
      </w:pPr>
      <w:r w:rsidRPr="00C8579C">
        <w:rPr>
          <w:rFonts w:ascii="Tahoma" w:hAnsi="Tahoma" w:cs="Tahoma"/>
          <w:lang w:val="sl-SI"/>
        </w:rPr>
        <w:t xml:space="preserve">Izbrani ponudnik mora </w:t>
      </w:r>
      <w:r w:rsidR="004F7D02">
        <w:rPr>
          <w:rFonts w:ascii="Tahoma" w:hAnsi="Tahoma" w:cs="Tahoma"/>
          <w:lang w:val="sl-SI"/>
        </w:rPr>
        <w:t xml:space="preserve">ob sklenitvi okvirnega sporazuma oziroma najkasneje </w:t>
      </w:r>
      <w:r w:rsidRPr="00C8579C">
        <w:rPr>
          <w:rFonts w:ascii="Tahoma" w:hAnsi="Tahoma" w:cs="Tahoma"/>
          <w:lang w:val="sl-SI"/>
        </w:rPr>
        <w:t>v roku 5 (pet</w:t>
      </w:r>
      <w:r w:rsidR="004F7D02">
        <w:rPr>
          <w:rFonts w:ascii="Tahoma" w:hAnsi="Tahoma" w:cs="Tahoma"/>
          <w:lang w:val="sl-SI"/>
        </w:rPr>
        <w:t>ih</w:t>
      </w:r>
      <w:r w:rsidRPr="00C8579C">
        <w:rPr>
          <w:rFonts w:ascii="Tahoma" w:hAnsi="Tahoma" w:cs="Tahoma"/>
          <w:lang w:val="sl-SI"/>
        </w:rPr>
        <w:t xml:space="preserve">) dni od sklenitve okvirnega sporazuma, predložiti naročniku </w:t>
      </w:r>
      <w:r w:rsidR="004F7D02">
        <w:rPr>
          <w:rFonts w:ascii="Tahoma" w:hAnsi="Tahoma" w:cs="Tahoma"/>
          <w:lang w:val="sl-SI"/>
        </w:rPr>
        <w:t>izvirnik</w:t>
      </w:r>
      <w:r w:rsidR="00E1506A" w:rsidRPr="00C8579C">
        <w:rPr>
          <w:rFonts w:ascii="Tahoma" w:hAnsi="Tahoma" w:cs="Tahoma"/>
          <w:lang w:val="sl-SI"/>
        </w:rPr>
        <w:t xml:space="preserve"> zavarovanja dobre izvedbe obveznosti v obliki </w:t>
      </w:r>
      <w:r w:rsidR="004F7D02">
        <w:rPr>
          <w:rFonts w:ascii="Tahoma" w:hAnsi="Tahoma" w:cs="Tahoma"/>
          <w:lang w:val="sl-SI"/>
        </w:rPr>
        <w:t>podpisane in žigosane bianko menico z izpolnjeno, podpisano in žigosano menično izjavo</w:t>
      </w:r>
      <w:r w:rsidRPr="00C8579C">
        <w:rPr>
          <w:rFonts w:ascii="Tahoma" w:hAnsi="Tahoma" w:cs="Tahoma"/>
          <w:lang w:val="sl-SI"/>
        </w:rPr>
        <w:t xml:space="preserve"> v </w:t>
      </w:r>
      <w:r w:rsidRPr="005D482B">
        <w:rPr>
          <w:rFonts w:ascii="Tahoma" w:hAnsi="Tahoma" w:cs="Tahoma"/>
          <w:lang w:val="sl-SI"/>
        </w:rPr>
        <w:t>višini</w:t>
      </w:r>
      <w:r w:rsidR="005D482B" w:rsidRPr="005D482B">
        <w:rPr>
          <w:rFonts w:ascii="Tahoma" w:hAnsi="Tahoma" w:cs="Tahoma"/>
          <w:lang w:val="sl-SI"/>
        </w:rPr>
        <w:t xml:space="preserve"> </w:t>
      </w:r>
      <w:r w:rsidR="004F7D02">
        <w:rPr>
          <w:rFonts w:ascii="Tahoma" w:hAnsi="Tahoma" w:cs="Tahoma"/>
          <w:lang w:val="sl-SI"/>
        </w:rPr>
        <w:t xml:space="preserve">10 % odstotkov od </w:t>
      </w:r>
      <w:r w:rsidR="001C137E">
        <w:rPr>
          <w:rFonts w:ascii="Tahoma" w:hAnsi="Tahoma" w:cs="Tahoma"/>
          <w:lang w:val="sl-SI"/>
        </w:rPr>
        <w:t xml:space="preserve">vrednosti okvirnega sporazuma v EUR </w:t>
      </w:r>
      <w:r w:rsidR="004F7D02">
        <w:rPr>
          <w:rFonts w:ascii="Tahoma" w:hAnsi="Tahoma" w:cs="Tahoma"/>
          <w:lang w:val="sl-SI"/>
        </w:rPr>
        <w:t xml:space="preserve">z DDV </w:t>
      </w:r>
      <w:r w:rsidRPr="005D482B">
        <w:rPr>
          <w:rFonts w:ascii="Tahoma" w:hAnsi="Tahoma" w:cs="Tahoma"/>
          <w:lang w:val="sl-SI"/>
        </w:rPr>
        <w:t xml:space="preserve"> </w:t>
      </w:r>
      <w:r w:rsidR="00A91E5E" w:rsidRPr="00C8579C">
        <w:rPr>
          <w:rFonts w:ascii="Tahoma" w:hAnsi="Tahoma" w:cs="Tahoma"/>
          <w:lang w:val="sl-SI"/>
        </w:rPr>
        <w:t xml:space="preserve">in </w:t>
      </w:r>
      <w:r w:rsidRPr="00C8579C">
        <w:rPr>
          <w:rFonts w:ascii="Tahoma" w:hAnsi="Tahoma" w:cs="Tahoma"/>
          <w:lang w:val="sl-SI"/>
        </w:rPr>
        <w:t>z dobo veljavnosti še najmanj 30 dni po preteku veljavnosti okvirnega sporazuma.</w:t>
      </w:r>
      <w:r w:rsidR="00AD6180" w:rsidRPr="00C8579C">
        <w:rPr>
          <w:rFonts w:ascii="Tahoma" w:hAnsi="Tahoma" w:cs="Tahoma"/>
          <w:lang w:val="sl-SI"/>
        </w:rPr>
        <w:t xml:space="preserve"> </w:t>
      </w:r>
    </w:p>
    <w:p w14:paraId="5DFB4C5E" w14:textId="77777777" w:rsidR="00A41E90" w:rsidRPr="00C8579C" w:rsidRDefault="00A41E90" w:rsidP="00011A1C">
      <w:pPr>
        <w:keepNext/>
        <w:keepLines/>
        <w:jc w:val="both"/>
        <w:rPr>
          <w:rFonts w:ascii="Tahoma" w:hAnsi="Tahoma" w:cs="Tahoma"/>
        </w:rPr>
      </w:pPr>
    </w:p>
    <w:p w14:paraId="0CAD9163" w14:textId="77777777" w:rsidR="00A41E90" w:rsidRPr="00C8579C" w:rsidRDefault="00A41E90" w:rsidP="00011A1C">
      <w:pPr>
        <w:keepNext/>
        <w:keepLines/>
        <w:jc w:val="both"/>
        <w:rPr>
          <w:rFonts w:ascii="Tahoma" w:hAnsi="Tahoma" w:cs="Tahoma"/>
        </w:rPr>
      </w:pPr>
      <w:r w:rsidRPr="00C8579C">
        <w:rPr>
          <w:rFonts w:ascii="Tahoma" w:hAnsi="Tahoma" w:cs="Tahoma"/>
        </w:rPr>
        <w:t>V koliko</w:t>
      </w:r>
      <w:r w:rsidR="00A91E5E" w:rsidRPr="00C8579C">
        <w:rPr>
          <w:rFonts w:ascii="Tahoma" w:hAnsi="Tahoma" w:cs="Tahoma"/>
        </w:rPr>
        <w:t>r</w:t>
      </w:r>
      <w:r w:rsidRPr="00C8579C">
        <w:rPr>
          <w:rFonts w:ascii="Tahoma" w:hAnsi="Tahoma" w:cs="Tahoma"/>
        </w:rPr>
        <w:t xml:space="preserve"> izbrani ponudnik ne bo izpolnjeval svojih obveznosti po okvirnem sporazumu, bo lahko naročnik unovčil zavarovanje dobre izvedbe obveznosti iz okvirnega sporazuma in odstopil od okvirnega sporazuma, brez kakršnekoli obveznosti do izvajalca. Naročnik bo pred unovčenjem </w:t>
      </w:r>
      <w:r w:rsidR="00F67E06">
        <w:rPr>
          <w:rFonts w:ascii="Tahoma" w:hAnsi="Tahoma" w:cs="Tahoma"/>
        </w:rPr>
        <w:t>zavarovanja dobre izvedbe obveznosti</w:t>
      </w:r>
      <w:r w:rsidR="00F67E06" w:rsidRPr="00C8579C">
        <w:rPr>
          <w:rFonts w:ascii="Tahoma" w:hAnsi="Tahoma" w:cs="Tahoma"/>
        </w:rPr>
        <w:t xml:space="preserve"> </w:t>
      </w:r>
      <w:r w:rsidRPr="00C8579C">
        <w:rPr>
          <w:rFonts w:ascii="Tahoma" w:hAnsi="Tahoma" w:cs="Tahoma"/>
        </w:rPr>
        <w:t>izbranega ponudnika pisno pozval k izpolnjevanju obveznosti po okvirnem sporazumu in mu določil rok za izpolnitev.</w:t>
      </w:r>
    </w:p>
    <w:p w14:paraId="79AF3144" w14:textId="77777777" w:rsidR="00D239BA" w:rsidRPr="00C8579C" w:rsidRDefault="00D239BA" w:rsidP="00011A1C">
      <w:pPr>
        <w:keepNext/>
        <w:keepLines/>
        <w:jc w:val="both"/>
        <w:rPr>
          <w:rFonts w:ascii="Tahoma" w:hAnsi="Tahoma" w:cs="Tahoma"/>
        </w:rPr>
      </w:pPr>
    </w:p>
    <w:p w14:paraId="510207A5" w14:textId="77777777" w:rsidR="00A41E90" w:rsidRDefault="00A41E90" w:rsidP="00011A1C">
      <w:pPr>
        <w:keepNext/>
        <w:keepLines/>
        <w:jc w:val="both"/>
        <w:rPr>
          <w:rFonts w:ascii="Tahoma" w:hAnsi="Tahoma" w:cs="Tahoma"/>
        </w:rPr>
      </w:pPr>
      <w:r w:rsidRPr="00C8579C">
        <w:rPr>
          <w:rFonts w:ascii="Tahoma" w:hAnsi="Tahoma" w:cs="Tahoma"/>
        </w:rPr>
        <w:t xml:space="preserve">V kolikor izbrani ponudnik </w:t>
      </w:r>
      <w:r w:rsidR="004F7D02">
        <w:rPr>
          <w:rFonts w:ascii="Tahoma" w:hAnsi="Tahoma" w:cs="Tahoma"/>
        </w:rPr>
        <w:t xml:space="preserve">ob sklenitvi okvirnega sporazuma oziroma najkasneje </w:t>
      </w:r>
      <w:r w:rsidR="004F7D02" w:rsidRPr="00C8579C">
        <w:rPr>
          <w:rFonts w:ascii="Tahoma" w:hAnsi="Tahoma" w:cs="Tahoma"/>
        </w:rPr>
        <w:t>v roku 5 (pet</w:t>
      </w:r>
      <w:r w:rsidR="004F7D02">
        <w:rPr>
          <w:rFonts w:ascii="Tahoma" w:hAnsi="Tahoma" w:cs="Tahoma"/>
        </w:rPr>
        <w:t>ih</w:t>
      </w:r>
      <w:r w:rsidR="004F7D02" w:rsidRPr="00C8579C">
        <w:rPr>
          <w:rFonts w:ascii="Tahoma" w:hAnsi="Tahoma" w:cs="Tahoma"/>
        </w:rPr>
        <w:t xml:space="preserve">) dni od sklenitve okvirnega sporazuma </w:t>
      </w:r>
      <w:r w:rsidRPr="00C8579C">
        <w:rPr>
          <w:rFonts w:ascii="Tahoma" w:hAnsi="Tahoma" w:cs="Tahoma"/>
        </w:rPr>
        <w:t>in naknadnem naročnikovem pozivu ne bo predložil zavarovanj</w:t>
      </w:r>
      <w:r w:rsidR="00B7101C" w:rsidRPr="00C8579C">
        <w:rPr>
          <w:rFonts w:ascii="Tahoma" w:hAnsi="Tahoma" w:cs="Tahoma"/>
        </w:rPr>
        <w:t>a</w:t>
      </w:r>
      <w:r w:rsidRPr="00C8579C">
        <w:rPr>
          <w:rFonts w:ascii="Tahoma" w:hAnsi="Tahoma" w:cs="Tahoma"/>
        </w:rPr>
        <w:t xml:space="preserve"> dobre izvedbe obveznosti po okvirnem sporazumu v višini</w:t>
      </w:r>
      <w:r w:rsidR="0026705C" w:rsidRPr="00C8579C">
        <w:rPr>
          <w:rFonts w:ascii="Tahoma" w:hAnsi="Tahoma" w:cs="Tahoma"/>
        </w:rPr>
        <w:t xml:space="preserve"> iz prvega odstavka</w:t>
      </w:r>
      <w:r w:rsidRPr="00C8579C">
        <w:rPr>
          <w:rFonts w:ascii="Tahoma" w:hAnsi="Tahoma" w:cs="Tahoma"/>
        </w:rPr>
        <w:t xml:space="preserve">, se </w:t>
      </w:r>
      <w:r w:rsidR="00A91E5E" w:rsidRPr="00C8579C">
        <w:rPr>
          <w:rFonts w:ascii="Tahoma" w:hAnsi="Tahoma" w:cs="Tahoma"/>
        </w:rPr>
        <w:t xml:space="preserve">bo </w:t>
      </w:r>
      <w:r w:rsidRPr="00C8579C">
        <w:rPr>
          <w:rFonts w:ascii="Tahoma" w:hAnsi="Tahoma" w:cs="Tahoma"/>
        </w:rPr>
        <w:t>šte</w:t>
      </w:r>
      <w:r w:rsidR="00A91E5E" w:rsidRPr="00C8579C">
        <w:rPr>
          <w:rFonts w:ascii="Tahoma" w:hAnsi="Tahoma" w:cs="Tahoma"/>
        </w:rPr>
        <w:t>lo,</w:t>
      </w:r>
      <w:r w:rsidRPr="00C8579C">
        <w:rPr>
          <w:rFonts w:ascii="Tahoma" w:hAnsi="Tahoma" w:cs="Tahoma"/>
        </w:rPr>
        <w:t xml:space="preserve"> da odstopa od sklenitve okvirnega sporazuma in velja, da okvirni sporazum ni bil nikoli sklenjen. </w:t>
      </w:r>
    </w:p>
    <w:p w14:paraId="55EC2E37" w14:textId="77777777" w:rsidR="004F7D02" w:rsidRPr="00C8579C" w:rsidRDefault="004F7D02" w:rsidP="00011A1C">
      <w:pPr>
        <w:keepNext/>
        <w:keepLines/>
        <w:jc w:val="both"/>
        <w:rPr>
          <w:rFonts w:ascii="Tahoma" w:hAnsi="Tahoma" w:cs="Tahoma"/>
        </w:rPr>
      </w:pPr>
    </w:p>
    <w:p w14:paraId="60B5D5AF" w14:textId="1F87C1AA" w:rsidR="00112D9C" w:rsidRDefault="00A41E90" w:rsidP="00011A1C">
      <w:pPr>
        <w:keepNext/>
        <w:keepLines/>
        <w:jc w:val="both"/>
        <w:rPr>
          <w:rFonts w:ascii="Tahoma" w:hAnsi="Tahoma" w:cs="Tahoma"/>
        </w:rPr>
      </w:pPr>
      <w:r w:rsidRPr="00C8579C">
        <w:rPr>
          <w:rFonts w:ascii="Tahoma" w:hAnsi="Tahoma" w:cs="Tahoma"/>
        </w:rPr>
        <w:t xml:space="preserve">Vzorec </w:t>
      </w:r>
      <w:r w:rsidR="004F7D02">
        <w:rPr>
          <w:rFonts w:ascii="Tahoma" w:hAnsi="Tahoma" w:cs="Tahoma"/>
        </w:rPr>
        <w:t>menične izjave</w:t>
      </w:r>
      <w:r w:rsidRPr="00C8579C">
        <w:rPr>
          <w:rFonts w:ascii="Tahoma" w:hAnsi="Tahoma" w:cs="Tahoma"/>
        </w:rPr>
        <w:t xml:space="preserve"> za dobro izvedbo obveznosti po okvirnem sporazumu je priloga razpisne </w:t>
      </w:r>
      <w:r w:rsidRPr="00947929">
        <w:rPr>
          <w:rFonts w:ascii="Tahoma" w:hAnsi="Tahoma" w:cs="Tahoma"/>
        </w:rPr>
        <w:t xml:space="preserve">dokumentacije (Priloga </w:t>
      </w:r>
      <w:r w:rsidR="00D27B46" w:rsidRPr="00947929">
        <w:rPr>
          <w:rFonts w:ascii="Tahoma" w:hAnsi="Tahoma" w:cs="Tahoma"/>
        </w:rPr>
        <w:t>9</w:t>
      </w:r>
      <w:r w:rsidR="00947929" w:rsidRPr="00947929">
        <w:rPr>
          <w:rFonts w:ascii="Tahoma" w:hAnsi="Tahoma" w:cs="Tahoma"/>
        </w:rPr>
        <w:t>/1</w:t>
      </w:r>
      <w:r w:rsidRPr="00947929">
        <w:rPr>
          <w:rFonts w:ascii="Tahoma" w:hAnsi="Tahoma" w:cs="Tahoma"/>
        </w:rPr>
        <w:t>).</w:t>
      </w:r>
      <w:r w:rsidRPr="00C8579C">
        <w:rPr>
          <w:rFonts w:ascii="Tahoma" w:hAnsi="Tahoma" w:cs="Tahoma"/>
        </w:rPr>
        <w:t xml:space="preserve"> </w:t>
      </w:r>
    </w:p>
    <w:p w14:paraId="48F3A816" w14:textId="674C9536" w:rsidR="004E7A3A" w:rsidRDefault="004E7A3A" w:rsidP="00011A1C">
      <w:pPr>
        <w:keepNext/>
        <w:keepLines/>
        <w:jc w:val="both"/>
        <w:rPr>
          <w:rFonts w:ascii="Tahoma" w:hAnsi="Tahoma" w:cs="Tahoma"/>
        </w:rPr>
      </w:pPr>
    </w:p>
    <w:p w14:paraId="000525F1" w14:textId="77777777" w:rsidR="00947929" w:rsidRDefault="00947929" w:rsidP="00011A1C">
      <w:pPr>
        <w:keepNext/>
        <w:keepLines/>
        <w:jc w:val="both"/>
        <w:rPr>
          <w:rFonts w:ascii="Tahoma" w:hAnsi="Tahoma" w:cs="Tahoma"/>
        </w:rPr>
      </w:pPr>
    </w:p>
    <w:p w14:paraId="2144B072" w14:textId="77378328" w:rsidR="00947929" w:rsidRPr="00970351" w:rsidRDefault="00947929" w:rsidP="00947929">
      <w:pPr>
        <w:keepNext/>
        <w:keepLines/>
        <w:numPr>
          <w:ilvl w:val="1"/>
          <w:numId w:val="2"/>
        </w:numPr>
        <w:jc w:val="both"/>
        <w:rPr>
          <w:rFonts w:ascii="Tahoma" w:hAnsi="Tahoma" w:cs="Tahoma"/>
          <w:b/>
        </w:rPr>
      </w:pPr>
      <w:r w:rsidRPr="00970351">
        <w:rPr>
          <w:rFonts w:ascii="Tahoma" w:hAnsi="Tahoma" w:cs="Tahoma"/>
          <w:b/>
        </w:rPr>
        <w:t>Zavarovanje odprave napak v garancijski dobi</w:t>
      </w:r>
      <w:r>
        <w:rPr>
          <w:rFonts w:ascii="Tahoma" w:hAnsi="Tahoma" w:cs="Tahoma"/>
          <w:b/>
        </w:rPr>
        <w:t xml:space="preserve"> </w:t>
      </w:r>
    </w:p>
    <w:p w14:paraId="6331D463" w14:textId="77777777" w:rsidR="00947929" w:rsidRDefault="00947929" w:rsidP="00947929">
      <w:pPr>
        <w:keepNext/>
        <w:keepLines/>
        <w:jc w:val="both"/>
        <w:rPr>
          <w:rFonts w:ascii="Tahoma" w:hAnsi="Tahoma" w:cs="Tahoma"/>
        </w:rPr>
      </w:pPr>
    </w:p>
    <w:p w14:paraId="19E368BB" w14:textId="5884A000" w:rsidR="00792A23" w:rsidRPr="005C2BB8" w:rsidRDefault="00792A23" w:rsidP="00792A23">
      <w:pPr>
        <w:keepNext/>
        <w:keepLines/>
        <w:jc w:val="both"/>
        <w:rPr>
          <w:rFonts w:ascii="Tahoma" w:hAnsi="Tahoma" w:cs="Tahoma"/>
        </w:rPr>
      </w:pPr>
      <w:r w:rsidRPr="00190A60">
        <w:rPr>
          <w:rFonts w:ascii="Tahoma" w:hAnsi="Tahoma" w:cs="Tahoma"/>
        </w:rPr>
        <w:t xml:space="preserve">Izbrani </w:t>
      </w:r>
      <w:r>
        <w:rPr>
          <w:rFonts w:ascii="Tahoma" w:hAnsi="Tahoma" w:cs="Tahoma"/>
        </w:rPr>
        <w:t>ponudnik, s katerim bo sklenjen okvirni sporazum</w:t>
      </w:r>
      <w:r w:rsidRPr="00190A60">
        <w:rPr>
          <w:rFonts w:ascii="Tahoma" w:hAnsi="Tahoma" w:cs="Tahoma"/>
        </w:rPr>
        <w:t xml:space="preserve"> bo moral</w:t>
      </w:r>
      <w:r>
        <w:rPr>
          <w:rFonts w:ascii="Tahoma" w:hAnsi="Tahoma" w:cs="Tahoma"/>
        </w:rPr>
        <w:t xml:space="preserve"> </w:t>
      </w:r>
      <w:r w:rsidRPr="005C2BB8">
        <w:rPr>
          <w:rFonts w:ascii="Tahoma" w:hAnsi="Tahoma" w:cs="Tahoma"/>
        </w:rPr>
        <w:t>ob sklenitvi okvirnega sporazuma oziroma najkasneje v roku 5 (petih) delovnih dni od sklenitve okvirnega sporazuma</w:t>
      </w:r>
      <w:r>
        <w:rPr>
          <w:rFonts w:ascii="Tahoma" w:hAnsi="Tahoma" w:cs="Tahoma"/>
        </w:rPr>
        <w:t xml:space="preserve"> </w:t>
      </w:r>
      <w:r w:rsidRPr="00F15915">
        <w:rPr>
          <w:rFonts w:ascii="Tahoma" w:hAnsi="Tahoma" w:cs="Tahoma"/>
        </w:rPr>
        <w:t xml:space="preserve">predložil naročniku </w:t>
      </w:r>
      <w:r w:rsidRPr="00F15915">
        <w:rPr>
          <w:rFonts w:ascii="Tahoma" w:hAnsi="Tahoma" w:cs="Tahoma"/>
          <w:szCs w:val="22"/>
        </w:rPr>
        <w:t xml:space="preserve">finančno zavarovanje za odpravo napak </w:t>
      </w:r>
      <w:r w:rsidRPr="00F15915">
        <w:rPr>
          <w:rFonts w:ascii="Tahoma" w:hAnsi="Tahoma" w:cs="Tahoma"/>
        </w:rPr>
        <w:t>v času ga</w:t>
      </w:r>
      <w:r>
        <w:rPr>
          <w:rFonts w:ascii="Tahoma" w:hAnsi="Tahoma" w:cs="Tahoma"/>
        </w:rPr>
        <w:t>rancijske dobe (za dobavljeno ali</w:t>
      </w:r>
      <w:r w:rsidRPr="00F15915">
        <w:rPr>
          <w:rFonts w:ascii="Tahoma" w:hAnsi="Tahoma" w:cs="Tahoma"/>
        </w:rPr>
        <w:t xml:space="preserve"> vgrajeno rezervno opremo)</w:t>
      </w:r>
      <w:r w:rsidRPr="00F15915">
        <w:rPr>
          <w:rFonts w:ascii="Tahoma" w:hAnsi="Tahoma" w:cs="Tahoma"/>
          <w:szCs w:val="22"/>
        </w:rPr>
        <w:t xml:space="preserve">, v višini 25.000,00 EUR (z besedo: </w:t>
      </w:r>
      <w:r w:rsidR="00DC69C6" w:rsidRPr="00F15915">
        <w:rPr>
          <w:rFonts w:ascii="Tahoma" w:hAnsi="Tahoma" w:cs="Tahoma"/>
          <w:szCs w:val="22"/>
        </w:rPr>
        <w:t>petindvajset tisoč</w:t>
      </w:r>
      <w:r w:rsidRPr="00F15915">
        <w:rPr>
          <w:rFonts w:ascii="Tahoma" w:hAnsi="Tahoma" w:cs="Tahoma"/>
          <w:szCs w:val="22"/>
        </w:rPr>
        <w:t xml:space="preserve"> evrov</w:t>
      </w:r>
      <w:r>
        <w:rPr>
          <w:rFonts w:ascii="Tahoma" w:hAnsi="Tahoma" w:cs="Tahoma"/>
          <w:szCs w:val="22"/>
        </w:rPr>
        <w:t xml:space="preserve"> in 00/100) z rokom veljavnosti sedemintrideset (37) mesecev po sklenitvi okvirnega sporazuma.</w:t>
      </w:r>
    </w:p>
    <w:p w14:paraId="44359DA8" w14:textId="77777777" w:rsidR="00792A23" w:rsidRPr="005C2BB8" w:rsidRDefault="00792A23" w:rsidP="00792A23">
      <w:pPr>
        <w:keepNext/>
        <w:keepLines/>
        <w:jc w:val="both"/>
        <w:rPr>
          <w:rFonts w:ascii="Tahoma" w:hAnsi="Tahoma" w:cs="Tahoma"/>
        </w:rPr>
      </w:pPr>
    </w:p>
    <w:p w14:paraId="57EE1A0F" w14:textId="77777777" w:rsidR="00792A23" w:rsidRPr="005C2BB8" w:rsidRDefault="00792A23" w:rsidP="00792A23">
      <w:pPr>
        <w:keepNext/>
        <w:keepLines/>
        <w:jc w:val="both"/>
        <w:rPr>
          <w:rFonts w:ascii="Tahoma" w:hAnsi="Tahoma" w:cs="Tahoma"/>
        </w:rPr>
      </w:pPr>
      <w:r w:rsidRPr="005C2BB8">
        <w:rPr>
          <w:rFonts w:ascii="Tahoma" w:hAnsi="Tahoma" w:cs="Tahoma"/>
        </w:rPr>
        <w:t>V kolikor izvajalec v navedenem roku iz prejšnjega odstavka tega člena, naročniku ne predloži finančnega zavarovanja za odpravo napak v času garancijske dobe v višini in z veljavnostjo iz prejšnjega odstavka tega člena, lahko naročnik unovči finančno zavarovanje dobre izvedbe obveznosti iz okvirnega sporazuma, brez kakršnekoli obveznosti do izvajalca.</w:t>
      </w:r>
    </w:p>
    <w:p w14:paraId="1AA103C7" w14:textId="77777777" w:rsidR="00792A23" w:rsidRDefault="00792A23" w:rsidP="00947929">
      <w:pPr>
        <w:keepNext/>
        <w:keepLines/>
        <w:jc w:val="both"/>
        <w:rPr>
          <w:rFonts w:ascii="Tahoma" w:hAnsi="Tahoma" w:cs="Tahoma"/>
        </w:rPr>
      </w:pPr>
    </w:p>
    <w:p w14:paraId="005307FA" w14:textId="533E550E" w:rsidR="00947929" w:rsidRDefault="00947929" w:rsidP="00011A1C">
      <w:pPr>
        <w:keepNext/>
        <w:keepLines/>
        <w:jc w:val="both"/>
        <w:rPr>
          <w:rFonts w:ascii="Tahoma" w:hAnsi="Tahoma" w:cs="Tahoma"/>
        </w:rPr>
      </w:pPr>
      <w:r w:rsidRPr="00190A60">
        <w:rPr>
          <w:rFonts w:ascii="Tahoma" w:hAnsi="Tahoma" w:cs="Tahoma"/>
        </w:rPr>
        <w:t xml:space="preserve">Vzorec </w:t>
      </w:r>
      <w:r>
        <w:rPr>
          <w:rFonts w:ascii="Tahoma" w:hAnsi="Tahoma" w:cs="Tahoma"/>
        </w:rPr>
        <w:t>menične izjave</w:t>
      </w:r>
      <w:r w:rsidRPr="00190A60">
        <w:rPr>
          <w:rFonts w:ascii="Tahoma" w:hAnsi="Tahoma" w:cs="Tahoma"/>
        </w:rPr>
        <w:t xml:space="preserve"> za odpravo okvar in napak v času garancijske dobe</w:t>
      </w:r>
      <w:r>
        <w:rPr>
          <w:rFonts w:ascii="Tahoma" w:hAnsi="Tahoma" w:cs="Tahoma"/>
        </w:rPr>
        <w:t xml:space="preserve"> za dobavljene in vgrajene rezervne dele</w:t>
      </w:r>
      <w:r w:rsidRPr="00190A60">
        <w:rPr>
          <w:rFonts w:ascii="Tahoma" w:hAnsi="Tahoma" w:cs="Tahoma"/>
        </w:rPr>
        <w:t xml:space="preserve"> je priložen v </w:t>
      </w:r>
      <w:r>
        <w:rPr>
          <w:rFonts w:ascii="Tahoma" w:hAnsi="Tahoma" w:cs="Tahoma"/>
        </w:rPr>
        <w:t>Prilogi 9</w:t>
      </w:r>
      <w:r w:rsidRPr="00CC714A">
        <w:rPr>
          <w:rFonts w:ascii="Tahoma" w:hAnsi="Tahoma" w:cs="Tahoma"/>
        </w:rPr>
        <w:t>/2</w:t>
      </w:r>
      <w:r w:rsidRPr="00B2333E">
        <w:rPr>
          <w:rFonts w:ascii="Tahoma" w:hAnsi="Tahoma" w:cs="Tahoma"/>
        </w:rPr>
        <w:t xml:space="preserve"> </w:t>
      </w:r>
      <w:r>
        <w:rPr>
          <w:rFonts w:ascii="Tahoma" w:hAnsi="Tahoma" w:cs="Tahoma"/>
        </w:rPr>
        <w:t>razpisne dokumentacije</w:t>
      </w:r>
      <w:r w:rsidRPr="00190A60">
        <w:rPr>
          <w:rFonts w:ascii="Tahoma" w:hAnsi="Tahoma" w:cs="Tahoma"/>
        </w:rPr>
        <w:t xml:space="preserve">. </w:t>
      </w:r>
    </w:p>
    <w:p w14:paraId="0AB58A87" w14:textId="77777777" w:rsidR="004E7A3A" w:rsidRDefault="004E7A3A" w:rsidP="00011A1C">
      <w:pPr>
        <w:keepNext/>
        <w:keepLines/>
        <w:jc w:val="both"/>
        <w:rPr>
          <w:rFonts w:ascii="Tahoma" w:hAnsi="Tahoma" w:cs="Tahoma"/>
        </w:rPr>
      </w:pPr>
    </w:p>
    <w:p w14:paraId="7836F900" w14:textId="77777777" w:rsidR="00C00614" w:rsidRPr="00C8579C" w:rsidRDefault="00C00614" w:rsidP="00011A1C">
      <w:pPr>
        <w:keepNext/>
        <w:keepLines/>
        <w:jc w:val="both"/>
        <w:rPr>
          <w:rFonts w:ascii="Tahoma" w:hAnsi="Tahoma" w:cs="Tahoma"/>
        </w:rPr>
      </w:pPr>
    </w:p>
    <w:p w14:paraId="18E935FF" w14:textId="77777777" w:rsidR="00112D9C" w:rsidRPr="00C8579C" w:rsidRDefault="00112D9C" w:rsidP="00011A1C">
      <w:pPr>
        <w:keepNext/>
        <w:keepLines/>
        <w:numPr>
          <w:ilvl w:val="0"/>
          <w:numId w:val="2"/>
        </w:numPr>
        <w:jc w:val="both"/>
        <w:rPr>
          <w:rFonts w:ascii="Tahoma" w:hAnsi="Tahoma" w:cs="Tahoma"/>
          <w:b/>
          <w:sz w:val="24"/>
        </w:rPr>
      </w:pPr>
      <w:r w:rsidRPr="00C8579C">
        <w:rPr>
          <w:rFonts w:ascii="Tahoma" w:hAnsi="Tahoma" w:cs="Tahoma"/>
          <w:b/>
          <w:sz w:val="24"/>
        </w:rPr>
        <w:t>MERILA ZA IZBIRO PONUDNIKOV</w:t>
      </w:r>
    </w:p>
    <w:p w14:paraId="45C92AE3" w14:textId="77777777" w:rsidR="00873008" w:rsidRDefault="00873008" w:rsidP="00011A1C">
      <w:pPr>
        <w:keepNext/>
        <w:keepLines/>
        <w:jc w:val="both"/>
        <w:rPr>
          <w:rFonts w:ascii="Tahoma" w:hAnsi="Tahoma" w:cs="Tahoma"/>
          <w:b/>
          <w:lang w:val="x-none"/>
        </w:rPr>
      </w:pPr>
    </w:p>
    <w:p w14:paraId="517F2998" w14:textId="133A9CBC" w:rsidR="00873008" w:rsidRDefault="00873008" w:rsidP="00011A1C">
      <w:pPr>
        <w:keepNext/>
        <w:keepLines/>
        <w:jc w:val="both"/>
        <w:rPr>
          <w:rFonts w:ascii="Tahoma" w:hAnsi="Tahoma" w:cs="Tahoma"/>
        </w:rPr>
      </w:pPr>
      <w:r w:rsidRPr="00350289">
        <w:rPr>
          <w:rFonts w:ascii="Tahoma" w:hAnsi="Tahoma" w:cs="Tahoma"/>
        </w:rPr>
        <w:t xml:space="preserve">Merilo za izbiro ekonomsko najugodnejše ponudbe je </w:t>
      </w:r>
      <w:r w:rsidRPr="00350289">
        <w:rPr>
          <w:rFonts w:ascii="Tahoma" w:hAnsi="Tahoma" w:cs="Tahoma"/>
          <w:b/>
        </w:rPr>
        <w:t>najnižja ponudbena cena brez DDV, in sicer</w:t>
      </w:r>
      <w:r>
        <w:rPr>
          <w:rFonts w:ascii="Tahoma" w:hAnsi="Tahoma" w:cs="Tahoma"/>
          <w:b/>
        </w:rPr>
        <w:t xml:space="preserve"> najnižja skupna ponudbena vrednost v EUR brez DDV</w:t>
      </w:r>
      <w:r w:rsidRPr="00B93BAD">
        <w:rPr>
          <w:rFonts w:ascii="Tahoma" w:hAnsi="Tahoma" w:cs="Tahoma"/>
        </w:rPr>
        <w:t xml:space="preserve">, navedena </w:t>
      </w:r>
      <w:r w:rsidRPr="00445ADD">
        <w:rPr>
          <w:rFonts w:ascii="Tahoma" w:hAnsi="Tahoma" w:cs="Tahoma"/>
        </w:rPr>
        <w:t>v Prilogi 2</w:t>
      </w:r>
      <w:r w:rsidRPr="00B93BAD">
        <w:rPr>
          <w:rFonts w:ascii="Tahoma" w:hAnsi="Tahoma" w:cs="Tahoma"/>
        </w:rPr>
        <w:t>.</w:t>
      </w:r>
    </w:p>
    <w:p w14:paraId="166B91F9" w14:textId="77777777" w:rsidR="00873008" w:rsidRDefault="00873008" w:rsidP="00011A1C">
      <w:pPr>
        <w:keepNext/>
        <w:keepLines/>
        <w:jc w:val="both"/>
        <w:rPr>
          <w:rFonts w:ascii="Tahoma" w:hAnsi="Tahoma" w:cs="Tahoma"/>
          <w:highlight w:val="yellow"/>
        </w:rPr>
      </w:pPr>
    </w:p>
    <w:p w14:paraId="37CBCA8F" w14:textId="77777777" w:rsidR="00873008" w:rsidRDefault="00873008" w:rsidP="00011A1C">
      <w:pPr>
        <w:keepNext/>
        <w:keepLines/>
        <w:jc w:val="both"/>
        <w:rPr>
          <w:rFonts w:ascii="Tahoma" w:hAnsi="Tahoma" w:cs="Tahoma"/>
          <w:bCs/>
          <w:i/>
        </w:rPr>
      </w:pPr>
      <w:r>
        <w:rPr>
          <w:rFonts w:ascii="Tahoma" w:hAnsi="Tahoma" w:cs="Tahoma"/>
          <w:bCs/>
          <w:i/>
        </w:rPr>
        <w:t>V</w:t>
      </w:r>
      <w:r w:rsidRPr="00AC3791">
        <w:rPr>
          <w:rFonts w:ascii="Tahoma" w:hAnsi="Tahoma" w:cs="Tahoma"/>
          <w:bCs/>
          <w:i/>
        </w:rPr>
        <w:t xml:space="preserve"> primeru dveh ali več ponudb z enako skupno ponudbeno </w:t>
      </w:r>
      <w:r w:rsidR="006319C9">
        <w:rPr>
          <w:rFonts w:ascii="Tahoma" w:hAnsi="Tahoma" w:cs="Tahoma"/>
          <w:bCs/>
          <w:i/>
        </w:rPr>
        <w:t>vrednostjo v EUR</w:t>
      </w:r>
      <w:r w:rsidRPr="00AC3791">
        <w:rPr>
          <w:rFonts w:ascii="Tahoma" w:hAnsi="Tahoma" w:cs="Tahoma"/>
          <w:bCs/>
          <w:i/>
        </w:rPr>
        <w:t xml:space="preserve"> brez DDV bo izbran ponudnik, ki je prej (časovno – po datumu in uri) oddal ponudbo v informacijski sistem e-JN.</w:t>
      </w:r>
    </w:p>
    <w:p w14:paraId="2026A645" w14:textId="43B8E2F8" w:rsidR="00F90FE3" w:rsidRDefault="00F90FE3" w:rsidP="00011A1C">
      <w:pPr>
        <w:keepNext/>
        <w:keepLines/>
        <w:jc w:val="both"/>
        <w:rPr>
          <w:rFonts w:ascii="Tahoma" w:hAnsi="Tahoma" w:cs="Tahoma"/>
          <w:bCs/>
        </w:rPr>
      </w:pPr>
    </w:p>
    <w:p w14:paraId="26E80E6D" w14:textId="25065D35" w:rsidR="00947929" w:rsidRDefault="00947929" w:rsidP="00011A1C">
      <w:pPr>
        <w:keepNext/>
        <w:keepLines/>
        <w:jc w:val="both"/>
        <w:rPr>
          <w:rFonts w:ascii="Tahoma" w:hAnsi="Tahoma" w:cs="Tahoma"/>
          <w:bCs/>
        </w:rPr>
      </w:pPr>
    </w:p>
    <w:p w14:paraId="00328ABB" w14:textId="5E518986" w:rsidR="00947929" w:rsidRDefault="00947929" w:rsidP="00011A1C">
      <w:pPr>
        <w:keepNext/>
        <w:keepLines/>
        <w:jc w:val="both"/>
        <w:rPr>
          <w:rFonts w:ascii="Tahoma" w:hAnsi="Tahoma" w:cs="Tahoma"/>
          <w:bCs/>
        </w:rPr>
      </w:pPr>
    </w:p>
    <w:p w14:paraId="7915B89C" w14:textId="1DD8D78D" w:rsidR="00947929" w:rsidRDefault="00947929" w:rsidP="00011A1C">
      <w:pPr>
        <w:keepNext/>
        <w:keepLines/>
        <w:jc w:val="both"/>
        <w:rPr>
          <w:rFonts w:ascii="Tahoma" w:hAnsi="Tahoma" w:cs="Tahoma"/>
          <w:bCs/>
        </w:rPr>
      </w:pPr>
    </w:p>
    <w:p w14:paraId="22D20CD9" w14:textId="6BF3A0F4" w:rsidR="00947929" w:rsidRDefault="00947929" w:rsidP="00011A1C">
      <w:pPr>
        <w:keepNext/>
        <w:keepLines/>
        <w:jc w:val="both"/>
        <w:rPr>
          <w:rFonts w:ascii="Tahoma" w:hAnsi="Tahoma" w:cs="Tahoma"/>
          <w:bCs/>
        </w:rPr>
      </w:pPr>
    </w:p>
    <w:p w14:paraId="05C56223" w14:textId="77777777" w:rsidR="00363E6C" w:rsidRPr="00C8579C" w:rsidRDefault="00363E6C" w:rsidP="00011A1C">
      <w:pPr>
        <w:keepNext/>
        <w:keepLines/>
        <w:numPr>
          <w:ilvl w:val="0"/>
          <w:numId w:val="2"/>
        </w:numPr>
        <w:jc w:val="both"/>
        <w:rPr>
          <w:rFonts w:ascii="Tahoma" w:hAnsi="Tahoma" w:cs="Tahoma"/>
          <w:b/>
          <w:sz w:val="24"/>
        </w:rPr>
      </w:pPr>
      <w:r w:rsidRPr="00C8579C">
        <w:rPr>
          <w:rFonts w:ascii="Tahoma" w:hAnsi="Tahoma" w:cs="Tahoma"/>
          <w:b/>
          <w:sz w:val="24"/>
        </w:rPr>
        <w:lastRenderedPageBreak/>
        <w:t>ROK ZA PREDLOŽITEV PONUDB IN ODPIRANJE PONUDB, NAVODILA PONUDNIKOM ZA IZDELAVO PONUDBE, NAČIN ZA PREDLOŽITEV PONUDB in VSEBINA PONUDB</w:t>
      </w:r>
    </w:p>
    <w:p w14:paraId="00528D9E" w14:textId="77777777" w:rsidR="007C70A1" w:rsidRPr="00C8579C" w:rsidRDefault="007C70A1" w:rsidP="00011A1C">
      <w:pPr>
        <w:keepNext/>
        <w:keepLines/>
        <w:ind w:left="360"/>
        <w:jc w:val="both"/>
        <w:rPr>
          <w:rFonts w:ascii="Tahoma" w:hAnsi="Tahoma" w:cs="Tahoma"/>
          <w:b/>
          <w:sz w:val="24"/>
        </w:rPr>
      </w:pPr>
    </w:p>
    <w:p w14:paraId="7A0FA303" w14:textId="77777777" w:rsidR="00363E6C" w:rsidRPr="00C8579C" w:rsidRDefault="00363E6C" w:rsidP="00011A1C">
      <w:pPr>
        <w:keepNext/>
        <w:keepLines/>
        <w:numPr>
          <w:ilvl w:val="1"/>
          <w:numId w:val="2"/>
        </w:numPr>
        <w:jc w:val="both"/>
        <w:rPr>
          <w:rFonts w:ascii="Tahoma" w:hAnsi="Tahoma" w:cs="Tahoma"/>
          <w:b/>
        </w:rPr>
      </w:pPr>
      <w:r w:rsidRPr="00C8579C">
        <w:rPr>
          <w:rFonts w:ascii="Tahoma" w:hAnsi="Tahoma" w:cs="Tahoma"/>
          <w:b/>
        </w:rPr>
        <w:t>Rok za predložitev ponudb in javno odpiranje ponudb</w:t>
      </w:r>
    </w:p>
    <w:p w14:paraId="44EDA845" w14:textId="77777777" w:rsidR="00363E6C" w:rsidRPr="00C8579C" w:rsidRDefault="00363E6C" w:rsidP="00011A1C">
      <w:pPr>
        <w:keepNext/>
        <w:keepLines/>
        <w:jc w:val="both"/>
        <w:rPr>
          <w:rFonts w:ascii="Tahoma" w:hAnsi="Tahoma" w:cs="Tahoma"/>
        </w:rPr>
      </w:pPr>
    </w:p>
    <w:p w14:paraId="29A8B766" w14:textId="0F128B86" w:rsidR="00A863FA" w:rsidRPr="007F6546" w:rsidRDefault="00A863FA" w:rsidP="00A863FA">
      <w:pPr>
        <w:pStyle w:val="Telobesedila3"/>
        <w:keepNext/>
        <w:keepLines/>
        <w:rPr>
          <w:rFonts w:ascii="Tahoma" w:hAnsi="Tahoma" w:cs="Tahoma"/>
          <w:lang w:val="sl-SI"/>
        </w:rPr>
      </w:pPr>
      <w:r w:rsidRPr="00C8579C">
        <w:rPr>
          <w:rFonts w:ascii="Tahoma" w:hAnsi="Tahoma" w:cs="Tahoma"/>
          <w:lang w:val="sl-SI"/>
        </w:rPr>
        <w:t xml:space="preserve">Ponudba se </w:t>
      </w:r>
      <w:r w:rsidRPr="007F6546">
        <w:rPr>
          <w:rFonts w:ascii="Tahoma" w:hAnsi="Tahoma" w:cs="Tahoma"/>
          <w:lang w:val="sl-SI"/>
        </w:rPr>
        <w:t xml:space="preserve">šteje za pravočasno oddano, če jo naročnik prejme preko sistema e-JN </w:t>
      </w:r>
      <w:hyperlink r:id="rId13" w:history="1">
        <w:r w:rsidRPr="007F6546">
          <w:rPr>
            <w:rFonts w:ascii="Arial" w:eastAsia="Calibri" w:hAnsi="Arial" w:cs="Arial"/>
            <w:color w:val="0000FF"/>
            <w:u w:val="single"/>
            <w:lang w:val="sl-SI"/>
          </w:rPr>
          <w:t>https://ejn.gov.si</w:t>
        </w:r>
      </w:hyperlink>
      <w:r w:rsidRPr="007F6546">
        <w:rPr>
          <w:rFonts w:ascii="Tahoma" w:hAnsi="Tahoma" w:cs="Tahoma"/>
          <w:lang w:val="sl-SI"/>
        </w:rPr>
        <w:t xml:space="preserve"> </w:t>
      </w:r>
      <w:r w:rsidRPr="007F6546">
        <w:rPr>
          <w:rFonts w:ascii="Tahoma" w:hAnsi="Tahoma" w:cs="Tahoma"/>
          <w:b/>
          <w:lang w:val="sl-SI"/>
        </w:rPr>
        <w:t xml:space="preserve">najkasneje do </w:t>
      </w:r>
      <w:r w:rsidR="00C70083" w:rsidRPr="007F6546">
        <w:rPr>
          <w:rFonts w:ascii="Tahoma" w:hAnsi="Tahoma" w:cs="Tahoma"/>
          <w:b/>
          <w:lang w:val="sl-SI"/>
        </w:rPr>
        <w:t>7.3.</w:t>
      </w:r>
      <w:r w:rsidRPr="007F6546">
        <w:rPr>
          <w:rFonts w:ascii="Tahoma" w:hAnsi="Tahoma" w:cs="Tahoma"/>
          <w:b/>
          <w:lang w:val="sl-SI"/>
        </w:rPr>
        <w:t>2023</w:t>
      </w:r>
      <w:r w:rsidRPr="007F6546">
        <w:rPr>
          <w:rFonts w:ascii="Tahoma" w:hAnsi="Tahoma" w:cs="Tahoma"/>
          <w:b/>
          <w:i/>
          <w:lang w:val="sl-SI"/>
        </w:rPr>
        <w:t xml:space="preserve"> </w:t>
      </w:r>
      <w:r w:rsidRPr="007F6546">
        <w:rPr>
          <w:rFonts w:ascii="Tahoma" w:hAnsi="Tahoma" w:cs="Tahoma"/>
          <w:b/>
          <w:lang w:val="sl-SI"/>
        </w:rPr>
        <w:t>do 1</w:t>
      </w:r>
      <w:r w:rsidR="00C70083" w:rsidRPr="007F6546">
        <w:rPr>
          <w:rFonts w:ascii="Tahoma" w:hAnsi="Tahoma" w:cs="Tahoma"/>
          <w:b/>
          <w:lang w:val="sl-SI"/>
        </w:rPr>
        <w:t>1</w:t>
      </w:r>
      <w:r w:rsidRPr="007F6546">
        <w:rPr>
          <w:rFonts w:ascii="Tahoma" w:hAnsi="Tahoma" w:cs="Tahoma"/>
          <w:b/>
          <w:lang w:val="sl-SI"/>
        </w:rPr>
        <w:t>.00</w:t>
      </w:r>
      <w:r w:rsidRPr="007F6546">
        <w:rPr>
          <w:rFonts w:ascii="Tahoma" w:hAnsi="Tahoma" w:cs="Tahoma"/>
          <w:lang w:val="sl-SI"/>
        </w:rPr>
        <w:t xml:space="preserve"> </w:t>
      </w:r>
      <w:r w:rsidRPr="007F6546">
        <w:rPr>
          <w:rFonts w:ascii="Tahoma" w:hAnsi="Tahoma" w:cs="Tahoma"/>
          <w:b/>
          <w:lang w:val="sl-SI"/>
        </w:rPr>
        <w:t>ure</w:t>
      </w:r>
      <w:r w:rsidRPr="007F6546">
        <w:rPr>
          <w:rFonts w:ascii="Tahoma" w:hAnsi="Tahoma" w:cs="Tahoma"/>
          <w:lang w:val="sl-SI"/>
        </w:rPr>
        <w:t>. Za oddano ponudbo se šteje ponudba, ki je v informacijskem sistemu e-JN označena s statusom »ODDANO«. Ponudnik nosi vse stroške priprave in predložitve ponudbe.</w:t>
      </w:r>
    </w:p>
    <w:p w14:paraId="48908FE2" w14:textId="77777777" w:rsidR="00A863FA" w:rsidRPr="007F6546" w:rsidRDefault="00A863FA" w:rsidP="00A863FA">
      <w:pPr>
        <w:keepNext/>
        <w:keepLines/>
        <w:jc w:val="both"/>
        <w:rPr>
          <w:rFonts w:ascii="Tahoma" w:hAnsi="Tahoma" w:cs="Tahoma"/>
          <w:b/>
        </w:rPr>
      </w:pPr>
    </w:p>
    <w:p w14:paraId="6CECA40B" w14:textId="77777777" w:rsidR="00A863FA" w:rsidRPr="007F6546" w:rsidRDefault="00A863FA" w:rsidP="00A863FA">
      <w:pPr>
        <w:pStyle w:val="Telobesedila3"/>
        <w:keepNext/>
        <w:keepLines/>
        <w:rPr>
          <w:rFonts w:ascii="Tahoma" w:hAnsi="Tahoma" w:cs="Tahoma"/>
          <w:lang w:val="sl-SI"/>
        </w:rPr>
      </w:pPr>
      <w:r w:rsidRPr="007F6546">
        <w:rPr>
          <w:rFonts w:ascii="Tahoma" w:hAnsi="Tahoma" w:cs="Tahoma"/>
          <w:lang w:val="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4D5E3D1F" w14:textId="77777777" w:rsidR="00A863FA" w:rsidRPr="007F6546" w:rsidRDefault="00A863FA" w:rsidP="00A863FA">
      <w:pPr>
        <w:pStyle w:val="Telobesedila3"/>
        <w:keepNext/>
        <w:keepLines/>
        <w:rPr>
          <w:rFonts w:ascii="Tahoma" w:hAnsi="Tahoma" w:cs="Tahoma"/>
          <w:lang w:val="sl-SI"/>
        </w:rPr>
      </w:pPr>
    </w:p>
    <w:p w14:paraId="335BA34E" w14:textId="77777777" w:rsidR="00A863FA" w:rsidRPr="007F6546" w:rsidRDefault="00A863FA" w:rsidP="00A863FA">
      <w:pPr>
        <w:pStyle w:val="Telobesedila3"/>
        <w:keepNext/>
        <w:keepLines/>
        <w:rPr>
          <w:rFonts w:ascii="Tahoma" w:hAnsi="Tahoma" w:cs="Tahoma"/>
          <w:lang w:val="sl-SI"/>
        </w:rPr>
      </w:pPr>
      <w:r w:rsidRPr="007F6546">
        <w:rPr>
          <w:rFonts w:ascii="Tahoma" w:hAnsi="Tahoma" w:cs="Tahoma"/>
          <w:lang w:val="sl-SI"/>
        </w:rPr>
        <w:t>Po preteku roka za predložitev ponudb ponudbe ne bo več mogoče oddati.</w:t>
      </w:r>
    </w:p>
    <w:p w14:paraId="5D94C764" w14:textId="77777777" w:rsidR="00A863FA" w:rsidRPr="007F6546" w:rsidRDefault="00A863FA" w:rsidP="00A863FA">
      <w:pPr>
        <w:pStyle w:val="Telobesedila3"/>
        <w:keepNext/>
        <w:keepLines/>
        <w:rPr>
          <w:rFonts w:ascii="Tahoma" w:hAnsi="Tahoma" w:cs="Tahoma"/>
          <w:lang w:val="sl-SI"/>
        </w:rPr>
      </w:pPr>
    </w:p>
    <w:p w14:paraId="2FB24249" w14:textId="77777777" w:rsidR="00A863FA" w:rsidRPr="007F6546" w:rsidRDefault="00A863FA" w:rsidP="00A863FA">
      <w:pPr>
        <w:pStyle w:val="Telobesedila3"/>
        <w:keepNext/>
        <w:keepLines/>
        <w:rPr>
          <w:rFonts w:ascii="Tahoma" w:hAnsi="Tahoma" w:cs="Tahoma"/>
          <w:i/>
          <w:lang w:val="sl-SI"/>
        </w:rPr>
      </w:pPr>
      <w:r w:rsidRPr="007F6546">
        <w:rPr>
          <w:rFonts w:ascii="Tahoma" w:hAnsi="Tahoma" w:cs="Tahoma"/>
          <w:lang w:val="sl-SI"/>
        </w:rPr>
        <w:t xml:space="preserve">Dostop do povezave za oddajo elektronske ponudbe v tem postopku javnega naročila je ponudnikom na voljo </w:t>
      </w:r>
      <w:r w:rsidRPr="007F6546">
        <w:rPr>
          <w:rFonts w:ascii="Tahoma" w:hAnsi="Tahoma" w:cs="Tahoma"/>
          <w:u w:val="single"/>
          <w:lang w:val="sl-SI"/>
        </w:rPr>
        <w:t xml:space="preserve">v predmetnem Obvestilu o javnem naročilu Portala JN </w:t>
      </w:r>
      <w:r w:rsidRPr="007F6546">
        <w:rPr>
          <w:rFonts w:ascii="Tahoma" w:hAnsi="Tahoma" w:cs="Tahoma"/>
          <w:b/>
          <w:u w:val="single"/>
          <w:lang w:val="sl-SI"/>
        </w:rPr>
        <w:t>v razdelku »1.3 Sporočanje«</w:t>
      </w:r>
      <w:r w:rsidRPr="007F6546">
        <w:rPr>
          <w:rFonts w:ascii="Tahoma" w:hAnsi="Tahoma" w:cs="Tahoma"/>
          <w:lang w:val="sl-SI"/>
        </w:rPr>
        <w:t xml:space="preserve">. </w:t>
      </w:r>
    </w:p>
    <w:p w14:paraId="64A5C721" w14:textId="77777777" w:rsidR="00A863FA" w:rsidRPr="007F6546" w:rsidRDefault="00A863FA" w:rsidP="00A863FA">
      <w:pPr>
        <w:keepNext/>
        <w:keepLines/>
        <w:jc w:val="both"/>
        <w:rPr>
          <w:rFonts w:ascii="Tahoma" w:hAnsi="Tahoma" w:cs="Tahoma"/>
          <w:b/>
        </w:rPr>
      </w:pPr>
    </w:p>
    <w:p w14:paraId="46D52A4F" w14:textId="29EBE605" w:rsidR="00A863FA" w:rsidRPr="00C8579C" w:rsidRDefault="00A863FA" w:rsidP="00A863FA">
      <w:pPr>
        <w:keepNext/>
        <w:keepLines/>
        <w:jc w:val="both"/>
        <w:rPr>
          <w:rFonts w:ascii="Tahoma" w:hAnsi="Tahoma" w:cs="Tahoma"/>
        </w:rPr>
      </w:pPr>
      <w:r w:rsidRPr="007F6546">
        <w:rPr>
          <w:rFonts w:ascii="Tahoma" w:hAnsi="Tahoma" w:cs="Tahoma"/>
        </w:rPr>
        <w:t xml:space="preserve">Odpiranje ponudb bo potekalo avtomatično v informacijskem sistemu e-JN dne </w:t>
      </w:r>
      <w:r w:rsidR="00C70083" w:rsidRPr="007F6546">
        <w:rPr>
          <w:rFonts w:ascii="Tahoma" w:hAnsi="Tahoma" w:cs="Tahoma"/>
          <w:b/>
        </w:rPr>
        <w:t>7.3.</w:t>
      </w:r>
      <w:r w:rsidR="003A4E08" w:rsidRPr="007F6546">
        <w:rPr>
          <w:rFonts w:ascii="Tahoma" w:hAnsi="Tahoma" w:cs="Tahoma"/>
          <w:b/>
        </w:rPr>
        <w:t>2023</w:t>
      </w:r>
      <w:r w:rsidR="003A4E08" w:rsidRPr="007F6546">
        <w:rPr>
          <w:rFonts w:ascii="Tahoma" w:hAnsi="Tahoma" w:cs="Tahoma"/>
          <w:b/>
          <w:i/>
        </w:rPr>
        <w:t xml:space="preserve"> </w:t>
      </w:r>
      <w:r w:rsidRPr="007F6546">
        <w:rPr>
          <w:rFonts w:ascii="Tahoma" w:hAnsi="Tahoma" w:cs="Tahoma"/>
        </w:rPr>
        <w:t xml:space="preserve">in se bo začelo </w:t>
      </w:r>
      <w:r w:rsidRPr="007F6546">
        <w:rPr>
          <w:rFonts w:ascii="Tahoma" w:hAnsi="Tahoma" w:cs="Tahoma"/>
          <w:b/>
        </w:rPr>
        <w:t>ob 1</w:t>
      </w:r>
      <w:r w:rsidR="00C70083" w:rsidRPr="007F6546">
        <w:rPr>
          <w:rFonts w:ascii="Tahoma" w:hAnsi="Tahoma" w:cs="Tahoma"/>
          <w:b/>
        </w:rPr>
        <w:t>3</w:t>
      </w:r>
      <w:r w:rsidRPr="007F6546">
        <w:rPr>
          <w:rFonts w:ascii="Tahoma" w:hAnsi="Tahoma" w:cs="Tahoma"/>
          <w:b/>
        </w:rPr>
        <w:t>.00 uri</w:t>
      </w:r>
      <w:r w:rsidRPr="007F6546">
        <w:rPr>
          <w:rFonts w:ascii="Tahoma" w:hAnsi="Tahoma" w:cs="Tahoma"/>
        </w:rPr>
        <w:t xml:space="preserve"> na spletnem naslovu </w:t>
      </w:r>
      <w:hyperlink r:id="rId14" w:history="1">
        <w:r w:rsidRPr="007F6546">
          <w:rPr>
            <w:rFonts w:ascii="Arial" w:eastAsia="Calibri" w:hAnsi="Arial" w:cs="Arial"/>
            <w:color w:val="0000FF"/>
            <w:u w:val="single"/>
          </w:rPr>
          <w:t>https://ejn.gov.si</w:t>
        </w:r>
      </w:hyperlink>
      <w:r w:rsidRPr="007F6546">
        <w:rPr>
          <w:rFonts w:ascii="Tahoma" w:hAnsi="Tahoma" w:cs="Tahoma"/>
        </w:rPr>
        <w:t>.</w:t>
      </w:r>
      <w:r w:rsidRPr="00C8579C">
        <w:rPr>
          <w:rFonts w:ascii="Tahoma" w:hAnsi="Tahoma" w:cs="Tahoma"/>
        </w:rPr>
        <w:t xml:space="preserve"> </w:t>
      </w:r>
    </w:p>
    <w:p w14:paraId="7AC4F30F" w14:textId="77777777" w:rsidR="00A863FA" w:rsidRPr="00C8579C" w:rsidRDefault="00A863FA" w:rsidP="00A863FA">
      <w:pPr>
        <w:keepNext/>
        <w:keepLines/>
        <w:jc w:val="both"/>
        <w:rPr>
          <w:rFonts w:ascii="Tahoma" w:hAnsi="Tahoma" w:cs="Tahoma"/>
        </w:rPr>
      </w:pPr>
    </w:p>
    <w:p w14:paraId="70AD88E6" w14:textId="77777777" w:rsidR="00A863FA" w:rsidRDefault="00A863FA" w:rsidP="00A863FA">
      <w:pPr>
        <w:keepNext/>
        <w:keepLines/>
        <w:jc w:val="both"/>
        <w:rPr>
          <w:rFonts w:ascii="Tahoma" w:hAnsi="Tahoma" w:cs="Tahoma"/>
        </w:rPr>
      </w:pPr>
      <w:r w:rsidRPr="002F4A49">
        <w:rPr>
          <w:rFonts w:ascii="Tahoma" w:hAnsi="Tahoma" w:cs="Tahoma"/>
        </w:rPr>
        <w:t>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w:t>
      </w:r>
    </w:p>
    <w:p w14:paraId="727DEC1D" w14:textId="77777777" w:rsidR="00696616" w:rsidRPr="00C8579C" w:rsidRDefault="00696616" w:rsidP="00011A1C">
      <w:pPr>
        <w:keepNext/>
        <w:keepLines/>
        <w:jc w:val="both"/>
        <w:rPr>
          <w:rFonts w:ascii="Tahoma" w:hAnsi="Tahoma" w:cs="Tahoma"/>
        </w:rPr>
      </w:pPr>
    </w:p>
    <w:p w14:paraId="63D819D5" w14:textId="77777777" w:rsidR="00363E6C" w:rsidRPr="00C8579C" w:rsidRDefault="00363E6C" w:rsidP="00011A1C">
      <w:pPr>
        <w:keepNext/>
        <w:keepLines/>
        <w:numPr>
          <w:ilvl w:val="1"/>
          <w:numId w:val="2"/>
        </w:numPr>
        <w:jc w:val="both"/>
        <w:rPr>
          <w:rFonts w:ascii="Tahoma" w:hAnsi="Tahoma" w:cs="Tahoma"/>
          <w:b/>
        </w:rPr>
      </w:pPr>
      <w:r w:rsidRPr="00C8579C">
        <w:rPr>
          <w:rFonts w:ascii="Tahoma" w:hAnsi="Tahoma" w:cs="Tahoma"/>
          <w:b/>
        </w:rPr>
        <w:t>Način in navodila za predložitev ponudb</w:t>
      </w:r>
    </w:p>
    <w:p w14:paraId="7463DF9C" w14:textId="77777777" w:rsidR="00363E6C" w:rsidRPr="00C8579C" w:rsidRDefault="00363E6C" w:rsidP="00011A1C">
      <w:pPr>
        <w:keepNext/>
        <w:keepLines/>
        <w:jc w:val="both"/>
        <w:rPr>
          <w:rFonts w:ascii="Tahoma" w:hAnsi="Tahoma" w:cs="Tahoma"/>
          <w:b/>
        </w:rPr>
      </w:pPr>
    </w:p>
    <w:p w14:paraId="57801A80" w14:textId="77777777" w:rsidR="00486A25" w:rsidRPr="008A3D17" w:rsidRDefault="00486A25" w:rsidP="00486A25">
      <w:pPr>
        <w:keepNext/>
        <w:keepLines/>
        <w:numPr>
          <w:ilvl w:val="2"/>
          <w:numId w:val="2"/>
        </w:numPr>
        <w:jc w:val="both"/>
        <w:rPr>
          <w:rFonts w:ascii="Tahoma" w:hAnsi="Tahoma" w:cs="Tahoma"/>
          <w:b/>
          <w:bCs/>
        </w:rPr>
      </w:pPr>
      <w:r w:rsidRPr="008A3D17">
        <w:rPr>
          <w:rFonts w:ascii="Tahoma" w:hAnsi="Tahoma" w:cs="Tahoma"/>
          <w:b/>
          <w:bCs/>
        </w:rPr>
        <w:t xml:space="preserve">Splošno </w:t>
      </w:r>
    </w:p>
    <w:p w14:paraId="68858D4B" w14:textId="77777777" w:rsidR="00486A25" w:rsidRPr="008A3D17" w:rsidRDefault="00486A25" w:rsidP="00486A25">
      <w:pPr>
        <w:keepNext/>
        <w:keepLines/>
        <w:jc w:val="both"/>
        <w:rPr>
          <w:rFonts w:ascii="Tahoma" w:hAnsi="Tahoma" w:cs="Tahoma"/>
        </w:rPr>
      </w:pPr>
    </w:p>
    <w:p w14:paraId="668A6C8E" w14:textId="77777777" w:rsidR="00486A25" w:rsidRPr="008A3D17" w:rsidRDefault="00486A25" w:rsidP="00486A25">
      <w:pPr>
        <w:keepNext/>
        <w:keepLines/>
        <w:jc w:val="both"/>
        <w:rPr>
          <w:rFonts w:ascii="Tahoma" w:hAnsi="Tahoma" w:cs="Tahoma"/>
        </w:rPr>
      </w:pPr>
      <w:r w:rsidRPr="008A3D17">
        <w:rPr>
          <w:rFonts w:ascii="Tahoma" w:hAnsi="Tahoma" w:cs="Tahoma"/>
        </w:rPr>
        <w:t xml:space="preserve">Ponudnik </w:t>
      </w:r>
      <w:r w:rsidRPr="008A3D17">
        <w:rPr>
          <w:rFonts w:ascii="Tahoma" w:hAnsi="Tahoma" w:cs="Tahoma"/>
          <w:b/>
          <w:u w:val="single"/>
        </w:rPr>
        <w:t>mora</w:t>
      </w:r>
      <w:r w:rsidRPr="008A3D17">
        <w:rPr>
          <w:rFonts w:ascii="Tahoma" w:hAnsi="Tahoma" w:cs="Tahoma"/>
        </w:rPr>
        <w:t xml:space="preserve"> ponudbo </w:t>
      </w:r>
      <w:r w:rsidRPr="008A3D17">
        <w:rPr>
          <w:rFonts w:ascii="Tahoma" w:hAnsi="Tahoma" w:cs="Tahoma"/>
          <w:b/>
        </w:rPr>
        <w:t>predložiti v informacijski sistem e-JN</w:t>
      </w:r>
      <w:r w:rsidRPr="008A3D17">
        <w:rPr>
          <w:rFonts w:ascii="Tahoma" w:hAnsi="Tahoma" w:cs="Tahoma"/>
        </w:rPr>
        <w:t xml:space="preserve"> (v nadaljevanju sistem e-JN) </w:t>
      </w:r>
      <w:r w:rsidRPr="008A3D17">
        <w:rPr>
          <w:rFonts w:ascii="Tahoma" w:hAnsi="Tahoma" w:cs="Tahoma"/>
          <w:u w:val="single"/>
        </w:rPr>
        <w:t>na spletnem naslovu</w:t>
      </w:r>
      <w:r>
        <w:t xml:space="preserve"> </w:t>
      </w:r>
      <w:hyperlink r:id="rId15" w:history="1">
        <w:r w:rsidRPr="00346C6B">
          <w:rPr>
            <w:rFonts w:ascii="Arial" w:eastAsia="Calibri" w:hAnsi="Arial" w:cs="Arial"/>
            <w:color w:val="0000FF"/>
            <w:u w:val="single"/>
          </w:rPr>
          <w:t>https://ejn.gov.si</w:t>
        </w:r>
      </w:hyperlink>
      <w:r w:rsidRPr="008A3D17">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6" w:history="1">
        <w:r w:rsidRPr="00346C6B">
          <w:rPr>
            <w:rFonts w:ascii="Arial" w:eastAsia="Calibri" w:hAnsi="Arial" w:cs="Arial"/>
            <w:color w:val="0000FF"/>
            <w:u w:val="single"/>
          </w:rPr>
          <w:t>https://ejn.gov.si</w:t>
        </w:r>
      </w:hyperlink>
      <w:r w:rsidRPr="008A3D17">
        <w:rPr>
          <w:rFonts w:ascii="Tahoma" w:hAnsi="Tahoma" w:cs="Tahoma"/>
        </w:rPr>
        <w:t xml:space="preserve">. </w:t>
      </w:r>
    </w:p>
    <w:p w14:paraId="67737C85" w14:textId="77777777" w:rsidR="00486A25" w:rsidRPr="008A3D17" w:rsidRDefault="00486A25" w:rsidP="00486A25">
      <w:pPr>
        <w:keepNext/>
        <w:keepLines/>
        <w:jc w:val="both"/>
        <w:rPr>
          <w:rFonts w:ascii="Tahoma" w:hAnsi="Tahoma" w:cs="Tahoma"/>
          <w:sz w:val="18"/>
        </w:rPr>
      </w:pPr>
    </w:p>
    <w:p w14:paraId="547CDA99" w14:textId="77777777" w:rsidR="00486A25" w:rsidRPr="008A3D17" w:rsidRDefault="00486A25" w:rsidP="00486A25">
      <w:pPr>
        <w:keepNext/>
        <w:keepLines/>
        <w:jc w:val="both"/>
        <w:rPr>
          <w:rFonts w:ascii="Tahoma" w:hAnsi="Tahoma" w:cs="Tahoma"/>
        </w:rPr>
      </w:pPr>
      <w:r w:rsidRPr="008A3D17">
        <w:rPr>
          <w:rFonts w:ascii="Tahoma" w:hAnsi="Tahoma" w:cs="Tahoma"/>
          <w:u w:val="single"/>
        </w:rPr>
        <w:t>Ponudnik se mora pred oddajo ponudbe registrirati na spletnem naslovu</w:t>
      </w:r>
      <w:r w:rsidRPr="008A3D17">
        <w:rPr>
          <w:rFonts w:ascii="Tahoma" w:hAnsi="Tahoma" w:cs="Tahoma"/>
        </w:rPr>
        <w:t xml:space="preserve"> </w:t>
      </w:r>
      <w:hyperlink r:id="rId17" w:history="1">
        <w:r w:rsidRPr="00346C6B">
          <w:rPr>
            <w:rFonts w:ascii="Arial" w:eastAsia="Calibri" w:hAnsi="Arial" w:cs="Arial"/>
            <w:color w:val="0000FF"/>
            <w:u w:val="single"/>
          </w:rPr>
          <w:t>https://ejn.gov.si</w:t>
        </w:r>
      </w:hyperlink>
      <w:r w:rsidRPr="00C8579C">
        <w:rPr>
          <w:rFonts w:ascii="Tahoma" w:hAnsi="Tahoma" w:cs="Tahoma"/>
        </w:rPr>
        <w:t>.</w:t>
      </w:r>
      <w:r w:rsidRPr="008A3D17">
        <w:rPr>
          <w:rFonts w:ascii="Tahoma" w:hAnsi="Tahoma" w:cs="Tahoma"/>
        </w:rPr>
        <w:t xml:space="preserve">, v skladu z Navodili za uporabo e-JN. Če je ponudnik že registriran v informacijski sistem e-JN, se v aplikacijo prijavi na istem naslovu. </w:t>
      </w:r>
    </w:p>
    <w:p w14:paraId="54DB0915" w14:textId="77777777" w:rsidR="00486A25" w:rsidRPr="008A3D17" w:rsidRDefault="00486A25" w:rsidP="00486A25">
      <w:pPr>
        <w:keepNext/>
        <w:keepLines/>
        <w:jc w:val="both"/>
        <w:rPr>
          <w:rFonts w:ascii="Tahoma" w:hAnsi="Tahoma" w:cs="Tahoma"/>
          <w:sz w:val="18"/>
        </w:rPr>
      </w:pPr>
    </w:p>
    <w:p w14:paraId="71F83AE0" w14:textId="77777777" w:rsidR="00486A25" w:rsidRPr="008A3D17" w:rsidRDefault="00486A25" w:rsidP="00486A25">
      <w:pPr>
        <w:keepNext/>
        <w:keepLines/>
        <w:jc w:val="both"/>
        <w:rPr>
          <w:rFonts w:ascii="Tahoma" w:hAnsi="Tahoma" w:cs="Tahoma"/>
        </w:rPr>
      </w:pPr>
      <w:r w:rsidRPr="008A3D17">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8A3D17">
        <w:rPr>
          <w:rFonts w:ascii="Tahoma" w:hAnsi="Tahoma" w:cs="Tahoma"/>
          <w:u w:val="single"/>
        </w:rPr>
        <w:t>Uporabnik z dejanjem oddaje ponudbe izkaže in izjavi voljo v imenu ponudnika oddati zavezujočo ponudbo</w:t>
      </w:r>
      <w:r w:rsidRPr="008A3D17">
        <w:rPr>
          <w:rFonts w:ascii="Tahoma" w:hAnsi="Tahoma" w:cs="Tahoma"/>
        </w:rPr>
        <w:t xml:space="preserve"> (18. člen Obligacijskega zakonika;</w:t>
      </w:r>
      <w:r w:rsidRPr="008A3D17">
        <w:t xml:space="preserve"> </w:t>
      </w:r>
      <w:r w:rsidRPr="008A3D17">
        <w:rPr>
          <w:rFonts w:ascii="Tahoma" w:hAnsi="Tahoma" w:cs="Tahoma"/>
        </w:rPr>
        <w:t xml:space="preserve">Uradni list RS, št. 97/07 – uradno prečiščeno besedilo, 64/16 – </w:t>
      </w:r>
      <w:proofErr w:type="spellStart"/>
      <w:r w:rsidRPr="008A3D17">
        <w:rPr>
          <w:rFonts w:ascii="Tahoma" w:hAnsi="Tahoma" w:cs="Tahoma"/>
        </w:rPr>
        <w:t>odl</w:t>
      </w:r>
      <w:proofErr w:type="spellEnd"/>
      <w:r w:rsidRPr="008A3D17">
        <w:rPr>
          <w:rFonts w:ascii="Tahoma" w:hAnsi="Tahoma" w:cs="Tahoma"/>
        </w:rPr>
        <w:t>. US in 20/18 – OROZ631). Z oddajo ponudbe je le-ta zavezujoča za čas, naveden v ponudbi, razen če jo uporabnik ponudnika umakne ali spremeni pred potekom roka za oddajo ponudb.</w:t>
      </w:r>
    </w:p>
    <w:p w14:paraId="5AF791D1" w14:textId="77777777" w:rsidR="00486A25" w:rsidRPr="008A3D17" w:rsidRDefault="00486A25" w:rsidP="00486A25">
      <w:pPr>
        <w:keepNext/>
        <w:keepLines/>
        <w:jc w:val="both"/>
        <w:rPr>
          <w:rFonts w:ascii="Tahoma" w:hAnsi="Tahoma" w:cs="Tahoma"/>
        </w:rPr>
      </w:pPr>
    </w:p>
    <w:p w14:paraId="66A1F53C" w14:textId="77777777" w:rsidR="00486A25" w:rsidRPr="008A3D17" w:rsidRDefault="00486A25" w:rsidP="00486A25">
      <w:pPr>
        <w:keepNext/>
        <w:keepLines/>
        <w:jc w:val="both"/>
        <w:rPr>
          <w:rFonts w:ascii="Tahoma" w:hAnsi="Tahoma" w:cs="Tahoma"/>
        </w:rPr>
      </w:pPr>
      <w:r w:rsidRPr="008A3D17">
        <w:rPr>
          <w:rFonts w:ascii="Tahoma" w:hAnsi="Tahoma" w:cs="Tahoma"/>
        </w:rPr>
        <w:t xml:space="preserve">Ponudba se šteje za pravočasno oddano, če jo naročnik prejme preko sistema e-JN </w:t>
      </w:r>
      <w:hyperlink r:id="rId18" w:history="1">
        <w:r w:rsidRPr="00346C6B">
          <w:rPr>
            <w:rFonts w:ascii="Arial" w:eastAsia="Calibri" w:hAnsi="Arial" w:cs="Arial"/>
            <w:color w:val="0000FF"/>
            <w:u w:val="single"/>
          </w:rPr>
          <w:t>https://ejn.gov.si</w:t>
        </w:r>
      </w:hyperlink>
      <w:r w:rsidRPr="00C8579C">
        <w:rPr>
          <w:rFonts w:ascii="Tahoma" w:hAnsi="Tahoma" w:cs="Tahoma"/>
        </w:rPr>
        <w:t xml:space="preserve">. </w:t>
      </w:r>
      <w:r w:rsidRPr="008A3D17">
        <w:rPr>
          <w:rFonts w:ascii="Tahoma" w:hAnsi="Tahoma" w:cs="Tahoma"/>
        </w:rPr>
        <w:t xml:space="preserve"> najkasneje do roka za predložitev ponudbe. Za oddano ponudbo se šteje ponudba, ki je v informacijskem sistemu e-JN označena s statusom »ODDANO«. </w:t>
      </w:r>
      <w:r w:rsidRPr="008A3D17">
        <w:rPr>
          <w:rFonts w:ascii="Tahoma" w:hAnsi="Tahoma" w:cs="Tahoma"/>
          <w:u w:val="single"/>
        </w:rPr>
        <w:t>Po preteku roka za predložitev ponudb le te ne bo več mogoče oddati.</w:t>
      </w:r>
    </w:p>
    <w:p w14:paraId="6E49F7BB" w14:textId="77777777" w:rsidR="00486A25" w:rsidRDefault="00486A25" w:rsidP="00486A25">
      <w:pPr>
        <w:keepNext/>
        <w:keepLines/>
        <w:jc w:val="both"/>
        <w:rPr>
          <w:rFonts w:ascii="Tahoma" w:hAnsi="Tahoma" w:cs="Tahoma"/>
        </w:rPr>
      </w:pPr>
    </w:p>
    <w:p w14:paraId="26B1A138" w14:textId="77777777" w:rsidR="00486A25" w:rsidRPr="00065251" w:rsidRDefault="00486A25" w:rsidP="00486A25">
      <w:pPr>
        <w:keepNext/>
        <w:keepLines/>
        <w:jc w:val="both"/>
        <w:rPr>
          <w:rFonts w:ascii="Tahoma" w:hAnsi="Tahoma" w:cs="Tahoma"/>
        </w:rPr>
      </w:pPr>
      <w:r w:rsidRPr="00065251">
        <w:rPr>
          <w:rFonts w:ascii="Tahoma" w:hAnsi="Tahoma" w:cs="Tahoma"/>
        </w:rPr>
        <w:t>Ponudba naj bo izdelana tako, da vsebuje vse zahtevane dokumente in obrazce.</w:t>
      </w:r>
    </w:p>
    <w:p w14:paraId="0782A48F" w14:textId="77777777" w:rsidR="00486A25" w:rsidRPr="00065251" w:rsidRDefault="00486A25" w:rsidP="00486A25">
      <w:pPr>
        <w:keepNext/>
        <w:keepLines/>
        <w:jc w:val="both"/>
        <w:rPr>
          <w:rFonts w:ascii="Tahoma" w:hAnsi="Tahoma" w:cs="Tahoma"/>
          <w:b/>
        </w:rPr>
      </w:pPr>
    </w:p>
    <w:p w14:paraId="39EFB2CE" w14:textId="77777777" w:rsidR="00486A25" w:rsidRPr="00065251" w:rsidRDefault="00486A25" w:rsidP="00486A25">
      <w:pPr>
        <w:keepNext/>
        <w:keepLines/>
        <w:jc w:val="both"/>
        <w:rPr>
          <w:rFonts w:ascii="Tahoma" w:hAnsi="Tahoma" w:cs="Tahoma"/>
        </w:rPr>
      </w:pPr>
      <w:r w:rsidRPr="00065251">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3BAB4CCC" w14:textId="77777777" w:rsidR="00486A25" w:rsidRPr="00065251" w:rsidRDefault="00486A25" w:rsidP="00486A25">
      <w:pPr>
        <w:keepNext/>
        <w:keepLines/>
        <w:jc w:val="both"/>
        <w:rPr>
          <w:rFonts w:ascii="Tahoma" w:hAnsi="Tahoma" w:cs="Tahoma"/>
        </w:rPr>
      </w:pPr>
    </w:p>
    <w:p w14:paraId="35ADFE49" w14:textId="77777777" w:rsidR="00486A25" w:rsidRDefault="00486A25" w:rsidP="00486A25">
      <w:pPr>
        <w:keepNext/>
        <w:keepLines/>
        <w:jc w:val="both"/>
        <w:rPr>
          <w:rFonts w:ascii="Tahoma" w:hAnsi="Tahoma" w:cs="Tahoma"/>
        </w:rPr>
      </w:pPr>
      <w:r w:rsidRPr="00065251">
        <w:rPr>
          <w:rFonts w:ascii="Tahoma" w:hAnsi="Tahoma" w:cs="Tahoma"/>
        </w:rPr>
        <w:t xml:space="preserve">Sestavni del razpisne dokumentacije so tudi vse morebitne spremembe, dopolnitve in popravki razpisne dokumentacije ter pojasnila in odgovori na vprašanja ponudnikov, objavljena na portalu javnih naročil in na spletni strani </w:t>
      </w:r>
      <w:r w:rsidRPr="00065251">
        <w:rPr>
          <w:rFonts w:ascii="Tahoma" w:hAnsi="Tahoma" w:cs="Tahoma"/>
          <w:u w:val="single"/>
        </w:rPr>
        <w:t>http://www.jhl.si/javna-narocila-iz-podjetij</w:t>
      </w:r>
      <w:r w:rsidRPr="00065251">
        <w:rPr>
          <w:rFonts w:ascii="Tahoma" w:hAnsi="Tahoma" w:cs="Tahoma"/>
        </w:rPr>
        <w:t>, kjer je objavljena razpisna dokumentacija, ki jih morajo ponudniki upoštevati pri pripravi ponudbene dokumentacije.</w:t>
      </w:r>
    </w:p>
    <w:p w14:paraId="5C672A0F" w14:textId="6FE1A333" w:rsidR="00FA3458" w:rsidRPr="00065251" w:rsidRDefault="00FA3458" w:rsidP="00486A25">
      <w:pPr>
        <w:keepNext/>
        <w:keepLines/>
        <w:jc w:val="both"/>
        <w:rPr>
          <w:rFonts w:ascii="Tahoma" w:hAnsi="Tahoma" w:cs="Tahoma"/>
        </w:rPr>
      </w:pPr>
    </w:p>
    <w:p w14:paraId="1328D5C6" w14:textId="77777777" w:rsidR="00486A25" w:rsidRPr="008A3D17" w:rsidRDefault="00486A25" w:rsidP="00486A25">
      <w:pPr>
        <w:keepNext/>
        <w:keepLines/>
        <w:numPr>
          <w:ilvl w:val="2"/>
          <w:numId w:val="2"/>
        </w:numPr>
        <w:jc w:val="both"/>
        <w:rPr>
          <w:rFonts w:ascii="Tahoma" w:hAnsi="Tahoma" w:cs="Tahoma"/>
          <w:b/>
          <w:bCs/>
        </w:rPr>
      </w:pPr>
      <w:r w:rsidRPr="008A3D17">
        <w:rPr>
          <w:rFonts w:ascii="Tahoma" w:hAnsi="Tahoma" w:cs="Tahoma"/>
          <w:b/>
          <w:bCs/>
        </w:rPr>
        <w:t>Format ponudbe</w:t>
      </w:r>
    </w:p>
    <w:p w14:paraId="209DD131" w14:textId="77777777" w:rsidR="00486A25" w:rsidRPr="008A3D17" w:rsidRDefault="00486A25" w:rsidP="00486A25">
      <w:pPr>
        <w:keepNext/>
        <w:keepLines/>
        <w:jc w:val="both"/>
        <w:rPr>
          <w:rFonts w:ascii="Tahoma" w:hAnsi="Tahoma" w:cs="Tahoma"/>
        </w:rPr>
      </w:pPr>
    </w:p>
    <w:p w14:paraId="616F0A7B" w14:textId="77777777" w:rsidR="00486A25" w:rsidRPr="008A3D17" w:rsidRDefault="00486A25" w:rsidP="00486A25">
      <w:pPr>
        <w:keepNext/>
        <w:keepLines/>
        <w:jc w:val="both"/>
        <w:rPr>
          <w:rFonts w:ascii="Tahoma" w:hAnsi="Tahoma" w:cs="Tahoma"/>
        </w:rPr>
      </w:pPr>
      <w:r w:rsidRPr="008A3D17">
        <w:rPr>
          <w:rFonts w:ascii="Tahoma" w:hAnsi="Tahoma" w:cs="Tahoma"/>
          <w:u w:val="single"/>
        </w:rPr>
        <w:t xml:space="preserve">Ponudba </w:t>
      </w:r>
      <w:r w:rsidRPr="008A3D17">
        <w:rPr>
          <w:rFonts w:ascii="Tahoma" w:hAnsi="Tahoma" w:cs="Tahoma"/>
          <w:b/>
          <w:u w:val="single"/>
        </w:rPr>
        <w:t>mora</w:t>
      </w:r>
      <w:r w:rsidRPr="008A3D17">
        <w:rPr>
          <w:rFonts w:ascii="Tahoma" w:hAnsi="Tahoma" w:cs="Tahoma"/>
          <w:u w:val="single"/>
        </w:rPr>
        <w:t xml:space="preserve"> </w:t>
      </w:r>
      <w:r w:rsidRPr="008A3D17">
        <w:rPr>
          <w:rFonts w:ascii="Tahoma" w:hAnsi="Tahoma" w:cs="Tahoma"/>
          <w:b/>
          <w:u w:val="single"/>
        </w:rPr>
        <w:t>biti priložena v "</w:t>
      </w:r>
      <w:proofErr w:type="spellStart"/>
      <w:r w:rsidRPr="008A3D17">
        <w:rPr>
          <w:rFonts w:ascii="Tahoma" w:hAnsi="Tahoma" w:cs="Tahoma"/>
          <w:b/>
          <w:u w:val="single"/>
        </w:rPr>
        <w:t>pdf</w:t>
      </w:r>
      <w:proofErr w:type="spellEnd"/>
      <w:r w:rsidRPr="008A3D17">
        <w:rPr>
          <w:rFonts w:ascii="Tahoma" w:hAnsi="Tahoma" w:cs="Tahoma"/>
          <w:b/>
          <w:u w:val="single"/>
        </w:rPr>
        <w:t>" formatu/zapisu/datoteki</w:t>
      </w:r>
      <w:r w:rsidRPr="008A3D17">
        <w:rPr>
          <w:rFonts w:ascii="Tahoma" w:hAnsi="Tahoma" w:cs="Tahoma"/>
        </w:rPr>
        <w:t xml:space="preserve"> (</w:t>
      </w:r>
      <w:proofErr w:type="spellStart"/>
      <w:r w:rsidRPr="008A3D17">
        <w:rPr>
          <w:rFonts w:ascii="Tahoma" w:hAnsi="Tahoma" w:cs="Tahoma"/>
        </w:rPr>
        <w:t>sken</w:t>
      </w:r>
      <w:proofErr w:type="spellEnd"/>
      <w:r w:rsidRPr="008A3D17">
        <w:rPr>
          <w:rFonts w:ascii="Tahoma" w:hAnsi="Tahoma" w:cs="Tahoma"/>
        </w:rPr>
        <w:t xml:space="preserve"> celotne ponudbe z izpolnjenimi in podpisanimi ponudbenimi listinami – žig oz. žigosanje ni potrebno). Ponudnik lahko fizični podpis nadomesti z elektronskim podpisom, v kolikor e-JN to dopušča in ni drugače določeno z razpisno d</w:t>
      </w:r>
      <w:r>
        <w:rPr>
          <w:rFonts w:ascii="Tahoma" w:hAnsi="Tahoma" w:cs="Tahoma"/>
        </w:rPr>
        <w:t xml:space="preserve">okumentacijo. </w:t>
      </w:r>
      <w:r w:rsidRPr="008A3D17">
        <w:rPr>
          <w:rFonts w:ascii="Tahoma" w:hAnsi="Tahoma" w:cs="Tahoma"/>
        </w:rPr>
        <w:t>Ponudniki so obvezani priložiti vse priloge, razen če v posamezni prilogi ni drugače navedeno.</w:t>
      </w:r>
    </w:p>
    <w:p w14:paraId="7BF20E09" w14:textId="77777777" w:rsidR="00486A25" w:rsidRPr="008A3D17" w:rsidRDefault="00486A25" w:rsidP="00486A25">
      <w:pPr>
        <w:keepNext/>
        <w:keepLines/>
        <w:jc w:val="both"/>
        <w:rPr>
          <w:rFonts w:ascii="Tahoma" w:hAnsi="Tahoma" w:cs="Tahoma"/>
        </w:rPr>
      </w:pPr>
    </w:p>
    <w:p w14:paraId="10116B0E" w14:textId="77777777" w:rsidR="00486A25" w:rsidRPr="008A3D17" w:rsidRDefault="00486A25" w:rsidP="00486A25">
      <w:pPr>
        <w:keepNext/>
        <w:keepLines/>
        <w:numPr>
          <w:ilvl w:val="2"/>
          <w:numId w:val="2"/>
        </w:numPr>
        <w:jc w:val="both"/>
        <w:rPr>
          <w:rFonts w:ascii="Tahoma" w:hAnsi="Tahoma" w:cs="Tahoma"/>
          <w:b/>
          <w:bCs/>
        </w:rPr>
      </w:pPr>
      <w:r w:rsidRPr="008A3D17">
        <w:rPr>
          <w:rFonts w:ascii="Tahoma" w:hAnsi="Tahoma" w:cs="Tahoma"/>
          <w:b/>
          <w:bCs/>
        </w:rPr>
        <w:t>Dostop do povezave za oddajo elektronske ponudbe</w:t>
      </w:r>
    </w:p>
    <w:p w14:paraId="0744AE43" w14:textId="77777777" w:rsidR="00486A25" w:rsidRPr="008A3D17" w:rsidRDefault="00486A25" w:rsidP="00486A25">
      <w:pPr>
        <w:keepNext/>
        <w:keepLines/>
        <w:jc w:val="both"/>
        <w:rPr>
          <w:rFonts w:ascii="Tahoma" w:hAnsi="Tahoma" w:cs="Tahoma"/>
        </w:rPr>
      </w:pPr>
    </w:p>
    <w:p w14:paraId="70DE0053" w14:textId="77777777" w:rsidR="00486A25" w:rsidRPr="008A3D17" w:rsidRDefault="00486A25" w:rsidP="00486A25">
      <w:pPr>
        <w:keepNext/>
        <w:keepLines/>
        <w:jc w:val="both"/>
        <w:rPr>
          <w:rFonts w:ascii="Tahoma" w:hAnsi="Tahoma" w:cs="Tahoma"/>
        </w:rPr>
      </w:pPr>
      <w:r w:rsidRPr="008A3D17">
        <w:rPr>
          <w:rFonts w:ascii="Tahoma" w:hAnsi="Tahoma" w:cs="Tahoma"/>
        </w:rPr>
        <w:t xml:space="preserve">Dostop do povezave (spletnega naslova) preko katerega ponudniki oddajo elektronske ponudbe v tem postopku javnega naročila, je ponudnikom na voljo </w:t>
      </w:r>
      <w:r w:rsidRPr="008A3D17">
        <w:rPr>
          <w:rFonts w:ascii="Tahoma" w:hAnsi="Tahoma" w:cs="Tahoma"/>
          <w:u w:val="single"/>
        </w:rPr>
        <w:t xml:space="preserve">v predmetnem Obvestilu o javnem naročilu Portala JN </w:t>
      </w:r>
      <w:r w:rsidRPr="008A3D17">
        <w:rPr>
          <w:rFonts w:ascii="Tahoma" w:hAnsi="Tahoma" w:cs="Tahoma"/>
          <w:b/>
          <w:sz w:val="18"/>
          <w:u w:val="single"/>
        </w:rPr>
        <w:t>v razdelku »1.3 Sporočanje«</w:t>
      </w:r>
      <w:r w:rsidRPr="008A3D17">
        <w:rPr>
          <w:rFonts w:ascii="Tahoma" w:hAnsi="Tahoma" w:cs="Tahoma"/>
        </w:rPr>
        <w:t xml:space="preserve">.  </w:t>
      </w:r>
    </w:p>
    <w:p w14:paraId="0FBF7501" w14:textId="77777777" w:rsidR="00486A25" w:rsidRPr="00C8579C" w:rsidRDefault="00486A25" w:rsidP="00486A25">
      <w:pPr>
        <w:keepNext/>
        <w:keepLines/>
        <w:jc w:val="both"/>
        <w:rPr>
          <w:rFonts w:ascii="Tahoma" w:hAnsi="Tahoma" w:cs="Tahoma"/>
        </w:rPr>
      </w:pPr>
    </w:p>
    <w:p w14:paraId="3EF85CCA" w14:textId="77777777" w:rsidR="00486A25" w:rsidRPr="008A3D17" w:rsidRDefault="00486A25" w:rsidP="00486A25">
      <w:pPr>
        <w:keepNext/>
        <w:keepLines/>
        <w:numPr>
          <w:ilvl w:val="2"/>
          <w:numId w:val="2"/>
        </w:numPr>
        <w:jc w:val="both"/>
        <w:rPr>
          <w:rFonts w:ascii="Tahoma" w:hAnsi="Tahoma" w:cs="Tahoma"/>
          <w:b/>
          <w:bCs/>
        </w:rPr>
      </w:pPr>
      <w:r w:rsidRPr="008A3D17">
        <w:rPr>
          <w:rFonts w:ascii="Tahoma" w:hAnsi="Tahoma" w:cs="Tahoma"/>
          <w:b/>
          <w:bCs/>
        </w:rPr>
        <w:t>Navodila ponudniku glede nalaganja ponudbene dokumentacije v sistemu e-JN</w:t>
      </w:r>
    </w:p>
    <w:p w14:paraId="105366B4" w14:textId="77777777" w:rsidR="00363E6C" w:rsidRPr="00C8579C" w:rsidRDefault="00363E6C" w:rsidP="00011A1C">
      <w:pPr>
        <w:keepNext/>
        <w:keepLines/>
        <w:jc w:val="both"/>
        <w:rPr>
          <w:rFonts w:ascii="Tahoma" w:hAnsi="Tahoma" w:cs="Tahoma"/>
        </w:rPr>
      </w:pPr>
    </w:p>
    <w:p w14:paraId="114C88FF" w14:textId="77777777" w:rsidR="00486A25" w:rsidRPr="0089377A" w:rsidRDefault="00486A25" w:rsidP="006F589C">
      <w:pPr>
        <w:keepNext/>
        <w:keepLines/>
        <w:numPr>
          <w:ilvl w:val="0"/>
          <w:numId w:val="14"/>
        </w:numPr>
        <w:jc w:val="both"/>
        <w:rPr>
          <w:rFonts w:ascii="Tahoma" w:hAnsi="Tahoma" w:cs="Tahoma"/>
          <w:b/>
          <w:color w:val="00B050"/>
        </w:rPr>
      </w:pPr>
      <w:r>
        <w:rPr>
          <w:rFonts w:ascii="Tahoma" w:hAnsi="Tahoma" w:cs="Tahoma"/>
          <w:b/>
          <w:color w:val="00B050"/>
        </w:rPr>
        <w:t>Razdelek »</w:t>
      </w:r>
      <w:r w:rsidRPr="0089377A">
        <w:rPr>
          <w:rFonts w:ascii="Tahoma" w:hAnsi="Tahoma" w:cs="Tahoma"/>
          <w:b/>
          <w:color w:val="00B050"/>
        </w:rPr>
        <w:t>Osnovni podatki o ponudbi</w:t>
      </w:r>
      <w:r>
        <w:rPr>
          <w:rFonts w:ascii="Tahoma" w:hAnsi="Tahoma" w:cs="Tahoma"/>
          <w:b/>
          <w:color w:val="00B050"/>
        </w:rPr>
        <w:t>«</w:t>
      </w:r>
    </w:p>
    <w:p w14:paraId="40304FF1" w14:textId="77777777" w:rsidR="00486A25" w:rsidRPr="004667C5" w:rsidRDefault="00486A25" w:rsidP="00486A25">
      <w:pPr>
        <w:keepNext/>
        <w:keepLines/>
        <w:jc w:val="both"/>
        <w:rPr>
          <w:rFonts w:ascii="Tahoma" w:hAnsi="Tahoma" w:cs="Tahoma"/>
        </w:rPr>
      </w:pPr>
      <w:r w:rsidRPr="004667C5">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187797F6" w14:textId="77777777" w:rsidR="00486A25" w:rsidRDefault="00486A25" w:rsidP="00486A25">
      <w:pPr>
        <w:keepNext/>
        <w:keepLines/>
        <w:jc w:val="both"/>
        <w:rPr>
          <w:rFonts w:ascii="Tahoma" w:hAnsi="Tahoma" w:cs="Tahoma"/>
        </w:rPr>
      </w:pPr>
    </w:p>
    <w:p w14:paraId="3F0D6FD1" w14:textId="77777777" w:rsidR="00486A25" w:rsidRPr="00805701" w:rsidRDefault="00486A25" w:rsidP="006F589C">
      <w:pPr>
        <w:keepNext/>
        <w:keepLines/>
        <w:numPr>
          <w:ilvl w:val="0"/>
          <w:numId w:val="14"/>
        </w:numPr>
        <w:jc w:val="both"/>
        <w:rPr>
          <w:rFonts w:ascii="Tahoma" w:hAnsi="Tahoma" w:cs="Tahoma"/>
          <w:b/>
          <w:color w:val="00B050"/>
        </w:rPr>
      </w:pPr>
      <w:r w:rsidRPr="0089377A">
        <w:rPr>
          <w:rFonts w:ascii="Tahoma" w:hAnsi="Tahoma" w:cs="Tahoma"/>
          <w:b/>
          <w:color w:val="00B050"/>
        </w:rPr>
        <w:t>Razdelek</w:t>
      </w:r>
      <w:r w:rsidRPr="00805701">
        <w:rPr>
          <w:rFonts w:ascii="Tahoma" w:hAnsi="Tahoma" w:cs="Tahoma"/>
          <w:b/>
          <w:color w:val="00B050"/>
        </w:rPr>
        <w:t xml:space="preserve"> </w:t>
      </w:r>
      <w:r>
        <w:rPr>
          <w:rFonts w:ascii="Tahoma" w:hAnsi="Tahoma" w:cs="Tahoma"/>
          <w:b/>
          <w:color w:val="00B050"/>
        </w:rPr>
        <w:t>»Skupna ponudbena vrednost«</w:t>
      </w:r>
    </w:p>
    <w:p w14:paraId="0187684A" w14:textId="77777777" w:rsidR="00486A25" w:rsidRPr="0089377A" w:rsidRDefault="00486A25" w:rsidP="00486A25">
      <w:pPr>
        <w:keepNext/>
        <w:keepLines/>
        <w:ind w:left="68"/>
        <w:jc w:val="both"/>
        <w:rPr>
          <w:rFonts w:ascii="Tahoma" w:hAnsi="Tahoma" w:cs="Tahoma"/>
        </w:rPr>
      </w:pPr>
      <w:r>
        <w:rPr>
          <w:rFonts w:ascii="Tahoma" w:hAnsi="Tahoma" w:cs="Tahoma"/>
        </w:rPr>
        <w:t>Ponudnik ob oddaji ponudbe v</w:t>
      </w:r>
      <w:r w:rsidRPr="0089377A">
        <w:rPr>
          <w:rFonts w:ascii="Tahoma" w:hAnsi="Tahoma" w:cs="Tahoma"/>
        </w:rPr>
        <w:t xml:space="preserve"> informacijski sistem e-JN v razdelek S</w:t>
      </w:r>
      <w:r>
        <w:rPr>
          <w:rFonts w:ascii="Tahoma" w:hAnsi="Tahoma" w:cs="Tahoma"/>
        </w:rPr>
        <w:t>kupna ponudbena vrednost vnese ponudbeno vrednost</w:t>
      </w:r>
      <w:r w:rsidRPr="0089377A">
        <w:rPr>
          <w:rFonts w:ascii="Tahoma" w:hAnsi="Tahoma" w:cs="Tahoma"/>
        </w:rPr>
        <w:t xml:space="preserve"> brez DDV</w:t>
      </w:r>
      <w:r>
        <w:rPr>
          <w:rFonts w:ascii="Tahoma" w:hAnsi="Tahoma" w:cs="Tahoma"/>
        </w:rPr>
        <w:t xml:space="preserve">, znesek DDV in z DDV. </w:t>
      </w:r>
      <w:r w:rsidRPr="0089377A">
        <w:rPr>
          <w:rFonts w:ascii="Tahoma" w:hAnsi="Tahoma" w:cs="Tahoma"/>
        </w:rPr>
        <w:t xml:space="preserve">Ne glede na vneseno vrednost, bo naročnik </w:t>
      </w:r>
      <w:r>
        <w:rPr>
          <w:rFonts w:ascii="Tahoma" w:hAnsi="Tahoma" w:cs="Tahoma"/>
        </w:rPr>
        <w:t xml:space="preserve">kot merilo za izbor </w:t>
      </w:r>
      <w:r w:rsidRPr="0089377A">
        <w:rPr>
          <w:rFonts w:ascii="Tahoma" w:hAnsi="Tahoma" w:cs="Tahoma"/>
        </w:rPr>
        <w:t xml:space="preserve">upošteval cene navedene v obrazcu Ponudba iz priloge 2. </w:t>
      </w:r>
    </w:p>
    <w:p w14:paraId="42B89DAC" w14:textId="77777777" w:rsidR="00486A25" w:rsidRDefault="00486A25" w:rsidP="00486A25">
      <w:pPr>
        <w:keepNext/>
        <w:keepLines/>
        <w:jc w:val="both"/>
        <w:rPr>
          <w:rFonts w:ascii="Tahoma" w:hAnsi="Tahoma"/>
          <w:szCs w:val="24"/>
        </w:rPr>
      </w:pPr>
    </w:p>
    <w:p w14:paraId="3F85B191" w14:textId="77777777" w:rsidR="00486A25" w:rsidRPr="00E72C81" w:rsidRDefault="00486A25" w:rsidP="006F589C">
      <w:pPr>
        <w:keepNext/>
        <w:keepLines/>
        <w:numPr>
          <w:ilvl w:val="0"/>
          <w:numId w:val="25"/>
        </w:numPr>
        <w:spacing w:after="100"/>
        <w:ind w:left="425" w:hanging="357"/>
        <w:jc w:val="both"/>
        <w:rPr>
          <w:rFonts w:ascii="Tahoma" w:hAnsi="Tahoma" w:cs="Tahoma"/>
          <w:b/>
          <w:color w:val="760000"/>
        </w:rPr>
      </w:pPr>
      <w:r w:rsidRPr="00E72C81">
        <w:rPr>
          <w:rFonts w:ascii="Tahoma" w:hAnsi="Tahoma" w:cs="Tahoma"/>
          <w:b/>
          <w:color w:val="760000"/>
        </w:rPr>
        <w:t>Obrazec »Priloga - Povzetek ponudbene cene«:</w:t>
      </w:r>
    </w:p>
    <w:p w14:paraId="06F9E411" w14:textId="77777777" w:rsidR="00486A25" w:rsidRDefault="00486A25" w:rsidP="00486A25">
      <w:pPr>
        <w:keepNext/>
        <w:keepLines/>
        <w:ind w:left="426"/>
        <w:jc w:val="both"/>
        <w:rPr>
          <w:rFonts w:ascii="Tahoma" w:hAnsi="Tahoma"/>
          <w:i/>
          <w:szCs w:val="24"/>
        </w:rPr>
      </w:pPr>
      <w:r w:rsidRPr="008A3D17">
        <w:rPr>
          <w:rFonts w:ascii="Tahoma" w:hAnsi="Tahoma"/>
          <w:szCs w:val="24"/>
        </w:rPr>
        <w:t xml:space="preserve">Ponudnik v informacijskem sistemu e-JN </w:t>
      </w:r>
      <w:r w:rsidRPr="008A3D17">
        <w:rPr>
          <w:rFonts w:ascii="Tahoma" w:hAnsi="Tahoma"/>
          <w:b/>
          <w:sz w:val="18"/>
          <w:szCs w:val="24"/>
        </w:rPr>
        <w:t xml:space="preserve">v </w:t>
      </w:r>
      <w:r>
        <w:rPr>
          <w:rFonts w:ascii="Tahoma" w:hAnsi="Tahoma"/>
          <w:b/>
          <w:sz w:val="18"/>
          <w:szCs w:val="24"/>
        </w:rPr>
        <w:t>razdelek »Skupna ponudbena vrednost - Predračun«</w:t>
      </w:r>
      <w:r w:rsidRPr="008A3D17">
        <w:rPr>
          <w:rFonts w:ascii="Tahoma" w:hAnsi="Tahoma"/>
          <w:sz w:val="18"/>
          <w:szCs w:val="24"/>
        </w:rPr>
        <w:t xml:space="preserve"> </w:t>
      </w:r>
      <w:r w:rsidRPr="008A3D17">
        <w:rPr>
          <w:rFonts w:ascii="Tahoma" w:hAnsi="Tahoma"/>
          <w:szCs w:val="24"/>
        </w:rPr>
        <w:t xml:space="preserve">naloži izpolnjen </w:t>
      </w:r>
      <w:r>
        <w:rPr>
          <w:rFonts w:ascii="Tahoma" w:hAnsi="Tahoma"/>
          <w:szCs w:val="24"/>
          <w:u w:val="single"/>
        </w:rPr>
        <w:t>obrazec Priloga – Povzetek ponudbene cene</w:t>
      </w:r>
      <w:r w:rsidRPr="008A3D17">
        <w:rPr>
          <w:rFonts w:ascii="Tahoma" w:hAnsi="Tahoma"/>
          <w:szCs w:val="24"/>
          <w:u w:val="single"/>
        </w:rPr>
        <w:t xml:space="preserve"> </w:t>
      </w:r>
      <w:r w:rsidRPr="008A3D17">
        <w:rPr>
          <w:rFonts w:ascii="Tahoma" w:hAnsi="Tahoma"/>
          <w:szCs w:val="24"/>
        </w:rPr>
        <w:t>(v "</w:t>
      </w:r>
      <w:proofErr w:type="spellStart"/>
      <w:r w:rsidRPr="008A3D17">
        <w:rPr>
          <w:rFonts w:ascii="Tahoma" w:hAnsi="Tahoma"/>
          <w:szCs w:val="24"/>
        </w:rPr>
        <w:t>pdf</w:t>
      </w:r>
      <w:proofErr w:type="spellEnd"/>
      <w:r w:rsidRPr="008A3D17">
        <w:rPr>
          <w:rFonts w:ascii="Tahoma" w:hAnsi="Tahoma"/>
          <w:szCs w:val="24"/>
        </w:rPr>
        <w:t xml:space="preserve">" formatu/zapisu/datoteki), </w:t>
      </w:r>
      <w:r w:rsidRPr="008A3D17">
        <w:rPr>
          <w:rFonts w:ascii="Tahoma" w:hAnsi="Tahoma"/>
          <w:sz w:val="22"/>
          <w:szCs w:val="24"/>
        </w:rPr>
        <w:t xml:space="preserve">ki se </w:t>
      </w:r>
      <w:r w:rsidRPr="008A3D17">
        <w:rPr>
          <w:rFonts w:ascii="Tahoma" w:hAnsi="Tahoma"/>
          <w:b/>
          <w:szCs w:val="24"/>
        </w:rPr>
        <w:t>podpiše z oddajo ponudbe - elektronski podpis</w:t>
      </w:r>
      <w:r w:rsidRPr="008A3D17">
        <w:rPr>
          <w:rFonts w:ascii="Tahoma" w:hAnsi="Tahoma"/>
          <w:szCs w:val="24"/>
        </w:rPr>
        <w:t xml:space="preserve">. </w:t>
      </w:r>
      <w:r w:rsidRPr="008A3D17">
        <w:rPr>
          <w:rFonts w:ascii="Tahoma" w:hAnsi="Tahoma"/>
          <w:i/>
          <w:szCs w:val="24"/>
        </w:rPr>
        <w:t xml:space="preserve">Le-ta bo tudi na voljo oz. dostopna javnosti na javnem odpiranju ponudb. </w:t>
      </w:r>
    </w:p>
    <w:p w14:paraId="3BAF123A" w14:textId="77777777" w:rsidR="00486A25" w:rsidRDefault="00486A25" w:rsidP="00486A25">
      <w:pPr>
        <w:keepNext/>
        <w:keepLines/>
        <w:ind w:left="426"/>
        <w:jc w:val="both"/>
        <w:rPr>
          <w:rFonts w:ascii="Tahoma" w:hAnsi="Tahoma"/>
          <w:szCs w:val="24"/>
        </w:rPr>
      </w:pPr>
    </w:p>
    <w:p w14:paraId="465B21CC" w14:textId="45561D30" w:rsidR="00486A25" w:rsidRDefault="005573B1" w:rsidP="00486A25">
      <w:pPr>
        <w:keepNext/>
        <w:keepLines/>
        <w:jc w:val="both"/>
        <w:rPr>
          <w:rFonts w:ascii="Tahoma" w:hAnsi="Tahoma" w:cs="Tahoma"/>
          <w:b/>
        </w:rPr>
      </w:pPr>
      <w:r w:rsidRPr="00195DEF">
        <w:rPr>
          <w:rFonts w:ascii="Tahoma" w:hAnsi="Tahoma" w:cs="Tahoma"/>
          <w:b/>
        </w:rPr>
        <w:t xml:space="preserve">V primeru razhajanj med podatki v Prilogi »POVZETEK </w:t>
      </w:r>
      <w:r w:rsidRPr="005573B1">
        <w:rPr>
          <w:rFonts w:ascii="Tahoma" w:hAnsi="Tahoma" w:cs="Tahoma"/>
          <w:b/>
        </w:rPr>
        <w:t>PONUDBENE CENE</w:t>
      </w:r>
      <w:r w:rsidRPr="00195DEF">
        <w:rPr>
          <w:rFonts w:ascii="Tahoma" w:hAnsi="Tahoma" w:cs="Tahoma"/>
          <w:b/>
        </w:rPr>
        <w:t>« - naloženim v razdelek »Predračun«, in Prilogo 2</w:t>
      </w:r>
      <w:r>
        <w:rPr>
          <w:rFonts w:ascii="Tahoma" w:hAnsi="Tahoma" w:cs="Tahoma"/>
          <w:b/>
        </w:rPr>
        <w:t>/1</w:t>
      </w:r>
      <w:r w:rsidRPr="00195DEF">
        <w:rPr>
          <w:rFonts w:ascii="Tahoma" w:hAnsi="Tahoma" w:cs="Tahoma"/>
          <w:b/>
        </w:rPr>
        <w:t xml:space="preserve"> »PONUDBENI PREDRAČUN«</w:t>
      </w:r>
      <w:r>
        <w:rPr>
          <w:rFonts w:ascii="Tahoma" w:hAnsi="Tahoma" w:cs="Tahoma"/>
          <w:b/>
        </w:rPr>
        <w:t xml:space="preserve"> </w:t>
      </w:r>
      <w:r w:rsidRPr="00195DEF">
        <w:rPr>
          <w:rFonts w:ascii="Tahoma" w:hAnsi="Tahoma" w:cs="Tahoma"/>
          <w:b/>
        </w:rPr>
        <w:t xml:space="preserve">- naloženim v razdelek </w:t>
      </w:r>
      <w:r w:rsidRPr="005573B1">
        <w:rPr>
          <w:rFonts w:ascii="Tahoma" w:hAnsi="Tahoma" w:cs="Tahoma"/>
          <w:b/>
        </w:rPr>
        <w:t>»DOKUMENTI«, del »Ostale priloge«,</w:t>
      </w:r>
      <w:r w:rsidRPr="00195DEF">
        <w:rPr>
          <w:rFonts w:ascii="Tahoma" w:hAnsi="Tahoma" w:cs="Tahoma"/>
          <w:b/>
        </w:rPr>
        <w:t xml:space="preserve"> kot veljavni štejejo podatki v Prilogi 2</w:t>
      </w:r>
      <w:r>
        <w:rPr>
          <w:rFonts w:ascii="Tahoma" w:hAnsi="Tahoma" w:cs="Tahoma"/>
          <w:b/>
        </w:rPr>
        <w:t>/1</w:t>
      </w:r>
      <w:r w:rsidRPr="00195DEF">
        <w:rPr>
          <w:rFonts w:ascii="Tahoma" w:hAnsi="Tahoma" w:cs="Tahoma"/>
          <w:b/>
        </w:rPr>
        <w:t xml:space="preserve"> »PONUDBENI PREDRAČUN«, naloženim v razdelku </w:t>
      </w:r>
      <w:r w:rsidRPr="005573B1">
        <w:rPr>
          <w:rFonts w:ascii="Tahoma" w:hAnsi="Tahoma" w:cs="Tahoma"/>
          <w:b/>
        </w:rPr>
        <w:t>»DOKUMENTI«, del »Ostale priloge«</w:t>
      </w:r>
      <w:r w:rsidRPr="00195DEF">
        <w:rPr>
          <w:rFonts w:ascii="Tahoma" w:hAnsi="Tahoma" w:cs="Tahoma"/>
          <w:b/>
        </w:rPr>
        <w:t>.</w:t>
      </w:r>
    </w:p>
    <w:p w14:paraId="312C6A13" w14:textId="77777777" w:rsidR="00486A25" w:rsidRPr="008A3D17" w:rsidRDefault="00486A25" w:rsidP="00486A25">
      <w:pPr>
        <w:keepNext/>
        <w:keepLines/>
        <w:jc w:val="both"/>
        <w:rPr>
          <w:rFonts w:ascii="Tahoma" w:hAnsi="Tahoma"/>
          <w:i/>
          <w:szCs w:val="24"/>
        </w:rPr>
      </w:pPr>
    </w:p>
    <w:p w14:paraId="0FEE2203" w14:textId="77777777" w:rsidR="00486A25" w:rsidRPr="00F310F2" w:rsidRDefault="00486A25" w:rsidP="006F589C">
      <w:pPr>
        <w:keepNext/>
        <w:keepLines/>
        <w:numPr>
          <w:ilvl w:val="0"/>
          <w:numId w:val="14"/>
        </w:numPr>
        <w:jc w:val="both"/>
        <w:rPr>
          <w:rFonts w:ascii="Tahoma" w:hAnsi="Tahoma" w:cs="Tahoma"/>
          <w:b/>
          <w:color w:val="00B050"/>
        </w:rPr>
      </w:pPr>
      <w:r w:rsidRPr="00F310F2">
        <w:rPr>
          <w:rFonts w:ascii="Tahoma" w:hAnsi="Tahoma" w:cs="Tahoma"/>
          <w:b/>
          <w:color w:val="00B050"/>
        </w:rPr>
        <w:t>Razdelek »</w:t>
      </w:r>
      <w:r>
        <w:rPr>
          <w:rFonts w:ascii="Tahoma" w:hAnsi="Tahoma" w:cs="Tahoma"/>
          <w:b/>
          <w:color w:val="00B050"/>
        </w:rPr>
        <w:t>Dokumenti – ESPD - ponudnik</w:t>
      </w:r>
      <w:r w:rsidRPr="00F310F2">
        <w:rPr>
          <w:rFonts w:ascii="Tahoma" w:hAnsi="Tahoma" w:cs="Tahoma"/>
          <w:b/>
          <w:color w:val="00B050"/>
        </w:rPr>
        <w:t>«</w:t>
      </w:r>
    </w:p>
    <w:p w14:paraId="3D9B8F07" w14:textId="77777777" w:rsidR="00486A25" w:rsidRPr="00814B42" w:rsidRDefault="00486A25" w:rsidP="00486A25">
      <w:pPr>
        <w:pStyle w:val="Odstavekseznama"/>
        <w:keepNext/>
        <w:keepLines/>
        <w:ind w:left="360"/>
        <w:jc w:val="both"/>
        <w:rPr>
          <w:rFonts w:ascii="Tahoma" w:hAnsi="Tahoma" w:cs="Tahoma"/>
        </w:rPr>
      </w:pPr>
    </w:p>
    <w:p w14:paraId="13CAD364" w14:textId="6CC44090" w:rsidR="00486A25" w:rsidRPr="00FE5AF7" w:rsidRDefault="00486A25" w:rsidP="00486A25">
      <w:pPr>
        <w:keepNext/>
        <w:keepLines/>
        <w:jc w:val="both"/>
        <w:rPr>
          <w:rFonts w:ascii="Tahoma" w:hAnsi="Tahoma" w:cs="Tahoma"/>
        </w:rPr>
      </w:pPr>
      <w:r w:rsidRPr="00FE5AF7">
        <w:rPr>
          <w:rFonts w:ascii="Tahoma" w:hAnsi="Tahoma" w:cs="Tahoma"/>
        </w:rPr>
        <w:t xml:space="preserve">Ponudnik mora </w:t>
      </w:r>
      <w:r w:rsidR="00792A23">
        <w:rPr>
          <w:rFonts w:ascii="Tahoma" w:hAnsi="Tahoma" w:cs="Tahoma"/>
        </w:rPr>
        <w:t>P</w:t>
      </w:r>
      <w:r w:rsidRPr="00FE5AF7">
        <w:rPr>
          <w:rFonts w:ascii="Tahoma" w:hAnsi="Tahoma" w:cs="Tahoma"/>
        </w:rPr>
        <w:t>rilogo</w:t>
      </w:r>
      <w:r w:rsidR="00792A23">
        <w:rPr>
          <w:rFonts w:ascii="Tahoma" w:hAnsi="Tahoma" w:cs="Tahoma"/>
        </w:rPr>
        <w:t xml:space="preserve"> 3a</w:t>
      </w:r>
      <w:r w:rsidRPr="00FE5AF7">
        <w:rPr>
          <w:rFonts w:ascii="Tahoma" w:hAnsi="Tahoma" w:cs="Tahoma"/>
        </w:rPr>
        <w:t xml:space="preserve"> »ESPD« izpolniti ter v informacijski sistem e-JN naložiti elektronsko podpisan ESPD v </w:t>
      </w:r>
      <w:proofErr w:type="spellStart"/>
      <w:r w:rsidRPr="00FE5AF7">
        <w:rPr>
          <w:rFonts w:ascii="Tahoma" w:hAnsi="Tahoma" w:cs="Tahoma"/>
        </w:rPr>
        <w:t>xml</w:t>
      </w:r>
      <w:proofErr w:type="spellEnd"/>
      <w:r w:rsidRPr="00FE5AF7">
        <w:rPr>
          <w:rFonts w:ascii="Tahoma" w:hAnsi="Tahoma" w:cs="Tahoma"/>
        </w:rPr>
        <w:t xml:space="preserve">. obliki ali nepodpisan ESPD v </w:t>
      </w:r>
      <w:proofErr w:type="spellStart"/>
      <w:r w:rsidRPr="00FE5AF7">
        <w:rPr>
          <w:rFonts w:ascii="Tahoma" w:hAnsi="Tahoma" w:cs="Tahoma"/>
        </w:rPr>
        <w:t>xml</w:t>
      </w:r>
      <w:proofErr w:type="spellEnd"/>
      <w:r w:rsidRPr="00FE5AF7">
        <w:rPr>
          <w:rFonts w:ascii="Tahoma" w:hAnsi="Tahoma" w:cs="Tahoma"/>
        </w:rPr>
        <w:t>. obliki, pri čemer se v slednjem primeru v skladu Splošnimi pogoji uporabe informacijskega sistema e-JN šteje, da je oddan pravno zavezujoč dokument, ki ima enako veljavnost kot podpisan.</w:t>
      </w:r>
    </w:p>
    <w:p w14:paraId="671C609E" w14:textId="77777777" w:rsidR="00486A25" w:rsidRDefault="00486A25" w:rsidP="00486A25">
      <w:pPr>
        <w:keepNext/>
        <w:keepLines/>
        <w:jc w:val="both"/>
        <w:rPr>
          <w:rFonts w:ascii="Tahoma" w:hAnsi="Tahoma" w:cs="Tahoma"/>
          <w:bCs/>
          <w:i/>
          <w:sz w:val="18"/>
          <w:szCs w:val="18"/>
        </w:rPr>
      </w:pPr>
    </w:p>
    <w:p w14:paraId="46B37D91" w14:textId="77777777" w:rsidR="00486A25" w:rsidRDefault="00486A25" w:rsidP="00486A25">
      <w:pPr>
        <w:keepNext/>
        <w:keepLines/>
        <w:jc w:val="both"/>
        <w:rPr>
          <w:rFonts w:ascii="Tahoma" w:hAnsi="Tahoma"/>
          <w:i/>
          <w:sz w:val="18"/>
          <w:szCs w:val="18"/>
        </w:rPr>
      </w:pPr>
      <w:r w:rsidRPr="008A3D17">
        <w:rPr>
          <w:rFonts w:ascii="Tahoma" w:hAnsi="Tahoma" w:cs="Tahoma"/>
          <w:bCs/>
          <w:i/>
          <w:sz w:val="18"/>
          <w:szCs w:val="18"/>
        </w:rPr>
        <w:t xml:space="preserve">Le-ta </w:t>
      </w:r>
      <w:r>
        <w:rPr>
          <w:rFonts w:ascii="Tahoma" w:hAnsi="Tahoma"/>
          <w:i/>
          <w:sz w:val="18"/>
          <w:szCs w:val="18"/>
        </w:rPr>
        <w:t xml:space="preserve">priloga </w:t>
      </w:r>
      <w:r w:rsidRPr="008A3D17">
        <w:rPr>
          <w:rFonts w:ascii="Tahoma" w:hAnsi="Tahoma"/>
          <w:i/>
          <w:sz w:val="18"/>
          <w:szCs w:val="18"/>
        </w:rPr>
        <w:t>ne bo prikazana javnosti in ostalim ponudnikom</w:t>
      </w:r>
      <w:r w:rsidRPr="008A3D17">
        <w:rPr>
          <w:rFonts w:ascii="Tahoma" w:hAnsi="Tahoma"/>
          <w:i/>
          <w:szCs w:val="24"/>
        </w:rPr>
        <w:t xml:space="preserve"> </w:t>
      </w:r>
      <w:r w:rsidRPr="008A3D17">
        <w:rPr>
          <w:rFonts w:ascii="Tahoma" w:hAnsi="Tahoma"/>
          <w:i/>
          <w:sz w:val="18"/>
          <w:szCs w:val="18"/>
        </w:rPr>
        <w:t>na javnem odpiranju ponudb.</w:t>
      </w:r>
    </w:p>
    <w:p w14:paraId="6EE4FA4A" w14:textId="77777777" w:rsidR="00486A25" w:rsidRPr="008A3D17" w:rsidRDefault="00486A25" w:rsidP="00486A25">
      <w:pPr>
        <w:keepNext/>
        <w:keepLines/>
        <w:jc w:val="both"/>
        <w:rPr>
          <w:rFonts w:ascii="Tahoma" w:hAnsi="Tahoma"/>
          <w:i/>
          <w:sz w:val="18"/>
          <w:szCs w:val="18"/>
        </w:rPr>
      </w:pPr>
    </w:p>
    <w:p w14:paraId="6162E82F" w14:textId="77777777" w:rsidR="00486A25" w:rsidRPr="00976505" w:rsidRDefault="00486A25" w:rsidP="006F589C">
      <w:pPr>
        <w:keepNext/>
        <w:keepLines/>
        <w:numPr>
          <w:ilvl w:val="0"/>
          <w:numId w:val="14"/>
        </w:numPr>
        <w:jc w:val="both"/>
        <w:rPr>
          <w:rFonts w:ascii="Tahoma" w:hAnsi="Tahoma" w:cs="Tahoma"/>
          <w:b/>
          <w:color w:val="00B050"/>
        </w:rPr>
      </w:pPr>
      <w:r w:rsidRPr="00976505">
        <w:rPr>
          <w:rFonts w:ascii="Tahoma" w:hAnsi="Tahoma" w:cs="Tahoma"/>
          <w:b/>
          <w:color w:val="00B050"/>
        </w:rPr>
        <w:t>Razdelek »Sodelujoči - ESPD – ostali sodelujoči«</w:t>
      </w:r>
    </w:p>
    <w:p w14:paraId="2A72444B" w14:textId="77777777" w:rsidR="00486A25" w:rsidRDefault="00486A25" w:rsidP="00486A25">
      <w:pPr>
        <w:keepNext/>
        <w:keepLines/>
        <w:ind w:left="426"/>
        <w:jc w:val="both"/>
        <w:rPr>
          <w:rFonts w:ascii="Tahoma" w:hAnsi="Tahoma" w:cs="Tahoma"/>
          <w:bCs/>
        </w:rPr>
      </w:pPr>
    </w:p>
    <w:p w14:paraId="7CB2B654" w14:textId="08A5D84E" w:rsidR="00486A25" w:rsidRDefault="00486A25" w:rsidP="00486A25">
      <w:pPr>
        <w:keepNext/>
        <w:keepLines/>
        <w:suppressAutoHyphens/>
        <w:jc w:val="both"/>
        <w:rPr>
          <w:rFonts w:ascii="Tahoma" w:hAnsi="Tahoma" w:cs="Tahoma"/>
        </w:rPr>
      </w:pPr>
      <w:r w:rsidRPr="00FE5AF7">
        <w:rPr>
          <w:rFonts w:ascii="Tahoma" w:hAnsi="Tahoma" w:cs="Tahoma"/>
        </w:rPr>
        <w:t xml:space="preserve">Ponudnik mora </w:t>
      </w:r>
      <w:r w:rsidRPr="00FE5AF7">
        <w:rPr>
          <w:rFonts w:ascii="Tahoma" w:hAnsi="Tahoma" w:cs="Tahoma"/>
          <w:b/>
        </w:rPr>
        <w:t xml:space="preserve">v primeru nastopa s partnerji (skupna ponudba), s podizvajalci in/ali uporabo zmogljivosti drugih subjektov </w:t>
      </w:r>
      <w:r w:rsidRPr="00FE5AF7">
        <w:rPr>
          <w:rFonts w:ascii="Tahoma" w:hAnsi="Tahoma" w:cs="Tahoma"/>
        </w:rPr>
        <w:t>za posameznega sodelujočega naložiti na informacijski sistem e-JN</w:t>
      </w:r>
      <w:r w:rsidRPr="00FE5AF7">
        <w:rPr>
          <w:rFonts w:ascii="Tahoma" w:hAnsi="Tahoma" w:cs="Tahoma"/>
          <w:b/>
        </w:rPr>
        <w:t xml:space="preserve"> v razdelek »Sodelujoči«, del »ESPD – ostali sodelujoči« </w:t>
      </w:r>
      <w:r w:rsidRPr="00FE5AF7">
        <w:rPr>
          <w:rFonts w:ascii="Tahoma" w:hAnsi="Tahoma" w:cs="Tahoma"/>
          <w:u w:val="single"/>
        </w:rPr>
        <w:t>izpolnjen in podpisan</w:t>
      </w:r>
      <w:r w:rsidRPr="00FE5AF7">
        <w:rPr>
          <w:rFonts w:ascii="Tahoma" w:hAnsi="Tahoma" w:cs="Tahoma"/>
        </w:rPr>
        <w:t xml:space="preserve"> ESPD v .</w:t>
      </w:r>
      <w:proofErr w:type="spellStart"/>
      <w:r w:rsidRPr="00FE5AF7">
        <w:rPr>
          <w:rFonts w:ascii="Tahoma" w:hAnsi="Tahoma" w:cs="Tahoma"/>
        </w:rPr>
        <w:t>pdf</w:t>
      </w:r>
      <w:proofErr w:type="spellEnd"/>
      <w:r w:rsidRPr="00FE5AF7">
        <w:rPr>
          <w:rFonts w:ascii="Tahoma" w:hAnsi="Tahoma" w:cs="Tahoma"/>
        </w:rPr>
        <w:t xml:space="preserve"> formatu ali v elektronski obliki podpisan </w:t>
      </w:r>
      <w:proofErr w:type="spellStart"/>
      <w:r w:rsidRPr="00FE5AF7">
        <w:rPr>
          <w:rFonts w:ascii="Tahoma" w:hAnsi="Tahoma" w:cs="Tahoma"/>
        </w:rPr>
        <w:t>xml</w:t>
      </w:r>
      <w:proofErr w:type="spellEnd"/>
      <w:r w:rsidRPr="00FE5AF7">
        <w:rPr>
          <w:rFonts w:ascii="Tahoma" w:hAnsi="Tahoma" w:cs="Tahoma"/>
        </w:rPr>
        <w:t>. format.</w:t>
      </w:r>
      <w:r w:rsidRPr="00FE5AF7">
        <w:rPr>
          <w:rFonts w:ascii="Tahoma" w:hAnsi="Tahoma" w:cs="Tahoma"/>
          <w:b/>
        </w:rPr>
        <w:t xml:space="preserve"> </w:t>
      </w:r>
      <w:r w:rsidRPr="00FE5AF7">
        <w:rPr>
          <w:rFonts w:ascii="Tahoma" w:hAnsi="Tahoma" w:cs="Tahoma"/>
        </w:rPr>
        <w:t xml:space="preserve">V kolikor ponudnik v predmetnem naročilu ne nastopa z partnerjem, podizvajalcem ali subjektom, Priloge </w:t>
      </w:r>
      <w:r w:rsidR="00792A23">
        <w:rPr>
          <w:rFonts w:ascii="Tahoma" w:hAnsi="Tahoma" w:cs="Tahoma"/>
        </w:rPr>
        <w:t xml:space="preserve">3b </w:t>
      </w:r>
      <w:r w:rsidRPr="00FE5AF7">
        <w:rPr>
          <w:rFonts w:ascii="Tahoma" w:hAnsi="Tahoma" w:cs="Tahoma"/>
        </w:rPr>
        <w:t>ni treba prilagati.</w:t>
      </w:r>
    </w:p>
    <w:p w14:paraId="6F09A07C" w14:textId="77777777" w:rsidR="00486A25" w:rsidRDefault="00486A25" w:rsidP="00486A25">
      <w:pPr>
        <w:keepNext/>
        <w:keepLines/>
        <w:suppressAutoHyphens/>
        <w:jc w:val="both"/>
        <w:rPr>
          <w:rFonts w:ascii="Tahoma" w:hAnsi="Tahoma" w:cs="Tahoma"/>
        </w:rPr>
      </w:pPr>
    </w:p>
    <w:p w14:paraId="5F5EAB82" w14:textId="77777777" w:rsidR="00486A25" w:rsidRPr="00FE5AF7" w:rsidRDefault="00486A25" w:rsidP="00486A25">
      <w:pPr>
        <w:keepNext/>
        <w:keepLines/>
        <w:suppressAutoHyphens/>
        <w:jc w:val="both"/>
        <w:rPr>
          <w:rFonts w:ascii="Tahoma" w:hAnsi="Tahoma" w:cs="Tahoma"/>
        </w:rPr>
      </w:pPr>
      <w:r w:rsidRPr="008A3D17">
        <w:rPr>
          <w:rFonts w:ascii="Tahoma" w:hAnsi="Tahoma" w:cs="Tahoma"/>
          <w:bCs/>
          <w:i/>
          <w:sz w:val="18"/>
          <w:szCs w:val="18"/>
        </w:rPr>
        <w:t>Le-ta</w:t>
      </w:r>
      <w:r w:rsidRPr="008A3D17">
        <w:rPr>
          <w:rFonts w:ascii="Tahoma" w:hAnsi="Tahoma"/>
          <w:i/>
          <w:sz w:val="18"/>
          <w:szCs w:val="18"/>
        </w:rPr>
        <w:t xml:space="preserve"> </w:t>
      </w:r>
      <w:r>
        <w:rPr>
          <w:rFonts w:ascii="Tahoma" w:hAnsi="Tahoma"/>
          <w:i/>
          <w:sz w:val="18"/>
          <w:szCs w:val="18"/>
        </w:rPr>
        <w:t xml:space="preserve">priloga </w:t>
      </w:r>
      <w:r w:rsidRPr="008A3D17">
        <w:rPr>
          <w:rFonts w:ascii="Tahoma" w:hAnsi="Tahoma"/>
          <w:i/>
          <w:sz w:val="18"/>
          <w:szCs w:val="18"/>
        </w:rPr>
        <w:t>ne bo prikazana javnosti in ostalim ponudnikom</w:t>
      </w:r>
      <w:r w:rsidRPr="008A3D17">
        <w:rPr>
          <w:rFonts w:ascii="Tahoma" w:hAnsi="Tahoma"/>
          <w:i/>
          <w:szCs w:val="24"/>
        </w:rPr>
        <w:t xml:space="preserve"> </w:t>
      </w:r>
      <w:r w:rsidRPr="008A3D17">
        <w:rPr>
          <w:rFonts w:ascii="Tahoma" w:hAnsi="Tahoma"/>
          <w:i/>
          <w:sz w:val="18"/>
          <w:szCs w:val="18"/>
        </w:rPr>
        <w:t>na javnem odpiranju ponudb.</w:t>
      </w:r>
      <w:r w:rsidRPr="008A3D17">
        <w:rPr>
          <w:rFonts w:ascii="Tahoma" w:hAnsi="Tahoma" w:cs="Tahoma"/>
        </w:rPr>
        <w:t xml:space="preserve"> </w:t>
      </w:r>
    </w:p>
    <w:p w14:paraId="4DE67ACF" w14:textId="77777777" w:rsidR="00486A25" w:rsidRPr="008A3D17" w:rsidRDefault="00486A25" w:rsidP="00486A25">
      <w:pPr>
        <w:keepNext/>
        <w:keepLines/>
        <w:ind w:left="426"/>
        <w:jc w:val="both"/>
        <w:rPr>
          <w:rFonts w:ascii="Tahoma" w:hAnsi="Tahoma"/>
          <w:sz w:val="24"/>
          <w:szCs w:val="17"/>
        </w:rPr>
      </w:pPr>
      <w:r w:rsidRPr="008A3D17">
        <w:rPr>
          <w:rFonts w:ascii="Tahoma" w:hAnsi="Tahoma"/>
          <w:szCs w:val="17"/>
        </w:rPr>
        <w:t xml:space="preserve"> </w:t>
      </w:r>
    </w:p>
    <w:p w14:paraId="1E023636" w14:textId="77777777" w:rsidR="00486A25" w:rsidRPr="00976505" w:rsidRDefault="00486A25" w:rsidP="006F589C">
      <w:pPr>
        <w:keepNext/>
        <w:keepLines/>
        <w:numPr>
          <w:ilvl w:val="0"/>
          <w:numId w:val="14"/>
        </w:numPr>
        <w:jc w:val="both"/>
        <w:rPr>
          <w:rFonts w:ascii="Tahoma" w:hAnsi="Tahoma" w:cs="Tahoma"/>
          <w:b/>
          <w:color w:val="00B050"/>
        </w:rPr>
      </w:pPr>
      <w:r w:rsidRPr="00976505">
        <w:rPr>
          <w:rFonts w:ascii="Tahoma" w:hAnsi="Tahoma" w:cs="Tahoma"/>
          <w:b/>
          <w:color w:val="00B050"/>
        </w:rPr>
        <w:t xml:space="preserve">Razdelek </w:t>
      </w:r>
      <w:r w:rsidRPr="00FE5AF7">
        <w:rPr>
          <w:rFonts w:ascii="Tahoma" w:hAnsi="Tahoma" w:cs="Tahoma"/>
          <w:b/>
          <w:color w:val="00B050"/>
        </w:rPr>
        <w:t>»Dokumenti«, del »Ostale priloge«</w:t>
      </w:r>
    </w:p>
    <w:p w14:paraId="65D5F11B" w14:textId="3EEC573D" w:rsidR="00363E6C" w:rsidRDefault="00363E6C" w:rsidP="00011A1C">
      <w:pPr>
        <w:keepNext/>
        <w:keepLines/>
        <w:rPr>
          <w:rFonts w:ascii="Tahoma" w:hAnsi="Tahoma" w:cs="Tahoma"/>
          <w:b/>
        </w:rPr>
      </w:pPr>
    </w:p>
    <w:p w14:paraId="501062DD" w14:textId="77777777" w:rsidR="00486A25" w:rsidRPr="008A3D17" w:rsidRDefault="00486A25" w:rsidP="00486A25">
      <w:pPr>
        <w:keepNext/>
        <w:keepLines/>
        <w:jc w:val="both"/>
        <w:rPr>
          <w:rFonts w:ascii="Tahoma" w:hAnsi="Tahoma"/>
          <w:szCs w:val="24"/>
        </w:rPr>
      </w:pPr>
      <w:r w:rsidRPr="008A3D17">
        <w:rPr>
          <w:rFonts w:ascii="Tahoma" w:hAnsi="Tahoma"/>
          <w:szCs w:val="24"/>
          <w:u w:val="single"/>
        </w:rPr>
        <w:t>Ostalo ponudbeno dokumentacijo/priloge</w:t>
      </w:r>
      <w:r w:rsidRPr="008A3D17">
        <w:rPr>
          <w:rFonts w:ascii="Tahoma" w:hAnsi="Tahoma"/>
          <w:szCs w:val="24"/>
        </w:rPr>
        <w:t xml:space="preserve"> ponudnik naloži </w:t>
      </w:r>
      <w:r w:rsidRPr="008A3D17">
        <w:rPr>
          <w:rFonts w:ascii="Tahoma" w:hAnsi="Tahoma"/>
          <w:b/>
          <w:szCs w:val="24"/>
        </w:rPr>
        <w:t>v razdelek »</w:t>
      </w:r>
      <w:r w:rsidRPr="00022419">
        <w:rPr>
          <w:rFonts w:ascii="Tahoma" w:hAnsi="Tahoma" w:cs="Tahoma"/>
          <w:b/>
        </w:rPr>
        <w:t>Dokumenti«, del »Ostale priloge</w:t>
      </w:r>
      <w:r w:rsidRPr="008A3D17">
        <w:rPr>
          <w:rFonts w:ascii="Tahoma" w:hAnsi="Tahoma"/>
          <w:b/>
          <w:szCs w:val="24"/>
        </w:rPr>
        <w:t>«</w:t>
      </w:r>
      <w:r w:rsidRPr="008A3D17">
        <w:rPr>
          <w:rFonts w:ascii="Tahoma" w:hAnsi="Tahoma"/>
          <w:szCs w:val="24"/>
        </w:rPr>
        <w:t xml:space="preserve">. </w:t>
      </w:r>
    </w:p>
    <w:p w14:paraId="1FAD8BFB" w14:textId="77777777" w:rsidR="00486A25" w:rsidRPr="008A3D17" w:rsidRDefault="00486A25" w:rsidP="00486A25">
      <w:pPr>
        <w:keepNext/>
        <w:keepLines/>
        <w:ind w:left="426"/>
        <w:jc w:val="both"/>
        <w:rPr>
          <w:rFonts w:ascii="Tahoma" w:hAnsi="Tahoma"/>
          <w:i/>
          <w:sz w:val="12"/>
          <w:szCs w:val="24"/>
        </w:rPr>
      </w:pPr>
    </w:p>
    <w:p w14:paraId="5FDFF1E6" w14:textId="77777777" w:rsidR="00486A25" w:rsidRPr="008A3D17" w:rsidRDefault="00486A25" w:rsidP="00486A25">
      <w:pPr>
        <w:keepNext/>
        <w:keepLines/>
        <w:jc w:val="both"/>
        <w:rPr>
          <w:rFonts w:ascii="Tahoma" w:hAnsi="Tahoma"/>
          <w:sz w:val="18"/>
          <w:szCs w:val="18"/>
        </w:rPr>
      </w:pPr>
      <w:r w:rsidRPr="008A3D17">
        <w:rPr>
          <w:rFonts w:ascii="Tahoma" w:hAnsi="Tahoma"/>
          <w:sz w:val="18"/>
          <w:szCs w:val="18"/>
        </w:rPr>
        <w:t>Zaželeno je, da je ostala ponudbena dokumentacija/priloge priložena v vrstnem redu v skladu z razpisno dokumentacijo. Ostala ponudbena dokumentacija ne bo prikazana javnosti in ostalim ponudnikom</w:t>
      </w:r>
      <w:r w:rsidRPr="008A3D17">
        <w:rPr>
          <w:rFonts w:ascii="Tahoma" w:hAnsi="Tahoma"/>
          <w:szCs w:val="24"/>
        </w:rPr>
        <w:t xml:space="preserve"> </w:t>
      </w:r>
      <w:r w:rsidRPr="008A3D17">
        <w:rPr>
          <w:rFonts w:ascii="Tahoma" w:hAnsi="Tahoma"/>
          <w:sz w:val="18"/>
          <w:szCs w:val="18"/>
        </w:rPr>
        <w:t>na javnem odpiranju ponudb.</w:t>
      </w:r>
    </w:p>
    <w:p w14:paraId="0BDBA810" w14:textId="22C05B8F" w:rsidR="00486A25" w:rsidRDefault="00486A25" w:rsidP="00011A1C">
      <w:pPr>
        <w:keepNext/>
        <w:keepLines/>
        <w:rPr>
          <w:rFonts w:ascii="Tahoma" w:hAnsi="Tahoma" w:cs="Tahoma"/>
          <w:b/>
        </w:rPr>
      </w:pPr>
    </w:p>
    <w:p w14:paraId="1571C2AF" w14:textId="77777777" w:rsidR="00FF6F57" w:rsidRPr="008A3D17" w:rsidRDefault="00FF6F57" w:rsidP="00FF6F57">
      <w:pPr>
        <w:keepNext/>
        <w:keepLines/>
        <w:numPr>
          <w:ilvl w:val="1"/>
          <w:numId w:val="2"/>
        </w:numPr>
        <w:jc w:val="both"/>
        <w:rPr>
          <w:rFonts w:ascii="Tahoma" w:hAnsi="Tahoma" w:cs="Tahoma"/>
          <w:b/>
        </w:rPr>
      </w:pPr>
      <w:r w:rsidRPr="008A3D17">
        <w:rPr>
          <w:rFonts w:ascii="Tahoma" w:hAnsi="Tahoma" w:cs="Tahoma"/>
          <w:b/>
        </w:rPr>
        <w:t>Vsebina ponudbene dokumentacije</w:t>
      </w:r>
    </w:p>
    <w:p w14:paraId="484667A6" w14:textId="77777777" w:rsidR="00FF6F57" w:rsidRPr="008A3D17" w:rsidRDefault="00FF6F57" w:rsidP="00FF6F57">
      <w:pPr>
        <w:pStyle w:val="Telobesedila3"/>
        <w:keepNext/>
        <w:keepLines/>
        <w:tabs>
          <w:tab w:val="clear" w:pos="142"/>
        </w:tabs>
        <w:rPr>
          <w:rFonts w:ascii="Tahoma" w:hAnsi="Tahoma" w:cs="Tahoma"/>
          <w:lang w:val="sl-SI"/>
        </w:rPr>
      </w:pPr>
    </w:p>
    <w:p w14:paraId="50032E5C" w14:textId="77777777" w:rsidR="00FF6F57" w:rsidRPr="0027442C" w:rsidRDefault="00FF6F57" w:rsidP="00FF6F57">
      <w:pPr>
        <w:keepNext/>
        <w:keepLines/>
        <w:jc w:val="both"/>
        <w:rPr>
          <w:rFonts w:ascii="Tahoma" w:hAnsi="Tahoma" w:cs="Tahoma"/>
          <w:b/>
        </w:rPr>
      </w:pPr>
      <w:r w:rsidRPr="0027442C">
        <w:rPr>
          <w:rFonts w:ascii="Tahoma" w:hAnsi="Tahoma" w:cs="Tahoma"/>
          <w:b/>
          <w:i/>
        </w:rPr>
        <w:t>Ponudnik, ki odda ponudbo, pod kazensko in materialno odgovornostjo jamči, da so vsi podatki in dokumenti, podani v ponudbi, resnični in da ustrezajo originalu.</w:t>
      </w:r>
    </w:p>
    <w:p w14:paraId="25165E35" w14:textId="77777777" w:rsidR="00FF6F57" w:rsidRPr="008A3D17" w:rsidRDefault="00FF6F57" w:rsidP="00FF6F57">
      <w:pPr>
        <w:keepNext/>
        <w:keepLines/>
        <w:jc w:val="both"/>
        <w:rPr>
          <w:rFonts w:ascii="Tahoma" w:hAnsi="Tahoma" w:cs="Tahoma"/>
          <w:sz w:val="16"/>
        </w:rPr>
      </w:pPr>
    </w:p>
    <w:p w14:paraId="6628E879" w14:textId="77777777" w:rsidR="00FF6F57" w:rsidRDefault="00FF6F57" w:rsidP="00FF6F57">
      <w:pPr>
        <w:keepNext/>
        <w:keepLines/>
        <w:jc w:val="both"/>
        <w:rPr>
          <w:rFonts w:ascii="Tahoma" w:hAnsi="Tahoma" w:cs="Tahoma"/>
        </w:rPr>
      </w:pPr>
      <w:r w:rsidRPr="008A3D17">
        <w:rPr>
          <w:rFonts w:ascii="Tahoma" w:hAnsi="Tahoma" w:cs="Tahoma"/>
          <w:b/>
        </w:rPr>
        <w:t xml:space="preserve">Ponudbena dokumentacija, ki jo naročnik zahteva z javnim razpisom je navedena v </w:t>
      </w:r>
      <w:r w:rsidRPr="00814B42">
        <w:rPr>
          <w:rFonts w:ascii="Tahoma" w:hAnsi="Tahoma" w:cs="Tahoma"/>
          <w:b/>
        </w:rPr>
        <w:t>nadaljevanju:</w:t>
      </w:r>
    </w:p>
    <w:p w14:paraId="4F9C2744" w14:textId="77777777" w:rsidR="00486A25" w:rsidRPr="00C8579C" w:rsidRDefault="00486A25" w:rsidP="00011A1C">
      <w:pPr>
        <w:keepNext/>
        <w:keepLines/>
        <w:rPr>
          <w:rFonts w:ascii="Tahoma" w:hAnsi="Tahoma" w:cs="Tahoma"/>
          <w:b/>
          <w:color w:val="FF0000"/>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E533B8" w:rsidRPr="00C8579C" w14:paraId="116148FB" w14:textId="77777777" w:rsidTr="00284581">
        <w:tc>
          <w:tcPr>
            <w:tcW w:w="7725" w:type="dxa"/>
          </w:tcPr>
          <w:p w14:paraId="5B8F97D0" w14:textId="454F8C57" w:rsidR="00E533B8" w:rsidRPr="00C8579C" w:rsidRDefault="00AF5910" w:rsidP="005573B1">
            <w:pPr>
              <w:keepNext/>
              <w:keepLines/>
              <w:jc w:val="both"/>
              <w:rPr>
                <w:rFonts w:ascii="Tahoma" w:hAnsi="Tahoma" w:cs="Tahoma"/>
              </w:rPr>
            </w:pPr>
            <w:r w:rsidRPr="00C8579C">
              <w:rPr>
                <w:rFonts w:ascii="Tahoma" w:hAnsi="Tahoma" w:cs="Tahoma"/>
              </w:rPr>
              <w:t>PO</w:t>
            </w:r>
            <w:r>
              <w:rPr>
                <w:rFonts w:ascii="Tahoma" w:hAnsi="Tahoma" w:cs="Tahoma"/>
              </w:rPr>
              <w:t>VZETEK P</w:t>
            </w:r>
            <w:r w:rsidR="005573B1">
              <w:rPr>
                <w:rFonts w:ascii="Tahoma" w:hAnsi="Tahoma" w:cs="Tahoma"/>
              </w:rPr>
              <w:t>ONUDBENE CENE</w:t>
            </w:r>
          </w:p>
        </w:tc>
        <w:tc>
          <w:tcPr>
            <w:tcW w:w="1626" w:type="dxa"/>
          </w:tcPr>
          <w:p w14:paraId="2EBFDBD5" w14:textId="77777777" w:rsidR="00E533B8" w:rsidRPr="00C8579C" w:rsidRDefault="00E533B8" w:rsidP="00011A1C">
            <w:pPr>
              <w:keepNext/>
              <w:keepLines/>
              <w:jc w:val="both"/>
              <w:rPr>
                <w:rFonts w:ascii="Tahoma" w:hAnsi="Tahoma" w:cs="Tahoma"/>
                <w:b/>
                <w:i/>
              </w:rPr>
            </w:pPr>
          </w:p>
        </w:tc>
      </w:tr>
    </w:tbl>
    <w:p w14:paraId="04673E42" w14:textId="77777777" w:rsidR="00DE6F38" w:rsidRPr="00FE5AF7" w:rsidRDefault="00DE6F38" w:rsidP="00DE6F38">
      <w:pPr>
        <w:keepNext/>
        <w:keepLines/>
        <w:jc w:val="both"/>
        <w:rPr>
          <w:rFonts w:ascii="Tahoma" w:hAnsi="Tahoma" w:cs="Tahoma"/>
          <w:b/>
        </w:rPr>
      </w:pPr>
      <w:r w:rsidRPr="00FE5AF7">
        <w:rPr>
          <w:rFonts w:ascii="Tahoma" w:hAnsi="Tahoma" w:cs="Tahoma"/>
        </w:rPr>
        <w:t xml:space="preserve">Ponudnik mora prilogo »PONUDBA/PREDRAČUN« izpolniti ter ga v </w:t>
      </w:r>
      <w:proofErr w:type="spellStart"/>
      <w:r w:rsidRPr="00FE5AF7">
        <w:rPr>
          <w:rFonts w:ascii="Tahoma" w:hAnsi="Tahoma" w:cs="Tahoma"/>
        </w:rPr>
        <w:t>pdf</w:t>
      </w:r>
      <w:proofErr w:type="spellEnd"/>
      <w:r w:rsidRPr="00FE5AF7">
        <w:rPr>
          <w:rFonts w:ascii="Tahoma" w:hAnsi="Tahoma" w:cs="Tahoma"/>
        </w:rPr>
        <w:t>. formatu naložiti na informacijski sistem e-JN</w:t>
      </w:r>
      <w:r w:rsidRPr="00FE5AF7">
        <w:rPr>
          <w:rFonts w:ascii="Tahoma" w:hAnsi="Tahoma" w:cs="Tahoma"/>
          <w:b/>
        </w:rPr>
        <w:t xml:space="preserve"> v del »Predračun«. </w:t>
      </w:r>
      <w:r w:rsidRPr="00814B42">
        <w:rPr>
          <w:rFonts w:ascii="Tahoma" w:hAnsi="Tahoma" w:cs="Tahoma"/>
        </w:rPr>
        <w:t>Le-ta bo tudi na voljo oz. dostopna javnosti na javnem odpiranju ponudb.</w:t>
      </w:r>
    </w:p>
    <w:p w14:paraId="07CC1FB4" w14:textId="77777777" w:rsidR="00DE6F38" w:rsidRPr="00C8579C" w:rsidRDefault="00DE6F38" w:rsidP="00DE6F38">
      <w:pPr>
        <w:keepNext/>
        <w:keepLines/>
        <w:jc w:val="both"/>
        <w:rPr>
          <w:rFonts w:ascii="Tahoma" w:hAnsi="Tahoma" w:cs="Tahoma"/>
        </w:rPr>
      </w:pPr>
    </w:p>
    <w:p w14:paraId="26F2F93F" w14:textId="34D3E3BF" w:rsidR="004914FA" w:rsidRPr="00195DEF" w:rsidRDefault="004914FA" w:rsidP="00011A1C">
      <w:pPr>
        <w:keepNext/>
        <w:keepLines/>
        <w:jc w:val="both"/>
        <w:rPr>
          <w:rFonts w:ascii="Tahoma" w:hAnsi="Tahoma" w:cs="Tahoma"/>
          <w:b/>
        </w:rPr>
      </w:pPr>
      <w:r w:rsidRPr="00195DEF">
        <w:rPr>
          <w:rFonts w:ascii="Tahoma" w:hAnsi="Tahoma" w:cs="Tahoma"/>
          <w:b/>
        </w:rPr>
        <w:t xml:space="preserve">V primeru razhajanj med podatki v Prilogi »POVZETEK </w:t>
      </w:r>
      <w:r w:rsidR="005573B1" w:rsidRPr="005573B1">
        <w:rPr>
          <w:rFonts w:ascii="Tahoma" w:hAnsi="Tahoma" w:cs="Tahoma"/>
          <w:b/>
        </w:rPr>
        <w:t>PONUDBENE CENE</w:t>
      </w:r>
      <w:r w:rsidRPr="00195DEF">
        <w:rPr>
          <w:rFonts w:ascii="Tahoma" w:hAnsi="Tahoma" w:cs="Tahoma"/>
          <w:b/>
        </w:rPr>
        <w:t>« - naloženim v razdelek »Predračun«, in Prilogo 2</w:t>
      </w:r>
      <w:r w:rsidR="005573B1">
        <w:rPr>
          <w:rFonts w:ascii="Tahoma" w:hAnsi="Tahoma" w:cs="Tahoma"/>
          <w:b/>
        </w:rPr>
        <w:t>/1</w:t>
      </w:r>
      <w:r w:rsidRPr="00195DEF">
        <w:rPr>
          <w:rFonts w:ascii="Tahoma" w:hAnsi="Tahoma" w:cs="Tahoma"/>
          <w:b/>
        </w:rPr>
        <w:t xml:space="preserve"> »PONUDBENI PREDRAČUN«</w:t>
      </w:r>
      <w:r>
        <w:rPr>
          <w:rFonts w:ascii="Tahoma" w:hAnsi="Tahoma" w:cs="Tahoma"/>
          <w:b/>
        </w:rPr>
        <w:t xml:space="preserve"> </w:t>
      </w:r>
      <w:r w:rsidRPr="00195DEF">
        <w:rPr>
          <w:rFonts w:ascii="Tahoma" w:hAnsi="Tahoma" w:cs="Tahoma"/>
          <w:b/>
        </w:rPr>
        <w:t xml:space="preserve">- naloženim v razdelek </w:t>
      </w:r>
      <w:r w:rsidR="005573B1" w:rsidRPr="005573B1">
        <w:rPr>
          <w:rFonts w:ascii="Tahoma" w:hAnsi="Tahoma" w:cs="Tahoma"/>
          <w:b/>
        </w:rPr>
        <w:t>»DOKUMENTI«, del »Ostale priloge«</w:t>
      </w:r>
      <w:r w:rsidRPr="005573B1">
        <w:rPr>
          <w:rFonts w:ascii="Tahoma" w:hAnsi="Tahoma" w:cs="Tahoma"/>
          <w:b/>
        </w:rPr>
        <w:t>,</w:t>
      </w:r>
      <w:r w:rsidRPr="00195DEF">
        <w:rPr>
          <w:rFonts w:ascii="Tahoma" w:hAnsi="Tahoma" w:cs="Tahoma"/>
          <w:b/>
        </w:rPr>
        <w:t xml:space="preserve"> kot veljavni štejejo podatki v Prilogi 2</w:t>
      </w:r>
      <w:r w:rsidR="005573B1">
        <w:rPr>
          <w:rFonts w:ascii="Tahoma" w:hAnsi="Tahoma" w:cs="Tahoma"/>
          <w:b/>
        </w:rPr>
        <w:t>/1</w:t>
      </w:r>
      <w:r w:rsidRPr="00195DEF">
        <w:rPr>
          <w:rFonts w:ascii="Tahoma" w:hAnsi="Tahoma" w:cs="Tahoma"/>
          <w:b/>
        </w:rPr>
        <w:t xml:space="preserve"> »PONUDBENI PREDRAČUN«, naloženim v razdelku </w:t>
      </w:r>
      <w:r w:rsidR="005573B1" w:rsidRPr="005573B1">
        <w:rPr>
          <w:rFonts w:ascii="Tahoma" w:hAnsi="Tahoma" w:cs="Tahoma"/>
          <w:b/>
        </w:rPr>
        <w:t>»DOKUMENTI«, del »Ostale priloge«</w:t>
      </w:r>
      <w:r w:rsidRPr="00195DEF">
        <w:rPr>
          <w:rFonts w:ascii="Tahoma" w:hAnsi="Tahoma" w:cs="Tahoma"/>
          <w:b/>
        </w:rPr>
        <w:t xml:space="preserve">. </w:t>
      </w:r>
    </w:p>
    <w:p w14:paraId="545696FA" w14:textId="06352BE8" w:rsidR="008A5417" w:rsidRPr="00CA0514" w:rsidRDefault="008A5417" w:rsidP="00011A1C">
      <w:pPr>
        <w:keepNext/>
        <w:keepLines/>
        <w:jc w:val="both"/>
        <w:rPr>
          <w:rFonts w:ascii="Tahoma" w:hAnsi="Tahoma" w:cs="Tahoma"/>
          <w:b/>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714"/>
      </w:tblGrid>
      <w:tr w:rsidR="00E533B8" w:rsidRPr="00C8579C" w14:paraId="2E567F27" w14:textId="77777777" w:rsidTr="00284581">
        <w:tc>
          <w:tcPr>
            <w:tcW w:w="7725" w:type="dxa"/>
          </w:tcPr>
          <w:p w14:paraId="18EAD568" w14:textId="77777777" w:rsidR="00E533B8" w:rsidRPr="00C8579C" w:rsidRDefault="00E533B8" w:rsidP="00011A1C">
            <w:pPr>
              <w:keepNext/>
              <w:keepLines/>
              <w:jc w:val="both"/>
              <w:rPr>
                <w:rFonts w:ascii="Tahoma" w:hAnsi="Tahoma" w:cs="Tahoma"/>
              </w:rPr>
            </w:pPr>
            <w:r w:rsidRPr="00C8579C">
              <w:rPr>
                <w:rFonts w:ascii="Tahoma" w:hAnsi="Tahoma" w:cs="Tahoma"/>
              </w:rPr>
              <w:t xml:space="preserve">PODATKI O PONUDNIKU </w:t>
            </w:r>
          </w:p>
        </w:tc>
        <w:tc>
          <w:tcPr>
            <w:tcW w:w="912" w:type="dxa"/>
            <w:tcBorders>
              <w:right w:val="nil"/>
            </w:tcBorders>
          </w:tcPr>
          <w:p w14:paraId="0409AF6E" w14:textId="77777777" w:rsidR="00E533B8" w:rsidRPr="00C8579C" w:rsidRDefault="00E533B8" w:rsidP="00011A1C">
            <w:pPr>
              <w:keepNext/>
              <w:keepLines/>
              <w:jc w:val="both"/>
              <w:rPr>
                <w:rFonts w:ascii="Tahoma" w:hAnsi="Tahoma" w:cs="Tahoma"/>
                <w:b/>
              </w:rPr>
            </w:pPr>
            <w:r w:rsidRPr="00C8579C">
              <w:rPr>
                <w:rFonts w:ascii="Tahoma" w:hAnsi="Tahoma" w:cs="Tahoma"/>
                <w:b/>
              </w:rPr>
              <w:t xml:space="preserve">Priloga </w:t>
            </w:r>
          </w:p>
        </w:tc>
        <w:tc>
          <w:tcPr>
            <w:tcW w:w="714" w:type="dxa"/>
            <w:tcBorders>
              <w:left w:val="nil"/>
            </w:tcBorders>
          </w:tcPr>
          <w:p w14:paraId="029BCEBB" w14:textId="77777777" w:rsidR="00E533B8" w:rsidRPr="00C8579C" w:rsidRDefault="00E533B8" w:rsidP="00011A1C">
            <w:pPr>
              <w:keepNext/>
              <w:keepLines/>
              <w:jc w:val="both"/>
              <w:rPr>
                <w:rFonts w:ascii="Tahoma" w:hAnsi="Tahoma" w:cs="Tahoma"/>
                <w:b/>
              </w:rPr>
            </w:pPr>
            <w:r w:rsidRPr="00C8579C">
              <w:rPr>
                <w:rFonts w:ascii="Tahoma" w:hAnsi="Tahoma" w:cs="Tahoma"/>
                <w:b/>
              </w:rPr>
              <w:t>1</w:t>
            </w:r>
          </w:p>
        </w:tc>
      </w:tr>
    </w:tbl>
    <w:p w14:paraId="45AC214A" w14:textId="77777777" w:rsidR="00DE6F38" w:rsidRPr="00FE5AF7" w:rsidRDefault="00DE6F38" w:rsidP="00DE6F38">
      <w:pPr>
        <w:keepNext/>
        <w:keepLines/>
        <w:jc w:val="both"/>
        <w:rPr>
          <w:rFonts w:ascii="Tahoma" w:hAnsi="Tahoma" w:cs="Tahoma"/>
        </w:rPr>
      </w:pPr>
      <w:r w:rsidRPr="00FE5AF7">
        <w:rPr>
          <w:rFonts w:ascii="Tahoma" w:hAnsi="Tahoma" w:cs="Tahoma"/>
        </w:rPr>
        <w:t xml:space="preserve">Prilogo je potrebno izpolniti, podpisati in žigosati </w:t>
      </w:r>
      <w:r w:rsidRPr="00FE5AF7">
        <w:rPr>
          <w:rFonts w:ascii="Tahoma" w:hAnsi="Tahoma" w:cs="Tahoma"/>
          <w:u w:val="single"/>
        </w:rPr>
        <w:t>ter naložiti v</w:t>
      </w:r>
      <w:r w:rsidRPr="00FE5AF7">
        <w:rPr>
          <w:rFonts w:ascii="Tahoma" w:hAnsi="Tahoma" w:cs="Tahoma"/>
          <w:b/>
          <w:u w:val="single"/>
        </w:rPr>
        <w:t xml:space="preserve"> razdelek </w:t>
      </w:r>
      <w:r w:rsidRPr="00FE5AF7">
        <w:rPr>
          <w:rFonts w:ascii="Tahoma" w:hAnsi="Tahoma" w:cs="Tahoma"/>
          <w:b/>
        </w:rPr>
        <w:t>»Dokumenti«, del »Ostale priloge«</w:t>
      </w:r>
      <w:r w:rsidRPr="00FE5AF7">
        <w:rPr>
          <w:rFonts w:ascii="Tahoma" w:hAnsi="Tahoma" w:cs="Tahoma"/>
        </w:rPr>
        <w:t xml:space="preserve">. </w:t>
      </w:r>
    </w:p>
    <w:p w14:paraId="7785E195" w14:textId="77777777" w:rsidR="00DE6F38" w:rsidRPr="00814B42" w:rsidRDefault="00DE6F38" w:rsidP="00DE6F38">
      <w:pPr>
        <w:keepNext/>
        <w:keepLines/>
        <w:jc w:val="both"/>
        <w:rPr>
          <w:rFonts w:ascii="Tahoma" w:hAnsi="Tahoma" w:cs="Tahoma"/>
        </w:rPr>
      </w:pPr>
    </w:p>
    <w:p w14:paraId="662BF8D4" w14:textId="77777777" w:rsidR="00DE6F38" w:rsidRPr="00814B42" w:rsidRDefault="00DE6F38" w:rsidP="00DE6F38">
      <w:pPr>
        <w:keepNext/>
        <w:keepLines/>
        <w:jc w:val="both"/>
        <w:rPr>
          <w:rFonts w:ascii="Tahoma" w:hAnsi="Tahoma" w:cs="Tahoma"/>
          <w:i/>
        </w:rPr>
      </w:pPr>
      <w:r w:rsidRPr="00814B42">
        <w:rPr>
          <w:rFonts w:ascii="Tahoma" w:hAnsi="Tahoma" w:cs="Tahoma"/>
          <w:i/>
        </w:rPr>
        <w:t>V primeru, da odda več ponudnikov skupno - partnersko pon</w:t>
      </w:r>
      <w:r>
        <w:rPr>
          <w:rFonts w:ascii="Tahoma" w:hAnsi="Tahoma" w:cs="Tahoma"/>
          <w:i/>
        </w:rPr>
        <w:t>udbo, morajo razmnožen obrazec P</w:t>
      </w:r>
      <w:r w:rsidRPr="00814B42">
        <w:rPr>
          <w:rFonts w:ascii="Tahoma" w:hAnsi="Tahoma" w:cs="Tahoma"/>
          <w:i/>
        </w:rPr>
        <w:t xml:space="preserve">riloge 1 izpolniti vsi ponudniki - partnerji. K prilogi 1 se priloži tudi potrjen pravni akt o skupni izvedbi naročila. </w:t>
      </w:r>
    </w:p>
    <w:p w14:paraId="3253000C" w14:textId="53675F13" w:rsidR="00787220" w:rsidRPr="00C8579C" w:rsidRDefault="00787220" w:rsidP="00011A1C">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E533B8" w:rsidRPr="00C8579C" w14:paraId="0D034CC4" w14:textId="77777777" w:rsidTr="00284581">
        <w:tc>
          <w:tcPr>
            <w:tcW w:w="7725" w:type="dxa"/>
          </w:tcPr>
          <w:p w14:paraId="35358CF3" w14:textId="0228C08A" w:rsidR="00E533B8" w:rsidRPr="00C8579C" w:rsidRDefault="00AF5910" w:rsidP="005573B1">
            <w:pPr>
              <w:keepNext/>
              <w:keepLines/>
              <w:jc w:val="both"/>
              <w:rPr>
                <w:rFonts w:ascii="Tahoma" w:hAnsi="Tahoma" w:cs="Tahoma"/>
              </w:rPr>
            </w:pPr>
            <w:r>
              <w:rPr>
                <w:rFonts w:ascii="Tahoma" w:hAnsi="Tahoma" w:cs="Tahoma"/>
              </w:rPr>
              <w:t>PONUDB</w:t>
            </w:r>
            <w:r w:rsidR="005573B1">
              <w:rPr>
                <w:rFonts w:ascii="Tahoma" w:hAnsi="Tahoma" w:cs="Tahoma"/>
              </w:rPr>
              <w:t>A</w:t>
            </w:r>
          </w:p>
        </w:tc>
        <w:tc>
          <w:tcPr>
            <w:tcW w:w="1626" w:type="dxa"/>
          </w:tcPr>
          <w:p w14:paraId="626D0FC8" w14:textId="77777777" w:rsidR="00E533B8" w:rsidRPr="00C8579C" w:rsidRDefault="00E533B8" w:rsidP="00011A1C">
            <w:pPr>
              <w:keepNext/>
              <w:keepLines/>
              <w:ind w:left="-211" w:firstLine="211"/>
              <w:jc w:val="both"/>
              <w:rPr>
                <w:rFonts w:ascii="Tahoma" w:hAnsi="Tahoma" w:cs="Tahoma"/>
                <w:b/>
                <w:i/>
              </w:rPr>
            </w:pPr>
            <w:r w:rsidRPr="00C8579C">
              <w:rPr>
                <w:rFonts w:ascii="Tahoma" w:hAnsi="Tahoma" w:cs="Tahoma"/>
                <w:b/>
                <w:i/>
              </w:rPr>
              <w:t>Priloga 2</w:t>
            </w:r>
          </w:p>
        </w:tc>
      </w:tr>
    </w:tbl>
    <w:p w14:paraId="55332B3E" w14:textId="2AB3B6E6" w:rsidR="00DE6F38" w:rsidRDefault="00DE6F38" w:rsidP="00DE6F38">
      <w:pPr>
        <w:keepNext/>
        <w:keepLines/>
        <w:jc w:val="both"/>
        <w:rPr>
          <w:rFonts w:ascii="Tahoma" w:hAnsi="Tahoma" w:cs="Tahoma"/>
        </w:rPr>
      </w:pPr>
      <w:r w:rsidRPr="00FE5AF7">
        <w:rPr>
          <w:rFonts w:ascii="Tahoma" w:hAnsi="Tahoma" w:cs="Tahoma"/>
        </w:rPr>
        <w:t xml:space="preserve">Ponudnik mora </w:t>
      </w:r>
      <w:r>
        <w:rPr>
          <w:rFonts w:ascii="Tahoma" w:hAnsi="Tahoma" w:cs="Tahoma"/>
        </w:rPr>
        <w:t>prilogo</w:t>
      </w:r>
      <w:r w:rsidRPr="00FE5AF7">
        <w:rPr>
          <w:rFonts w:ascii="Tahoma" w:hAnsi="Tahoma" w:cs="Tahoma"/>
        </w:rPr>
        <w:t xml:space="preserve"> izpolniti, podpisati in žigosati. Prilogo 2 se </w:t>
      </w:r>
      <w:r>
        <w:rPr>
          <w:rFonts w:ascii="Tahoma" w:hAnsi="Tahoma" w:cs="Tahoma"/>
        </w:rPr>
        <w:t xml:space="preserve">v </w:t>
      </w:r>
      <w:proofErr w:type="spellStart"/>
      <w:r>
        <w:rPr>
          <w:rFonts w:ascii="Tahoma" w:hAnsi="Tahoma" w:cs="Tahoma"/>
        </w:rPr>
        <w:t>pdf</w:t>
      </w:r>
      <w:proofErr w:type="spellEnd"/>
      <w:r>
        <w:rPr>
          <w:rFonts w:ascii="Tahoma" w:hAnsi="Tahoma" w:cs="Tahoma"/>
        </w:rPr>
        <w:t>. formatu naloži</w:t>
      </w:r>
      <w:r w:rsidRPr="00FE5AF7">
        <w:rPr>
          <w:rFonts w:ascii="Tahoma" w:hAnsi="Tahoma" w:cs="Tahoma"/>
        </w:rPr>
        <w:t xml:space="preserve"> </w:t>
      </w:r>
      <w:r w:rsidRPr="00FE5AF7">
        <w:rPr>
          <w:rFonts w:ascii="Tahoma" w:hAnsi="Tahoma" w:cs="Tahoma"/>
          <w:u w:val="single"/>
        </w:rPr>
        <w:t xml:space="preserve">v </w:t>
      </w:r>
      <w:r w:rsidRPr="00FE5AF7">
        <w:rPr>
          <w:rFonts w:ascii="Tahoma" w:hAnsi="Tahoma" w:cs="Tahoma"/>
          <w:b/>
          <w:u w:val="single"/>
        </w:rPr>
        <w:t>razdelek »DOKUMENTI«, del »Ostale priloge«</w:t>
      </w:r>
      <w:r w:rsidRPr="007A766D">
        <w:rPr>
          <w:rFonts w:ascii="Tahoma" w:hAnsi="Tahoma" w:cs="Tahoma"/>
        </w:rPr>
        <w:t xml:space="preserve">. </w:t>
      </w:r>
      <w:r w:rsidRPr="00814B42">
        <w:rPr>
          <w:rFonts w:ascii="Tahoma" w:hAnsi="Tahoma" w:cs="Tahoma"/>
        </w:rPr>
        <w:t>Le-ta ne bo prikazana javnosti in ostalim ponudnikom na javnem odpiranju ponudb.</w:t>
      </w:r>
    </w:p>
    <w:p w14:paraId="4B7C58FD" w14:textId="77777777" w:rsidR="005272D1" w:rsidRDefault="005272D1" w:rsidP="00DE6F38">
      <w:pPr>
        <w:keepNext/>
        <w:keepLines/>
        <w:jc w:val="both"/>
        <w:rPr>
          <w:rFonts w:ascii="Tahoma" w:hAnsi="Tahoma" w:cs="Tahoma"/>
        </w:rPr>
      </w:pPr>
    </w:p>
    <w:p w14:paraId="1523FFFC" w14:textId="0CE80A05" w:rsidR="006927C4" w:rsidRDefault="006927C4" w:rsidP="00011A1C">
      <w:pPr>
        <w:keepNext/>
        <w:keepLines/>
        <w:ind w:right="-284"/>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559"/>
      </w:tblGrid>
      <w:tr w:rsidR="005573B1" w:rsidRPr="00814B42" w14:paraId="66F42AAE" w14:textId="77777777" w:rsidTr="00284581">
        <w:trPr>
          <w:trHeight w:val="211"/>
        </w:trPr>
        <w:tc>
          <w:tcPr>
            <w:tcW w:w="7792" w:type="dxa"/>
          </w:tcPr>
          <w:p w14:paraId="2639F342" w14:textId="79DEC9CB" w:rsidR="005573B1" w:rsidRPr="00814B42" w:rsidRDefault="005573B1" w:rsidP="005573B1">
            <w:pPr>
              <w:keepNext/>
              <w:keepLines/>
              <w:jc w:val="both"/>
              <w:rPr>
                <w:rFonts w:ascii="Tahoma" w:hAnsi="Tahoma" w:cs="Tahoma"/>
              </w:rPr>
            </w:pPr>
            <w:r w:rsidRPr="00814B42">
              <w:rPr>
                <w:rFonts w:ascii="Tahoma" w:hAnsi="Tahoma" w:cs="Tahoma"/>
              </w:rPr>
              <w:t>PO</w:t>
            </w:r>
            <w:r>
              <w:rPr>
                <w:rFonts w:ascii="Tahoma" w:hAnsi="Tahoma" w:cs="Tahoma"/>
              </w:rPr>
              <w:t>NUDBENI PREDRAČUN</w:t>
            </w:r>
          </w:p>
        </w:tc>
        <w:tc>
          <w:tcPr>
            <w:tcW w:w="1559" w:type="dxa"/>
          </w:tcPr>
          <w:p w14:paraId="1835E739" w14:textId="77777777" w:rsidR="005573B1" w:rsidRPr="00814B42" w:rsidRDefault="005573B1" w:rsidP="005573B1">
            <w:pPr>
              <w:keepNext/>
              <w:keepLines/>
              <w:jc w:val="both"/>
              <w:rPr>
                <w:rFonts w:ascii="Tahoma" w:hAnsi="Tahoma" w:cs="Tahoma"/>
                <w:b/>
                <w:i/>
              </w:rPr>
            </w:pPr>
            <w:r>
              <w:rPr>
                <w:rFonts w:ascii="Tahoma" w:hAnsi="Tahoma" w:cs="Tahoma"/>
                <w:b/>
                <w:i/>
              </w:rPr>
              <w:t>Priloga 2/1</w:t>
            </w:r>
          </w:p>
        </w:tc>
      </w:tr>
    </w:tbl>
    <w:p w14:paraId="40163F29" w14:textId="29BD12E3" w:rsidR="005573B1" w:rsidRPr="00FE5AF7" w:rsidRDefault="005573B1" w:rsidP="005573B1">
      <w:pPr>
        <w:keepNext/>
        <w:keepLines/>
        <w:jc w:val="both"/>
        <w:rPr>
          <w:rFonts w:ascii="Tahoma" w:hAnsi="Tahoma" w:cs="Tahoma"/>
          <w:b/>
          <w:u w:val="single"/>
        </w:rPr>
      </w:pPr>
      <w:r w:rsidRPr="00FE5AF7">
        <w:rPr>
          <w:rFonts w:ascii="Tahoma" w:hAnsi="Tahoma" w:cs="Tahoma"/>
        </w:rPr>
        <w:t xml:space="preserve">Ponudnik </w:t>
      </w:r>
      <w:r>
        <w:rPr>
          <w:rFonts w:ascii="Tahoma" w:hAnsi="Tahoma" w:cs="Tahoma"/>
        </w:rPr>
        <w:t>ponudbeni predračun izpolni ter priloži v ponudbi</w:t>
      </w:r>
      <w:r w:rsidRPr="00FE5AF7">
        <w:rPr>
          <w:rFonts w:ascii="Tahoma" w:hAnsi="Tahoma" w:cs="Tahoma"/>
        </w:rPr>
        <w:t>. Prilogo 2</w:t>
      </w:r>
      <w:r>
        <w:rPr>
          <w:rFonts w:ascii="Tahoma" w:hAnsi="Tahoma" w:cs="Tahoma"/>
        </w:rPr>
        <w:t>/1</w:t>
      </w:r>
      <w:r w:rsidRPr="00FE5AF7">
        <w:rPr>
          <w:rFonts w:ascii="Tahoma" w:hAnsi="Tahoma" w:cs="Tahoma"/>
        </w:rPr>
        <w:t xml:space="preserve"> se </w:t>
      </w:r>
      <w:r>
        <w:rPr>
          <w:rFonts w:ascii="Tahoma" w:hAnsi="Tahoma" w:cs="Tahoma"/>
        </w:rPr>
        <w:t xml:space="preserve">v </w:t>
      </w:r>
      <w:proofErr w:type="spellStart"/>
      <w:r>
        <w:rPr>
          <w:rFonts w:ascii="Tahoma" w:hAnsi="Tahoma" w:cs="Tahoma"/>
        </w:rPr>
        <w:t>pdf</w:t>
      </w:r>
      <w:proofErr w:type="spellEnd"/>
      <w:r>
        <w:rPr>
          <w:rFonts w:ascii="Tahoma" w:hAnsi="Tahoma" w:cs="Tahoma"/>
        </w:rPr>
        <w:t xml:space="preserve">. in </w:t>
      </w:r>
      <w:proofErr w:type="spellStart"/>
      <w:r>
        <w:rPr>
          <w:rFonts w:ascii="Tahoma" w:hAnsi="Tahoma" w:cs="Tahoma"/>
        </w:rPr>
        <w:t>xlsx</w:t>
      </w:r>
      <w:proofErr w:type="spellEnd"/>
      <w:r>
        <w:rPr>
          <w:rFonts w:ascii="Tahoma" w:hAnsi="Tahoma" w:cs="Tahoma"/>
        </w:rPr>
        <w:t>. formatu naloži</w:t>
      </w:r>
      <w:r w:rsidRPr="00FE5AF7">
        <w:rPr>
          <w:rFonts w:ascii="Tahoma" w:hAnsi="Tahoma" w:cs="Tahoma"/>
        </w:rPr>
        <w:t xml:space="preserve"> </w:t>
      </w:r>
      <w:r w:rsidRPr="00FE5AF7">
        <w:rPr>
          <w:rFonts w:ascii="Tahoma" w:hAnsi="Tahoma" w:cs="Tahoma"/>
          <w:u w:val="single"/>
        </w:rPr>
        <w:t xml:space="preserve">v </w:t>
      </w:r>
      <w:r w:rsidRPr="00FE5AF7">
        <w:rPr>
          <w:rFonts w:ascii="Tahoma" w:hAnsi="Tahoma" w:cs="Tahoma"/>
          <w:b/>
          <w:u w:val="single"/>
        </w:rPr>
        <w:t>razdelek »DOKUMENTI«, del »Ostale priloge«</w:t>
      </w:r>
      <w:r w:rsidRPr="007A766D">
        <w:rPr>
          <w:rFonts w:ascii="Tahoma" w:hAnsi="Tahoma" w:cs="Tahoma"/>
        </w:rPr>
        <w:t xml:space="preserve">. </w:t>
      </w:r>
      <w:r w:rsidRPr="00814B42">
        <w:rPr>
          <w:rFonts w:ascii="Tahoma" w:hAnsi="Tahoma" w:cs="Tahoma"/>
        </w:rPr>
        <w:t>Le-ta ne bo prikazana javnosti in ostalim ponudnikom na javnem odpiranju ponudb.</w:t>
      </w:r>
    </w:p>
    <w:p w14:paraId="3CD51286" w14:textId="64B72F81" w:rsidR="005573B1" w:rsidRDefault="005573B1" w:rsidP="00011A1C">
      <w:pPr>
        <w:keepNext/>
        <w:keepLines/>
        <w:ind w:right="-284"/>
        <w:jc w:val="both"/>
        <w:rPr>
          <w:rFonts w:ascii="Tahoma" w:hAnsi="Tahoma" w:cs="Tahoma"/>
        </w:rPr>
      </w:pPr>
    </w:p>
    <w:p w14:paraId="62A65781" w14:textId="77777777" w:rsidR="00947929" w:rsidRDefault="00947929" w:rsidP="00011A1C">
      <w:pPr>
        <w:keepNext/>
        <w:keepLines/>
        <w:ind w:right="-284"/>
        <w:jc w:val="both"/>
        <w:rPr>
          <w:rFonts w:ascii="Tahoma" w:hAnsi="Tahoma" w:cs="Tahoma"/>
        </w:rPr>
      </w:pPr>
    </w:p>
    <w:tbl>
      <w:tblPr>
        <w:tblW w:w="9351"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276"/>
      </w:tblGrid>
      <w:tr w:rsidR="00792A23" w:rsidRPr="00792A23" w14:paraId="48DDDB30" w14:textId="77777777" w:rsidTr="00505433">
        <w:tc>
          <w:tcPr>
            <w:tcW w:w="8075" w:type="dxa"/>
            <w:tcBorders>
              <w:top w:val="single" w:sz="4" w:space="0" w:color="auto"/>
              <w:left w:val="single" w:sz="4" w:space="0" w:color="auto"/>
              <w:bottom w:val="single" w:sz="4" w:space="0" w:color="auto"/>
              <w:right w:val="single" w:sz="4" w:space="0" w:color="808080"/>
            </w:tcBorders>
          </w:tcPr>
          <w:p w14:paraId="677078FC" w14:textId="77777777" w:rsidR="007566CF" w:rsidRPr="00792A23" w:rsidRDefault="007566CF" w:rsidP="00ED46B1">
            <w:pPr>
              <w:keepNext/>
              <w:keepLines/>
              <w:jc w:val="both"/>
              <w:rPr>
                <w:rFonts w:ascii="Tahoma" w:hAnsi="Tahoma" w:cs="Tahoma"/>
              </w:rPr>
            </w:pPr>
            <w:r w:rsidRPr="00792A23">
              <w:rPr>
                <w:rFonts w:ascii="Tahoma" w:hAnsi="Tahoma" w:cs="Tahoma"/>
              </w:rPr>
              <w:t xml:space="preserve">ESPD – PONUDNIK/GLAVNI PARTNER </w:t>
            </w:r>
          </w:p>
        </w:tc>
        <w:tc>
          <w:tcPr>
            <w:tcW w:w="1276" w:type="dxa"/>
            <w:tcBorders>
              <w:top w:val="single" w:sz="4" w:space="0" w:color="auto"/>
              <w:left w:val="single" w:sz="4" w:space="0" w:color="808080"/>
              <w:bottom w:val="single" w:sz="4" w:space="0" w:color="auto"/>
              <w:right w:val="single" w:sz="4" w:space="0" w:color="auto"/>
            </w:tcBorders>
            <w:hideMark/>
          </w:tcPr>
          <w:p w14:paraId="60DE3D2D" w14:textId="1B08CB34" w:rsidR="007566CF" w:rsidRPr="00792A23" w:rsidRDefault="007566CF" w:rsidP="00ED46B1">
            <w:pPr>
              <w:keepNext/>
              <w:keepLines/>
              <w:jc w:val="both"/>
              <w:rPr>
                <w:rFonts w:ascii="Tahoma" w:hAnsi="Tahoma" w:cs="Tahoma"/>
                <w:b/>
                <w:i/>
              </w:rPr>
            </w:pPr>
            <w:r w:rsidRPr="00792A23">
              <w:rPr>
                <w:rFonts w:ascii="Tahoma" w:hAnsi="Tahoma" w:cs="Tahoma"/>
                <w:b/>
                <w:i/>
              </w:rPr>
              <w:t>Priloga 3</w:t>
            </w:r>
            <w:r w:rsidR="00792A23" w:rsidRPr="00792A23">
              <w:rPr>
                <w:rFonts w:ascii="Tahoma" w:hAnsi="Tahoma" w:cs="Tahoma"/>
                <w:b/>
                <w:i/>
              </w:rPr>
              <w:t>a</w:t>
            </w:r>
          </w:p>
        </w:tc>
      </w:tr>
    </w:tbl>
    <w:p w14:paraId="022E933D" w14:textId="77777777" w:rsidR="007566CF" w:rsidRPr="00792A23" w:rsidRDefault="007566CF" w:rsidP="007566CF">
      <w:pPr>
        <w:keepNext/>
        <w:keepLines/>
        <w:jc w:val="both"/>
        <w:rPr>
          <w:rFonts w:ascii="Tahoma" w:hAnsi="Tahoma" w:cs="Tahoma"/>
        </w:rPr>
      </w:pPr>
      <w:r w:rsidRPr="00792A23">
        <w:rPr>
          <w:rFonts w:ascii="Tahoma" w:hAnsi="Tahoma" w:cs="Tahoma"/>
        </w:rPr>
        <w:t xml:space="preserve">Ponudnik (oz. glavni partner v primeru skupne ponudbe) mora svoj obrazec ESPD izpolniti ter v informacijski sistem e-JN naložiti elektronsko podpisan ESPD v </w:t>
      </w:r>
      <w:proofErr w:type="spellStart"/>
      <w:r w:rsidRPr="00792A23">
        <w:rPr>
          <w:rFonts w:ascii="Tahoma" w:hAnsi="Tahoma" w:cs="Tahoma"/>
        </w:rPr>
        <w:t>xml</w:t>
      </w:r>
      <w:proofErr w:type="spellEnd"/>
      <w:r w:rsidRPr="00792A23">
        <w:rPr>
          <w:rFonts w:ascii="Tahoma" w:hAnsi="Tahoma" w:cs="Tahoma"/>
        </w:rPr>
        <w:t xml:space="preserve">. obliki ali nepodpisan ESPD v </w:t>
      </w:r>
      <w:proofErr w:type="spellStart"/>
      <w:r w:rsidRPr="00792A23">
        <w:rPr>
          <w:rFonts w:ascii="Tahoma" w:hAnsi="Tahoma" w:cs="Tahoma"/>
        </w:rPr>
        <w:t>xml</w:t>
      </w:r>
      <w:proofErr w:type="spellEnd"/>
      <w:r w:rsidRPr="00792A23">
        <w:rPr>
          <w:rFonts w:ascii="Tahoma" w:hAnsi="Tahoma" w:cs="Tahoma"/>
        </w:rPr>
        <w:t>. obliki, pri čemer se v slednjem primeru v skladu Splošnimi pogoji uporabe informacijskega sistema e-JN šteje, da je oddan pravno zavezujoč dokument, ki ima enako veljavnost kot podpisan.</w:t>
      </w:r>
    </w:p>
    <w:p w14:paraId="4FD3339F" w14:textId="77777777" w:rsidR="007566CF" w:rsidRPr="00792A23" w:rsidRDefault="007566CF" w:rsidP="007566CF">
      <w:pPr>
        <w:keepNext/>
        <w:keepLines/>
        <w:jc w:val="both"/>
        <w:rPr>
          <w:rFonts w:ascii="Tahoma" w:hAnsi="Tahoma" w:cs="Tahoma"/>
        </w:rPr>
      </w:pPr>
    </w:p>
    <w:p w14:paraId="747037E6" w14:textId="78B799EB" w:rsidR="007566CF" w:rsidRPr="00792A23" w:rsidRDefault="00792A23" w:rsidP="007566CF">
      <w:pPr>
        <w:keepNext/>
        <w:keepLines/>
        <w:jc w:val="both"/>
        <w:rPr>
          <w:rFonts w:ascii="Tahoma" w:hAnsi="Tahoma" w:cs="Tahoma"/>
          <w:i/>
        </w:rPr>
      </w:pPr>
      <w:r w:rsidRPr="00792A23">
        <w:rPr>
          <w:rFonts w:ascii="Tahoma" w:hAnsi="Tahoma" w:cs="Tahoma"/>
          <w:i/>
        </w:rPr>
        <w:t>(</w:t>
      </w:r>
      <w:r w:rsidR="007566CF" w:rsidRPr="00792A23">
        <w:rPr>
          <w:rFonts w:ascii="Tahoma" w:hAnsi="Tahoma" w:cs="Tahoma"/>
          <w:i/>
        </w:rPr>
        <w:t xml:space="preserve">Posamezni član/i skupine ponudnikov v okviru skupne ponudbe (partner/ji) mora/jo ESPD </w:t>
      </w:r>
      <w:r w:rsidR="007566CF" w:rsidRPr="00792A23">
        <w:rPr>
          <w:rFonts w:ascii="Tahoma" w:hAnsi="Tahoma" w:cs="Tahoma"/>
          <w:i/>
          <w:u w:val="single"/>
        </w:rPr>
        <w:t>naložiti v</w:t>
      </w:r>
      <w:r w:rsidR="007566CF" w:rsidRPr="00792A23">
        <w:rPr>
          <w:rFonts w:ascii="Tahoma" w:hAnsi="Tahoma" w:cs="Tahoma"/>
          <w:b/>
          <w:i/>
          <w:u w:val="single"/>
        </w:rPr>
        <w:t xml:space="preserve"> </w:t>
      </w:r>
      <w:r w:rsidR="007566CF" w:rsidRPr="00792A23">
        <w:rPr>
          <w:rFonts w:ascii="Tahoma" w:hAnsi="Tahoma" w:cs="Tahoma"/>
          <w:i/>
          <w:u w:val="single"/>
        </w:rPr>
        <w:t xml:space="preserve">razdelek </w:t>
      </w:r>
      <w:r w:rsidR="007566CF" w:rsidRPr="00792A23">
        <w:rPr>
          <w:rFonts w:ascii="Tahoma" w:hAnsi="Tahoma" w:cs="Tahoma"/>
          <w:b/>
          <w:i/>
          <w:u w:val="single"/>
        </w:rPr>
        <w:t>»Sodelujoči«, del »ESPD – ostali sodelujoči«</w:t>
      </w:r>
      <w:r w:rsidR="007566CF" w:rsidRPr="00792A23">
        <w:rPr>
          <w:rFonts w:ascii="Tahoma" w:hAnsi="Tahoma" w:cs="Tahoma"/>
          <w:i/>
          <w:u w:val="single"/>
        </w:rPr>
        <w:t xml:space="preserve"> (Priloga 3</w:t>
      </w:r>
      <w:r w:rsidRPr="00792A23">
        <w:rPr>
          <w:rFonts w:ascii="Tahoma" w:hAnsi="Tahoma" w:cs="Tahoma"/>
          <w:i/>
          <w:u w:val="single"/>
        </w:rPr>
        <w:t>b</w:t>
      </w:r>
      <w:r w:rsidR="007566CF" w:rsidRPr="00792A23">
        <w:rPr>
          <w:rFonts w:ascii="Tahoma" w:hAnsi="Tahoma" w:cs="Tahoma"/>
          <w:i/>
          <w:u w:val="single"/>
        </w:rPr>
        <w:t>)</w:t>
      </w:r>
      <w:r w:rsidR="007566CF" w:rsidRPr="00792A23">
        <w:rPr>
          <w:rFonts w:ascii="Tahoma" w:hAnsi="Tahoma" w:cs="Tahoma"/>
          <w:i/>
        </w:rPr>
        <w:t>.</w:t>
      </w:r>
      <w:r w:rsidRPr="00792A23">
        <w:rPr>
          <w:rFonts w:ascii="Tahoma" w:hAnsi="Tahoma" w:cs="Tahoma"/>
          <w:i/>
        </w:rPr>
        <w:t>)</w:t>
      </w:r>
      <w:r w:rsidR="007566CF" w:rsidRPr="00792A23">
        <w:rPr>
          <w:rFonts w:ascii="Tahoma" w:hAnsi="Tahoma" w:cs="Tahoma"/>
          <w:i/>
        </w:rPr>
        <w:t xml:space="preserve">   </w:t>
      </w:r>
    </w:p>
    <w:p w14:paraId="101D5AEF" w14:textId="1EDBA37E" w:rsidR="007566CF" w:rsidRPr="00792A23" w:rsidRDefault="007566CF" w:rsidP="007566CF">
      <w:pPr>
        <w:keepNext/>
        <w:keepLines/>
        <w:jc w:val="both"/>
        <w:rPr>
          <w:rFonts w:ascii="Tahoma" w:hAnsi="Tahoma" w:cs="Tahoma"/>
        </w:rPr>
      </w:pPr>
    </w:p>
    <w:p w14:paraId="7E53A21A" w14:textId="768578EA" w:rsidR="00284581" w:rsidRPr="00792A23" w:rsidRDefault="00284581" w:rsidP="007566CF">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276"/>
      </w:tblGrid>
      <w:tr w:rsidR="00792A23" w:rsidRPr="00792A23" w14:paraId="2BC8D2CD" w14:textId="77777777" w:rsidTr="00ED46B1">
        <w:tc>
          <w:tcPr>
            <w:tcW w:w="8075" w:type="dxa"/>
            <w:tcBorders>
              <w:top w:val="single" w:sz="4" w:space="0" w:color="auto"/>
              <w:left w:val="single" w:sz="4" w:space="0" w:color="auto"/>
              <w:bottom w:val="single" w:sz="4" w:space="0" w:color="auto"/>
              <w:right w:val="single" w:sz="4" w:space="0" w:color="808080"/>
            </w:tcBorders>
          </w:tcPr>
          <w:p w14:paraId="51363759" w14:textId="77777777" w:rsidR="007566CF" w:rsidRPr="00792A23" w:rsidRDefault="007566CF" w:rsidP="00ED46B1">
            <w:pPr>
              <w:keepNext/>
              <w:keepLines/>
              <w:jc w:val="both"/>
              <w:rPr>
                <w:rFonts w:ascii="Tahoma" w:hAnsi="Tahoma" w:cs="Tahoma"/>
              </w:rPr>
            </w:pPr>
            <w:r w:rsidRPr="00792A23">
              <w:rPr>
                <w:rFonts w:ascii="Tahoma" w:hAnsi="Tahoma" w:cs="Tahoma"/>
              </w:rPr>
              <w:t>ESPD – OSTALI SODELUJOČI</w:t>
            </w:r>
          </w:p>
        </w:tc>
        <w:tc>
          <w:tcPr>
            <w:tcW w:w="1276" w:type="dxa"/>
            <w:tcBorders>
              <w:top w:val="single" w:sz="4" w:space="0" w:color="auto"/>
              <w:left w:val="single" w:sz="4" w:space="0" w:color="808080"/>
              <w:bottom w:val="single" w:sz="4" w:space="0" w:color="auto"/>
              <w:right w:val="single" w:sz="4" w:space="0" w:color="auto"/>
            </w:tcBorders>
            <w:hideMark/>
          </w:tcPr>
          <w:p w14:paraId="27F637D6" w14:textId="5F8D1645" w:rsidR="007566CF" w:rsidRPr="00792A23" w:rsidRDefault="007566CF" w:rsidP="00ED46B1">
            <w:pPr>
              <w:keepNext/>
              <w:keepLines/>
              <w:jc w:val="both"/>
              <w:rPr>
                <w:rFonts w:ascii="Tahoma" w:hAnsi="Tahoma" w:cs="Tahoma"/>
                <w:b/>
                <w:i/>
              </w:rPr>
            </w:pPr>
            <w:r w:rsidRPr="00792A23">
              <w:rPr>
                <w:rFonts w:ascii="Tahoma" w:hAnsi="Tahoma" w:cs="Tahoma"/>
                <w:b/>
                <w:i/>
              </w:rPr>
              <w:t>Priloga 3</w:t>
            </w:r>
            <w:r w:rsidR="00792A23" w:rsidRPr="00792A23">
              <w:rPr>
                <w:rFonts w:ascii="Tahoma" w:hAnsi="Tahoma" w:cs="Tahoma"/>
                <w:b/>
                <w:i/>
              </w:rPr>
              <w:t>b</w:t>
            </w:r>
          </w:p>
        </w:tc>
      </w:tr>
    </w:tbl>
    <w:p w14:paraId="524BD5F1" w14:textId="77777777" w:rsidR="007566CF" w:rsidRPr="00792A23" w:rsidRDefault="007566CF" w:rsidP="007566CF">
      <w:pPr>
        <w:keepNext/>
        <w:keepLines/>
        <w:jc w:val="both"/>
        <w:rPr>
          <w:rFonts w:ascii="Tahoma" w:hAnsi="Tahoma" w:cs="Tahoma"/>
        </w:rPr>
      </w:pPr>
      <w:r w:rsidRPr="00792A23">
        <w:rPr>
          <w:rFonts w:ascii="Tahoma" w:hAnsi="Tahoma" w:cs="Tahoma"/>
        </w:rPr>
        <w:t xml:space="preserve">Ponudnik mora </w:t>
      </w:r>
      <w:r w:rsidRPr="00792A23">
        <w:rPr>
          <w:rFonts w:ascii="Tahoma" w:hAnsi="Tahoma" w:cs="Tahoma"/>
          <w:b/>
        </w:rPr>
        <w:t xml:space="preserve">v primeru nastopa s partnerji (skupna ponudba), s podizvajalci in/ali uporabo zmogljivosti drugih subjektov </w:t>
      </w:r>
      <w:r w:rsidRPr="00792A23">
        <w:rPr>
          <w:rFonts w:ascii="Tahoma" w:hAnsi="Tahoma" w:cs="Tahoma"/>
        </w:rPr>
        <w:t>za posameznega sodelujočega naložiti na informacijski sistem e-JN</w:t>
      </w:r>
      <w:r w:rsidRPr="00792A23">
        <w:rPr>
          <w:rFonts w:ascii="Tahoma" w:hAnsi="Tahoma" w:cs="Tahoma"/>
          <w:b/>
        </w:rPr>
        <w:t xml:space="preserve"> v razdelek »Sodelujoči«, del »ESPD – ostali sodelujoči« </w:t>
      </w:r>
      <w:r w:rsidRPr="00792A23">
        <w:rPr>
          <w:rFonts w:ascii="Tahoma" w:hAnsi="Tahoma" w:cs="Tahoma"/>
          <w:u w:val="single"/>
        </w:rPr>
        <w:t>izpolnjen in podpisan</w:t>
      </w:r>
      <w:r w:rsidRPr="00792A23">
        <w:rPr>
          <w:rFonts w:ascii="Tahoma" w:hAnsi="Tahoma" w:cs="Tahoma"/>
        </w:rPr>
        <w:t xml:space="preserve"> ESPD v .</w:t>
      </w:r>
      <w:proofErr w:type="spellStart"/>
      <w:r w:rsidRPr="00792A23">
        <w:rPr>
          <w:rFonts w:ascii="Tahoma" w:hAnsi="Tahoma" w:cs="Tahoma"/>
        </w:rPr>
        <w:t>pdf</w:t>
      </w:r>
      <w:proofErr w:type="spellEnd"/>
      <w:r w:rsidRPr="00792A23">
        <w:rPr>
          <w:rFonts w:ascii="Tahoma" w:hAnsi="Tahoma" w:cs="Tahoma"/>
        </w:rPr>
        <w:t xml:space="preserve"> formatu ali v elektronski obliki podpisan </w:t>
      </w:r>
      <w:proofErr w:type="spellStart"/>
      <w:r w:rsidRPr="00792A23">
        <w:rPr>
          <w:rFonts w:ascii="Tahoma" w:hAnsi="Tahoma" w:cs="Tahoma"/>
        </w:rPr>
        <w:t>xml</w:t>
      </w:r>
      <w:proofErr w:type="spellEnd"/>
      <w:r w:rsidRPr="00792A23">
        <w:rPr>
          <w:rFonts w:ascii="Tahoma" w:hAnsi="Tahoma" w:cs="Tahoma"/>
        </w:rPr>
        <w:t>. format.</w:t>
      </w:r>
      <w:r w:rsidRPr="00792A23">
        <w:rPr>
          <w:rFonts w:ascii="Tahoma" w:hAnsi="Tahoma" w:cs="Tahoma"/>
          <w:b/>
        </w:rPr>
        <w:t xml:space="preserve"> </w:t>
      </w:r>
      <w:r w:rsidRPr="00792A23">
        <w:rPr>
          <w:rFonts w:ascii="Tahoma" w:hAnsi="Tahoma" w:cs="Tahoma"/>
        </w:rPr>
        <w:t>V kolikor ponudnik v predmetnem naročilu ne nastopa z partnerjem, podizvajalcem ali subjektom, Priloge ni treba prilagati.</w:t>
      </w:r>
    </w:p>
    <w:p w14:paraId="00472604" w14:textId="77777777" w:rsidR="007566CF" w:rsidRPr="00792A23" w:rsidRDefault="007566CF" w:rsidP="00011A1C">
      <w:pPr>
        <w:keepNext/>
        <w:keepLines/>
        <w:ind w:right="-284"/>
        <w:jc w:val="both"/>
        <w:rPr>
          <w:rFonts w:ascii="Tahoma" w:hAnsi="Tahoma" w:cs="Tahoma"/>
        </w:rPr>
      </w:pPr>
    </w:p>
    <w:tbl>
      <w:tblPr>
        <w:tblW w:w="920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289"/>
        <w:gridCol w:w="1915"/>
      </w:tblGrid>
      <w:tr w:rsidR="00110CA3" w:rsidRPr="00C8579C" w14:paraId="3A7DE981" w14:textId="77777777" w:rsidTr="00284581">
        <w:tc>
          <w:tcPr>
            <w:tcW w:w="7289" w:type="dxa"/>
          </w:tcPr>
          <w:p w14:paraId="212032C0" w14:textId="77777777" w:rsidR="00110CA3" w:rsidRPr="00C8579C" w:rsidRDefault="00110CA3" w:rsidP="00011A1C">
            <w:pPr>
              <w:keepNext/>
              <w:keepLines/>
              <w:jc w:val="both"/>
              <w:rPr>
                <w:rFonts w:ascii="Tahoma" w:hAnsi="Tahoma" w:cs="Tahoma"/>
              </w:rPr>
            </w:pPr>
            <w:r w:rsidRPr="00C8579C">
              <w:rPr>
                <w:rFonts w:ascii="Tahoma" w:hAnsi="Tahoma" w:cs="Tahoma"/>
              </w:rPr>
              <w:t>POOBLASTILA IN IZJAVA PRAVNIH IN FIZIČNIH OSEB</w:t>
            </w:r>
          </w:p>
        </w:tc>
        <w:tc>
          <w:tcPr>
            <w:tcW w:w="1915" w:type="dxa"/>
          </w:tcPr>
          <w:p w14:paraId="6B47BF2C" w14:textId="3E0757ED" w:rsidR="00110CA3" w:rsidRPr="00C8579C" w:rsidRDefault="00110CA3" w:rsidP="00011A1C">
            <w:pPr>
              <w:keepNext/>
              <w:keepLines/>
              <w:jc w:val="both"/>
              <w:rPr>
                <w:rFonts w:ascii="Tahoma" w:hAnsi="Tahoma" w:cs="Tahoma"/>
                <w:b/>
                <w:i/>
              </w:rPr>
            </w:pPr>
            <w:r w:rsidRPr="00C8579C">
              <w:rPr>
                <w:rFonts w:ascii="Tahoma" w:hAnsi="Tahoma" w:cs="Tahoma"/>
                <w:b/>
                <w:i/>
              </w:rPr>
              <w:t>Priloga 3/1-3/3</w:t>
            </w:r>
          </w:p>
        </w:tc>
      </w:tr>
    </w:tbl>
    <w:p w14:paraId="2C75E8EE" w14:textId="77777777" w:rsidR="007566CF" w:rsidRDefault="007566CF" w:rsidP="007566CF">
      <w:pPr>
        <w:keepNext/>
        <w:keepLines/>
        <w:jc w:val="both"/>
        <w:rPr>
          <w:rFonts w:ascii="Tahoma" w:hAnsi="Tahoma" w:cs="Tahoma"/>
          <w:color w:val="000000" w:themeColor="text1"/>
        </w:rPr>
      </w:pPr>
      <w:r w:rsidRPr="003E11C3">
        <w:rPr>
          <w:rFonts w:ascii="Tahoma" w:hAnsi="Tahoma" w:cs="Tahoma"/>
          <w:color w:val="000000" w:themeColor="text1"/>
        </w:rPr>
        <w:t xml:space="preserve">Pooblastila (Priloga 3/1, Priloga 3/2) in izjavo (Priloga 3/3) izpolnijo in podpišejo vsi gospodarski subjekti in vse osebe, ki so člani upravnega, vodstvenega ali nadzornega organa ponudnika (v primeru skupne prijave velja za vse člane skupine kandidatov – partnerje), podizvajalca oz. subjekt, katerega zmogljivost uporablja kandidat ali ki imajo pooblastila za njegovo zastopanje ali odločanje ali nadzor v njem. Priloge se naloži v </w:t>
      </w:r>
      <w:r w:rsidRPr="003E11C3">
        <w:rPr>
          <w:rFonts w:ascii="Tahoma" w:hAnsi="Tahoma" w:cs="Tahoma"/>
          <w:b/>
          <w:color w:val="000000" w:themeColor="text1"/>
          <w:u w:val="single"/>
        </w:rPr>
        <w:t xml:space="preserve">razdelek </w:t>
      </w:r>
      <w:r w:rsidRPr="003E11C3">
        <w:rPr>
          <w:rFonts w:ascii="Tahoma" w:hAnsi="Tahoma" w:cs="Tahoma"/>
          <w:b/>
          <w:color w:val="000000" w:themeColor="text1"/>
        </w:rPr>
        <w:t>»Dokumenti«, del »Ostale priloge«</w:t>
      </w:r>
      <w:r w:rsidRPr="003E11C3">
        <w:rPr>
          <w:rFonts w:ascii="Tahoma" w:hAnsi="Tahoma" w:cs="Tahoma"/>
          <w:color w:val="000000" w:themeColor="text1"/>
        </w:rPr>
        <w:t>.</w:t>
      </w:r>
    </w:p>
    <w:p w14:paraId="751A773C" w14:textId="0AD4B661" w:rsidR="008A5417" w:rsidRDefault="008A5417" w:rsidP="00011A1C">
      <w:pPr>
        <w:keepNext/>
        <w:keepLines/>
        <w:jc w:val="both"/>
        <w:rPr>
          <w:rFonts w:ascii="Tahoma" w:hAnsi="Tahoma" w:cs="Tahoma"/>
        </w:rPr>
      </w:pPr>
    </w:p>
    <w:tbl>
      <w:tblPr>
        <w:tblW w:w="920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45"/>
        <w:gridCol w:w="1559"/>
      </w:tblGrid>
      <w:tr w:rsidR="007566CF" w:rsidRPr="007A766D" w14:paraId="15C7CC42" w14:textId="77777777" w:rsidTr="00284581">
        <w:tc>
          <w:tcPr>
            <w:tcW w:w="7645" w:type="dxa"/>
          </w:tcPr>
          <w:p w14:paraId="214D8BCF" w14:textId="77777777" w:rsidR="007566CF" w:rsidRPr="00FD6E2B" w:rsidRDefault="007566CF" w:rsidP="00ED46B1">
            <w:pPr>
              <w:keepNext/>
              <w:keepLines/>
              <w:jc w:val="both"/>
              <w:rPr>
                <w:rFonts w:ascii="Tahoma" w:hAnsi="Tahoma" w:cs="Tahoma"/>
              </w:rPr>
            </w:pPr>
            <w:r w:rsidRPr="00FD6E2B">
              <w:rPr>
                <w:rFonts w:ascii="Tahoma" w:hAnsi="Tahoma" w:cs="Tahoma"/>
              </w:rPr>
              <w:t>IZJAVA O SPREJEMANJU POGOJEV RAZPISNE DOKUMENTACIJE</w:t>
            </w:r>
          </w:p>
        </w:tc>
        <w:tc>
          <w:tcPr>
            <w:tcW w:w="1559" w:type="dxa"/>
          </w:tcPr>
          <w:p w14:paraId="36F951E7" w14:textId="77777777" w:rsidR="007566CF" w:rsidRPr="00FD6E2B" w:rsidRDefault="007566CF" w:rsidP="00ED46B1">
            <w:pPr>
              <w:keepNext/>
              <w:keepLines/>
              <w:jc w:val="both"/>
              <w:rPr>
                <w:rFonts w:ascii="Tahoma" w:hAnsi="Tahoma" w:cs="Tahoma"/>
                <w:b/>
                <w:i/>
              </w:rPr>
            </w:pPr>
            <w:r w:rsidRPr="00FD6E2B">
              <w:rPr>
                <w:rFonts w:ascii="Tahoma" w:hAnsi="Tahoma" w:cs="Tahoma"/>
                <w:b/>
                <w:i/>
              </w:rPr>
              <w:t>Priloga 3/4</w:t>
            </w:r>
          </w:p>
        </w:tc>
      </w:tr>
    </w:tbl>
    <w:p w14:paraId="2CF3C270" w14:textId="77777777" w:rsidR="007566CF" w:rsidRDefault="007566CF" w:rsidP="007566CF">
      <w:pPr>
        <w:keepNext/>
        <w:keepLines/>
        <w:jc w:val="both"/>
        <w:rPr>
          <w:rFonts w:ascii="Tahoma" w:hAnsi="Tahoma" w:cs="Tahoma"/>
          <w:color w:val="000000" w:themeColor="text1"/>
        </w:rPr>
      </w:pPr>
      <w:r>
        <w:rPr>
          <w:rFonts w:ascii="Tahoma" w:hAnsi="Tahoma" w:cs="Tahoma"/>
        </w:rPr>
        <w:t xml:space="preserve">Priloga se izpolni ločeno za vsakega gospodarskega subjekta ki nastopa v ponudbi ter naloži </w:t>
      </w:r>
      <w:r w:rsidRPr="003E11C3">
        <w:rPr>
          <w:rFonts w:ascii="Tahoma" w:hAnsi="Tahoma" w:cs="Tahoma"/>
          <w:color w:val="000000" w:themeColor="text1"/>
        </w:rPr>
        <w:t xml:space="preserve">v </w:t>
      </w:r>
      <w:r w:rsidRPr="003E11C3">
        <w:rPr>
          <w:rFonts w:ascii="Tahoma" w:hAnsi="Tahoma" w:cs="Tahoma"/>
          <w:b/>
          <w:color w:val="000000" w:themeColor="text1"/>
          <w:u w:val="single"/>
        </w:rPr>
        <w:t xml:space="preserve">razdelek </w:t>
      </w:r>
      <w:r w:rsidRPr="003E11C3">
        <w:rPr>
          <w:rFonts w:ascii="Tahoma" w:hAnsi="Tahoma" w:cs="Tahoma"/>
          <w:b/>
          <w:color w:val="000000" w:themeColor="text1"/>
        </w:rPr>
        <w:t>»Dokumenti«, del »Ostale priloge«</w:t>
      </w:r>
      <w:r w:rsidRPr="003E11C3">
        <w:rPr>
          <w:rFonts w:ascii="Tahoma" w:hAnsi="Tahoma" w:cs="Tahoma"/>
          <w:color w:val="000000" w:themeColor="text1"/>
        </w:rPr>
        <w:t>.</w:t>
      </w:r>
    </w:p>
    <w:p w14:paraId="67027B42" w14:textId="77777777" w:rsidR="007566CF" w:rsidRPr="00C8579C" w:rsidRDefault="007566CF" w:rsidP="00011A1C">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84"/>
      </w:tblGrid>
      <w:tr w:rsidR="008A5417" w:rsidRPr="00C8579C" w14:paraId="3B72C9C3" w14:textId="77777777" w:rsidTr="00284581">
        <w:tc>
          <w:tcPr>
            <w:tcW w:w="7725" w:type="dxa"/>
          </w:tcPr>
          <w:p w14:paraId="135D1D94" w14:textId="77777777" w:rsidR="008A5417" w:rsidRPr="00C8579C" w:rsidRDefault="008A5417" w:rsidP="00011A1C">
            <w:pPr>
              <w:keepNext/>
              <w:keepLines/>
              <w:jc w:val="both"/>
              <w:rPr>
                <w:rFonts w:ascii="Tahoma" w:hAnsi="Tahoma" w:cs="Tahoma"/>
              </w:rPr>
            </w:pPr>
            <w:r w:rsidRPr="00C8579C">
              <w:rPr>
                <w:rFonts w:ascii="Tahoma" w:hAnsi="Tahoma" w:cs="Tahoma"/>
              </w:rPr>
              <w:t>UDELEŽBA PODIZVAJALCA</w:t>
            </w:r>
          </w:p>
        </w:tc>
        <w:tc>
          <w:tcPr>
            <w:tcW w:w="1484" w:type="dxa"/>
          </w:tcPr>
          <w:p w14:paraId="76447614" w14:textId="77777777" w:rsidR="008A5417" w:rsidRPr="00C8579C" w:rsidRDefault="008A5417" w:rsidP="00011A1C">
            <w:pPr>
              <w:keepNext/>
              <w:keepLines/>
              <w:jc w:val="both"/>
              <w:rPr>
                <w:rFonts w:ascii="Tahoma" w:hAnsi="Tahoma" w:cs="Tahoma"/>
                <w:b/>
                <w:i/>
              </w:rPr>
            </w:pPr>
            <w:r w:rsidRPr="00C8579C">
              <w:rPr>
                <w:rFonts w:ascii="Tahoma" w:hAnsi="Tahoma" w:cs="Tahoma"/>
                <w:b/>
                <w:i/>
              </w:rPr>
              <w:t>Priloga 4/1</w:t>
            </w:r>
          </w:p>
        </w:tc>
      </w:tr>
    </w:tbl>
    <w:p w14:paraId="1857EA7B" w14:textId="77777777" w:rsidR="007566CF" w:rsidRPr="003E11C3" w:rsidRDefault="007566CF" w:rsidP="007566CF">
      <w:pPr>
        <w:keepNext/>
        <w:keepLines/>
        <w:jc w:val="both"/>
        <w:rPr>
          <w:rFonts w:ascii="Tahoma" w:hAnsi="Tahoma" w:cs="Tahoma"/>
          <w:color w:val="000000" w:themeColor="text1"/>
        </w:rPr>
      </w:pPr>
      <w:r w:rsidRPr="00C8579C">
        <w:rPr>
          <w:rFonts w:ascii="Tahoma" w:hAnsi="Tahoma" w:cs="Tahoma"/>
        </w:rPr>
        <w:t xml:space="preserve">Podizvajalec izpolni vse zahtevane podatke, v kolikor ponudnik del javnega naročila odda v </w:t>
      </w:r>
      <w:proofErr w:type="spellStart"/>
      <w:r w:rsidRPr="00C8579C">
        <w:rPr>
          <w:rFonts w:ascii="Tahoma" w:hAnsi="Tahoma" w:cs="Tahoma"/>
        </w:rPr>
        <w:t>podizvajanje</w:t>
      </w:r>
      <w:proofErr w:type="spellEnd"/>
      <w:r w:rsidRPr="00C8579C">
        <w:rPr>
          <w:rFonts w:ascii="Tahoma" w:hAnsi="Tahoma" w:cs="Tahoma"/>
        </w:rPr>
        <w:t>.</w:t>
      </w:r>
      <w:r>
        <w:rPr>
          <w:rFonts w:ascii="Tahoma" w:hAnsi="Tahoma" w:cs="Tahoma"/>
        </w:rPr>
        <w:t xml:space="preserve"> </w:t>
      </w:r>
      <w:r w:rsidRPr="003E11C3">
        <w:rPr>
          <w:rFonts w:ascii="Tahoma" w:hAnsi="Tahoma" w:cs="Tahoma"/>
          <w:color w:val="000000" w:themeColor="text1"/>
        </w:rPr>
        <w:t xml:space="preserve">Priloga se v </w:t>
      </w:r>
      <w:proofErr w:type="spellStart"/>
      <w:r w:rsidRPr="003E11C3">
        <w:rPr>
          <w:rFonts w:ascii="Tahoma" w:hAnsi="Tahoma" w:cs="Tahoma"/>
          <w:color w:val="000000" w:themeColor="text1"/>
        </w:rPr>
        <w:t>pdf</w:t>
      </w:r>
      <w:proofErr w:type="spellEnd"/>
      <w:r w:rsidRPr="003E11C3">
        <w:rPr>
          <w:rFonts w:ascii="Tahoma" w:hAnsi="Tahoma" w:cs="Tahoma"/>
          <w:color w:val="000000" w:themeColor="text1"/>
        </w:rPr>
        <w:t xml:space="preserve">. formatu naloži v </w:t>
      </w:r>
      <w:r w:rsidRPr="003E11C3">
        <w:rPr>
          <w:rFonts w:ascii="Tahoma" w:hAnsi="Tahoma" w:cs="Tahoma"/>
          <w:b/>
          <w:color w:val="000000" w:themeColor="text1"/>
          <w:u w:val="single"/>
        </w:rPr>
        <w:t>razdelek »DOKUMENTI«, del »Ostale priloge«</w:t>
      </w:r>
      <w:r w:rsidRPr="003E11C3">
        <w:rPr>
          <w:rFonts w:ascii="Tahoma" w:hAnsi="Tahoma" w:cs="Tahoma"/>
          <w:color w:val="000000" w:themeColor="text1"/>
        </w:rPr>
        <w:t>.</w:t>
      </w:r>
      <w:r>
        <w:rPr>
          <w:rFonts w:ascii="Tahoma" w:hAnsi="Tahoma" w:cs="Tahoma"/>
          <w:color w:val="000000" w:themeColor="text1"/>
        </w:rPr>
        <w:t xml:space="preserve"> </w:t>
      </w:r>
      <w:r w:rsidRPr="003E11C3">
        <w:rPr>
          <w:rFonts w:ascii="Tahoma" w:hAnsi="Tahoma" w:cs="Tahoma"/>
          <w:color w:val="000000" w:themeColor="text1"/>
          <w:u w:val="single"/>
        </w:rPr>
        <w:t>V kolikor ponudnik v predmetnem naročilu ne nastopa z nobenim podizvajalcem, priloge ni treba prilagati.</w:t>
      </w:r>
    </w:p>
    <w:p w14:paraId="7FCB1F49" w14:textId="77777777" w:rsidR="007566CF" w:rsidRDefault="007566CF" w:rsidP="007566CF">
      <w:pPr>
        <w:keepNext/>
        <w:keepLines/>
        <w:jc w:val="both"/>
        <w:rPr>
          <w:rFonts w:ascii="Tahoma" w:hAnsi="Tahoma" w:cs="Tahoma"/>
        </w:rPr>
      </w:pPr>
    </w:p>
    <w:p w14:paraId="2E7C32F9" w14:textId="77777777" w:rsidR="007566CF" w:rsidRPr="00112425" w:rsidRDefault="007566CF" w:rsidP="007566CF">
      <w:pPr>
        <w:keepNext/>
        <w:keepLines/>
        <w:jc w:val="both"/>
        <w:rPr>
          <w:rFonts w:ascii="Tahoma" w:hAnsi="Tahoma" w:cs="Tahoma"/>
        </w:rPr>
      </w:pPr>
      <w:r w:rsidRPr="00112425">
        <w:rPr>
          <w:rFonts w:ascii="Tahoma" w:hAnsi="Tahoma" w:cs="Tahoma"/>
        </w:rPr>
        <w:t>V kolikor pon</w:t>
      </w:r>
      <w:r>
        <w:rPr>
          <w:rFonts w:ascii="Tahoma" w:hAnsi="Tahoma" w:cs="Tahoma"/>
        </w:rPr>
        <w:t>udnik namerava izvajati predmet</w:t>
      </w:r>
      <w:r w:rsidRPr="00112425">
        <w:rPr>
          <w:rFonts w:ascii="Tahoma" w:hAnsi="Tahoma" w:cs="Tahoma"/>
        </w:rPr>
        <w:t xml:space="preserve"> javnega naročila s podizvajalci, mora ravnati v skladu s 94. členom ZJN-3 ter </w:t>
      </w:r>
      <w:r w:rsidRPr="00112425">
        <w:rPr>
          <w:rFonts w:ascii="Tahoma" w:eastAsia="Calibri" w:hAnsi="Tahoma" w:cs="Tahoma"/>
        </w:rPr>
        <w:t xml:space="preserve">za vse navedene podizvajalce predložiti izpolnjeno, podpisani in žigosano Prilogo 4/1 in Obrazec 3 k Prilogi 4/1 (sporazum o medsebojnem sodelovanju). </w:t>
      </w:r>
      <w:r w:rsidRPr="00112425">
        <w:rPr>
          <w:rFonts w:ascii="Tahoma" w:hAnsi="Tahoma" w:cs="Tahoma"/>
        </w:rPr>
        <w:t xml:space="preserve">Kadar namerava ponudnik izvajati predmet javnega naročila </w:t>
      </w:r>
      <w:r w:rsidRPr="00112425">
        <w:rPr>
          <w:rFonts w:ascii="Tahoma" w:hAnsi="Tahoma" w:cs="Tahoma"/>
          <w:u w:val="single"/>
        </w:rPr>
        <w:t xml:space="preserve">s podizvajalcem, ki zahteva neposredno plačilo </w:t>
      </w:r>
      <w:r w:rsidRPr="00112425">
        <w:rPr>
          <w:rFonts w:ascii="Tahoma" w:hAnsi="Tahoma" w:cs="Tahoma"/>
        </w:rPr>
        <w:t>v skladu s 94. členom ZJN-3, mora k ponudbi priložiti Obrazec 1 k Prilogi 4/1 (pooblastilo ponudnika) in Obrazec 2 k Prilogi 4/1 (soglasje podizvajalcev).</w:t>
      </w:r>
    </w:p>
    <w:p w14:paraId="6DBC533F" w14:textId="77777777" w:rsidR="007566CF" w:rsidRPr="001E0C11" w:rsidRDefault="007566CF" w:rsidP="007566CF">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72"/>
      </w:tblGrid>
      <w:tr w:rsidR="007566CF" w:rsidRPr="00C8579C" w14:paraId="6FB6CD72" w14:textId="77777777" w:rsidTr="00284581">
        <w:tc>
          <w:tcPr>
            <w:tcW w:w="7725" w:type="dxa"/>
          </w:tcPr>
          <w:p w14:paraId="6CD27B17" w14:textId="77777777" w:rsidR="007566CF" w:rsidRPr="00C8579C" w:rsidRDefault="007566CF" w:rsidP="00ED46B1">
            <w:pPr>
              <w:keepNext/>
              <w:keepLines/>
              <w:jc w:val="both"/>
              <w:rPr>
                <w:rFonts w:ascii="Tahoma" w:hAnsi="Tahoma" w:cs="Tahoma"/>
              </w:rPr>
            </w:pPr>
            <w:r w:rsidRPr="00C8579C">
              <w:rPr>
                <w:rFonts w:ascii="Tahoma" w:hAnsi="Tahoma" w:cs="Tahoma"/>
              </w:rPr>
              <w:t>UDELEŽBA SUBJEKTA, KATEREGA ZMOGLJIVOST SE UPORABLJA</w:t>
            </w:r>
          </w:p>
        </w:tc>
        <w:tc>
          <w:tcPr>
            <w:tcW w:w="912" w:type="dxa"/>
            <w:tcBorders>
              <w:right w:val="nil"/>
            </w:tcBorders>
          </w:tcPr>
          <w:p w14:paraId="61C90E13" w14:textId="77777777" w:rsidR="007566CF" w:rsidRPr="00C8579C" w:rsidRDefault="007566CF" w:rsidP="00ED46B1">
            <w:pPr>
              <w:keepNext/>
              <w:keepLines/>
              <w:jc w:val="both"/>
              <w:rPr>
                <w:rFonts w:ascii="Tahoma" w:hAnsi="Tahoma" w:cs="Tahoma"/>
                <w:b/>
              </w:rPr>
            </w:pPr>
            <w:r w:rsidRPr="00C8579C">
              <w:rPr>
                <w:rFonts w:ascii="Tahoma" w:hAnsi="Tahoma" w:cs="Tahoma"/>
                <w:b/>
                <w:i/>
              </w:rPr>
              <w:t xml:space="preserve">Priloga </w:t>
            </w:r>
          </w:p>
        </w:tc>
        <w:tc>
          <w:tcPr>
            <w:tcW w:w="572" w:type="dxa"/>
            <w:tcBorders>
              <w:left w:val="nil"/>
            </w:tcBorders>
          </w:tcPr>
          <w:p w14:paraId="792DDE51" w14:textId="77777777" w:rsidR="007566CF" w:rsidRPr="00C8579C" w:rsidRDefault="007566CF" w:rsidP="00ED46B1">
            <w:pPr>
              <w:keepNext/>
              <w:keepLines/>
              <w:jc w:val="both"/>
              <w:rPr>
                <w:rFonts w:ascii="Tahoma" w:hAnsi="Tahoma" w:cs="Tahoma"/>
                <w:b/>
                <w:i/>
              </w:rPr>
            </w:pPr>
            <w:r w:rsidRPr="00C8579C">
              <w:rPr>
                <w:rFonts w:ascii="Tahoma" w:hAnsi="Tahoma" w:cs="Tahoma"/>
                <w:b/>
                <w:i/>
              </w:rPr>
              <w:t>4/</w:t>
            </w:r>
            <w:r>
              <w:rPr>
                <w:rFonts w:ascii="Tahoma" w:hAnsi="Tahoma" w:cs="Tahoma"/>
                <w:b/>
                <w:i/>
              </w:rPr>
              <w:t>2</w:t>
            </w:r>
          </w:p>
        </w:tc>
      </w:tr>
    </w:tbl>
    <w:p w14:paraId="310285CE" w14:textId="6C759FC1" w:rsidR="00330EED" w:rsidRPr="007F6546" w:rsidRDefault="007566CF" w:rsidP="00011A1C">
      <w:pPr>
        <w:keepNext/>
        <w:keepLines/>
        <w:jc w:val="both"/>
        <w:rPr>
          <w:rFonts w:ascii="Tahoma" w:hAnsi="Tahoma" w:cs="Tahoma"/>
          <w:sz w:val="16"/>
        </w:rPr>
      </w:pPr>
      <w:r w:rsidRPr="00C8579C">
        <w:rPr>
          <w:rFonts w:ascii="Tahoma" w:hAnsi="Tahoma" w:cs="Tahoma"/>
        </w:rPr>
        <w:t xml:space="preserve">Ponudnik mora prilogo izpolniti, v kolikor uporabi zmogljivost drugih subjektov za izvedbo javnega naročila, </w:t>
      </w:r>
      <w:r w:rsidRPr="00C8579C">
        <w:rPr>
          <w:rFonts w:ascii="Tahoma" w:hAnsi="Tahoma" w:cs="Tahoma"/>
          <w:u w:val="single"/>
        </w:rPr>
        <w:t>ki niso partner/ji v primeru skupne ponudbe ali podizvajalec/ci</w:t>
      </w:r>
      <w:r w:rsidRPr="00C8579C">
        <w:rPr>
          <w:rFonts w:ascii="Tahoma" w:hAnsi="Tahoma" w:cs="Tahoma"/>
        </w:rPr>
        <w:t>.</w:t>
      </w:r>
      <w:r>
        <w:rPr>
          <w:rFonts w:ascii="Tahoma" w:hAnsi="Tahoma" w:cs="Tahoma"/>
        </w:rPr>
        <w:t xml:space="preserve"> Priloga se v </w:t>
      </w:r>
      <w:proofErr w:type="spellStart"/>
      <w:r>
        <w:rPr>
          <w:rFonts w:ascii="Tahoma" w:hAnsi="Tahoma" w:cs="Tahoma"/>
        </w:rPr>
        <w:t>pdf</w:t>
      </w:r>
      <w:proofErr w:type="spellEnd"/>
      <w:r>
        <w:rPr>
          <w:rFonts w:ascii="Tahoma" w:hAnsi="Tahoma" w:cs="Tahoma"/>
        </w:rPr>
        <w:t xml:space="preserve">. formatu naloži v </w:t>
      </w:r>
      <w:r w:rsidRPr="00B6068E">
        <w:rPr>
          <w:rFonts w:ascii="Tahoma" w:hAnsi="Tahoma" w:cs="Tahoma"/>
          <w:b/>
          <w:u w:val="single"/>
        </w:rPr>
        <w:t xml:space="preserve">razdelek </w:t>
      </w:r>
      <w:r w:rsidRPr="00EF0751">
        <w:rPr>
          <w:rFonts w:ascii="Tahoma" w:hAnsi="Tahoma" w:cs="Tahoma"/>
          <w:b/>
          <w:u w:val="single"/>
        </w:rPr>
        <w:t>»DOKUMENTI«, del »Ostale priloge«</w:t>
      </w:r>
      <w:r w:rsidRPr="00EF0751">
        <w:rPr>
          <w:rFonts w:ascii="Tahoma" w:hAnsi="Tahoma" w:cs="Tahoma"/>
        </w:rPr>
        <w:t>.</w:t>
      </w:r>
      <w:r w:rsidRPr="00C8579C">
        <w:rPr>
          <w:rFonts w:ascii="Tahoma" w:hAnsi="Tahoma" w:cs="Tahoma"/>
        </w:rPr>
        <w:t xml:space="preserve"> Ponudnik razmnoži potrebno število izvodov vseh obrazcev. V kolikor ponudnik ne bo uporabil zmogljivosti drugih subjektov za izvedbo javnega naročila, priloge ni potrebno izpolni.</w:t>
      </w:r>
    </w:p>
    <w:p w14:paraId="56543D34" w14:textId="77777777" w:rsidR="005272D1" w:rsidRPr="00C8579C" w:rsidRDefault="005272D1" w:rsidP="00011A1C">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84"/>
      </w:tblGrid>
      <w:tr w:rsidR="00CC4A8A" w:rsidRPr="00C8579C" w14:paraId="5119E43F" w14:textId="77777777" w:rsidTr="00D177C9">
        <w:tc>
          <w:tcPr>
            <w:tcW w:w="7725" w:type="dxa"/>
          </w:tcPr>
          <w:p w14:paraId="3A853AC4" w14:textId="77777777" w:rsidR="00CC4A8A" w:rsidRPr="00C8579C" w:rsidRDefault="00CC4A8A" w:rsidP="00D177C9">
            <w:pPr>
              <w:keepNext/>
              <w:keepLines/>
              <w:jc w:val="both"/>
              <w:rPr>
                <w:rFonts w:ascii="Tahoma" w:hAnsi="Tahoma" w:cs="Tahoma"/>
              </w:rPr>
            </w:pPr>
            <w:r>
              <w:rPr>
                <w:rFonts w:ascii="Tahoma" w:hAnsi="Tahoma" w:cs="Tahoma"/>
              </w:rPr>
              <w:t>TEHNIČNA SPOSOBNOST</w:t>
            </w:r>
          </w:p>
        </w:tc>
        <w:tc>
          <w:tcPr>
            <w:tcW w:w="1484" w:type="dxa"/>
          </w:tcPr>
          <w:p w14:paraId="242C432D" w14:textId="44661DC3" w:rsidR="00CC4A8A" w:rsidRPr="00C8579C" w:rsidRDefault="004C0EB5" w:rsidP="00D177C9">
            <w:pPr>
              <w:keepNext/>
              <w:keepLines/>
              <w:jc w:val="both"/>
              <w:rPr>
                <w:rFonts w:ascii="Tahoma" w:hAnsi="Tahoma" w:cs="Tahoma"/>
                <w:b/>
                <w:i/>
              </w:rPr>
            </w:pPr>
            <w:r>
              <w:rPr>
                <w:rFonts w:ascii="Tahoma" w:hAnsi="Tahoma" w:cs="Tahoma"/>
                <w:b/>
                <w:i/>
              </w:rPr>
              <w:t>Priloga 5</w:t>
            </w:r>
          </w:p>
        </w:tc>
      </w:tr>
    </w:tbl>
    <w:p w14:paraId="296F6587" w14:textId="54E15A40" w:rsidR="00CC4A8A" w:rsidRDefault="00CC4A8A" w:rsidP="00CC4A8A">
      <w:pPr>
        <w:keepNext/>
        <w:keepLines/>
        <w:jc w:val="both"/>
        <w:rPr>
          <w:rFonts w:ascii="Tahoma" w:hAnsi="Tahoma" w:cs="Tahoma"/>
        </w:rPr>
      </w:pPr>
      <w:r>
        <w:rPr>
          <w:rFonts w:ascii="Tahoma" w:hAnsi="Tahoma" w:cs="Tahoma"/>
          <w:szCs w:val="22"/>
        </w:rPr>
        <w:t>Ponudnik za to stranjo dokazila, s katerimi izkazuje tehnično sposobnost</w:t>
      </w:r>
      <w:r>
        <w:rPr>
          <w:rFonts w:ascii="Tahoma" w:hAnsi="Tahoma" w:cs="Tahoma"/>
        </w:rPr>
        <w:t xml:space="preserve">. Priloge se v </w:t>
      </w:r>
      <w:proofErr w:type="spellStart"/>
      <w:r>
        <w:rPr>
          <w:rFonts w:ascii="Tahoma" w:hAnsi="Tahoma" w:cs="Tahoma"/>
        </w:rPr>
        <w:t>pdf</w:t>
      </w:r>
      <w:proofErr w:type="spellEnd"/>
      <w:r>
        <w:rPr>
          <w:rFonts w:ascii="Tahoma" w:hAnsi="Tahoma" w:cs="Tahoma"/>
        </w:rPr>
        <w:t xml:space="preserve">. formatu naloži v </w:t>
      </w:r>
      <w:r w:rsidRPr="00B6068E">
        <w:rPr>
          <w:rFonts w:ascii="Tahoma" w:hAnsi="Tahoma" w:cs="Tahoma"/>
          <w:b/>
          <w:u w:val="single"/>
        </w:rPr>
        <w:t xml:space="preserve">razdelek </w:t>
      </w:r>
      <w:r w:rsidRPr="00EF0751">
        <w:rPr>
          <w:rFonts w:ascii="Tahoma" w:hAnsi="Tahoma" w:cs="Tahoma"/>
          <w:b/>
          <w:u w:val="single"/>
        </w:rPr>
        <w:t>»DOKUMENTI«, del »Ostale priloge«</w:t>
      </w:r>
      <w:r w:rsidRPr="001221AF">
        <w:rPr>
          <w:rFonts w:ascii="Tahoma" w:hAnsi="Tahoma" w:cs="Tahoma"/>
        </w:rPr>
        <w:t>.</w:t>
      </w:r>
    </w:p>
    <w:p w14:paraId="52D15A9C" w14:textId="44BAC2AE" w:rsidR="00F11071" w:rsidRDefault="00F11071" w:rsidP="00011A1C">
      <w:pPr>
        <w:keepNext/>
        <w:keepLines/>
        <w:jc w:val="both"/>
        <w:rPr>
          <w:rFonts w:ascii="Tahoma" w:hAnsi="Tahoma" w:cs="Tahoma"/>
          <w:color w:val="000000" w:themeColor="text1"/>
        </w:rPr>
      </w:pPr>
    </w:p>
    <w:p w14:paraId="4BCB56A4" w14:textId="77777777" w:rsidR="007F6546" w:rsidRPr="00C00614" w:rsidRDefault="007F6546" w:rsidP="00011A1C">
      <w:pPr>
        <w:keepNext/>
        <w:keepLines/>
        <w:jc w:val="both"/>
        <w:rPr>
          <w:rFonts w:ascii="Tahoma" w:hAnsi="Tahoma" w:cs="Tahoma"/>
          <w:color w:val="000000" w:themeColor="text1"/>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72"/>
      </w:tblGrid>
      <w:tr w:rsidR="00C00614" w:rsidRPr="00C00614" w14:paraId="16D69852" w14:textId="77777777" w:rsidTr="00284581">
        <w:tc>
          <w:tcPr>
            <w:tcW w:w="7725" w:type="dxa"/>
          </w:tcPr>
          <w:p w14:paraId="448E0670" w14:textId="77777777" w:rsidR="00AF5910" w:rsidRPr="00C00614" w:rsidRDefault="00AF5910" w:rsidP="00011A1C">
            <w:pPr>
              <w:keepNext/>
              <w:keepLines/>
              <w:jc w:val="both"/>
              <w:rPr>
                <w:rFonts w:ascii="Tahoma" w:hAnsi="Tahoma" w:cs="Tahoma"/>
                <w:color w:val="000000" w:themeColor="text1"/>
              </w:rPr>
            </w:pPr>
            <w:r w:rsidRPr="00C00614">
              <w:rPr>
                <w:rFonts w:ascii="Tahoma" w:hAnsi="Tahoma" w:cs="Tahoma"/>
                <w:color w:val="000000" w:themeColor="text1"/>
              </w:rPr>
              <w:lastRenderedPageBreak/>
              <w:t>STROKOVNA SPOSOBNOST</w:t>
            </w:r>
          </w:p>
        </w:tc>
        <w:tc>
          <w:tcPr>
            <w:tcW w:w="912" w:type="dxa"/>
            <w:tcBorders>
              <w:right w:val="nil"/>
            </w:tcBorders>
          </w:tcPr>
          <w:p w14:paraId="1799C285" w14:textId="77777777" w:rsidR="00AF5910" w:rsidRPr="00C00614" w:rsidRDefault="00AF5910" w:rsidP="00011A1C">
            <w:pPr>
              <w:keepNext/>
              <w:keepLines/>
              <w:jc w:val="both"/>
              <w:rPr>
                <w:rFonts w:ascii="Tahoma" w:hAnsi="Tahoma" w:cs="Tahoma"/>
                <w:b/>
                <w:color w:val="000000" w:themeColor="text1"/>
              </w:rPr>
            </w:pPr>
            <w:r w:rsidRPr="00C00614">
              <w:rPr>
                <w:rFonts w:ascii="Tahoma" w:hAnsi="Tahoma" w:cs="Tahoma"/>
                <w:b/>
                <w:i/>
                <w:color w:val="000000" w:themeColor="text1"/>
              </w:rPr>
              <w:t xml:space="preserve">Priloga </w:t>
            </w:r>
          </w:p>
        </w:tc>
        <w:tc>
          <w:tcPr>
            <w:tcW w:w="572" w:type="dxa"/>
            <w:tcBorders>
              <w:left w:val="nil"/>
            </w:tcBorders>
          </w:tcPr>
          <w:p w14:paraId="00C814E7" w14:textId="77777777" w:rsidR="00AF5910" w:rsidRPr="00C00614" w:rsidRDefault="00AF5910" w:rsidP="00011A1C">
            <w:pPr>
              <w:keepNext/>
              <w:keepLines/>
              <w:jc w:val="both"/>
              <w:rPr>
                <w:rFonts w:ascii="Tahoma" w:hAnsi="Tahoma" w:cs="Tahoma"/>
                <w:b/>
                <w:i/>
                <w:color w:val="000000" w:themeColor="text1"/>
              </w:rPr>
            </w:pPr>
            <w:r w:rsidRPr="00C00614">
              <w:rPr>
                <w:rFonts w:ascii="Tahoma" w:hAnsi="Tahoma" w:cs="Tahoma"/>
                <w:b/>
                <w:i/>
                <w:color w:val="000000" w:themeColor="text1"/>
              </w:rPr>
              <w:t>6</w:t>
            </w:r>
          </w:p>
        </w:tc>
      </w:tr>
    </w:tbl>
    <w:p w14:paraId="419E3052" w14:textId="303DD71F" w:rsidR="00D06180" w:rsidRPr="004C0EB5" w:rsidRDefault="00D06180" w:rsidP="004C0EB5">
      <w:pPr>
        <w:keepNext/>
        <w:keepLines/>
        <w:jc w:val="both"/>
        <w:rPr>
          <w:rFonts w:ascii="Tahoma" w:hAnsi="Tahoma" w:cs="Tahoma"/>
        </w:rPr>
      </w:pPr>
      <w:r w:rsidRPr="00C00614">
        <w:rPr>
          <w:rFonts w:ascii="Tahoma" w:hAnsi="Tahoma" w:cs="Tahoma"/>
          <w:color w:val="000000" w:themeColor="text1"/>
        </w:rPr>
        <w:t xml:space="preserve">Ponudnik mora </w:t>
      </w:r>
      <w:r w:rsidR="00CC4A8A">
        <w:rPr>
          <w:rFonts w:ascii="Tahoma" w:hAnsi="Tahoma" w:cs="Tahoma"/>
          <w:color w:val="000000" w:themeColor="text1"/>
        </w:rPr>
        <w:t xml:space="preserve">zahtevane priloge </w:t>
      </w:r>
      <w:r w:rsidRPr="00C00614">
        <w:rPr>
          <w:rFonts w:ascii="Tahoma" w:hAnsi="Tahoma" w:cs="Tahoma"/>
          <w:color w:val="000000" w:themeColor="text1"/>
        </w:rPr>
        <w:t>izpolni</w:t>
      </w:r>
      <w:r w:rsidR="00CC4A8A">
        <w:rPr>
          <w:rFonts w:ascii="Tahoma" w:hAnsi="Tahoma" w:cs="Tahoma"/>
          <w:color w:val="000000" w:themeColor="text1"/>
        </w:rPr>
        <w:t>ti, podpisati in žigosati ter jih</w:t>
      </w:r>
      <w:r w:rsidRPr="00C00614">
        <w:rPr>
          <w:rFonts w:ascii="Tahoma" w:hAnsi="Tahoma" w:cs="Tahoma"/>
          <w:color w:val="000000" w:themeColor="text1"/>
        </w:rPr>
        <w:t xml:space="preserve"> priložiti v ponudbo</w:t>
      </w:r>
      <w:r w:rsidR="00CC4A8A">
        <w:rPr>
          <w:rFonts w:ascii="Tahoma" w:hAnsi="Tahoma" w:cs="Tahoma"/>
          <w:color w:val="000000" w:themeColor="text1"/>
        </w:rPr>
        <w:t xml:space="preserve"> </w:t>
      </w:r>
      <w:r w:rsidR="00CC4A8A">
        <w:rPr>
          <w:rFonts w:ascii="Tahoma" w:hAnsi="Tahoma" w:cs="Tahoma"/>
        </w:rPr>
        <w:t xml:space="preserve">v </w:t>
      </w:r>
      <w:r w:rsidR="00CC4A8A" w:rsidRPr="00B6068E">
        <w:rPr>
          <w:rFonts w:ascii="Tahoma" w:hAnsi="Tahoma" w:cs="Tahoma"/>
          <w:b/>
          <w:u w:val="single"/>
        </w:rPr>
        <w:t xml:space="preserve">razdelek </w:t>
      </w:r>
      <w:r w:rsidR="00CC4A8A" w:rsidRPr="00EF0751">
        <w:rPr>
          <w:rFonts w:ascii="Tahoma" w:hAnsi="Tahoma" w:cs="Tahoma"/>
          <w:b/>
          <w:u w:val="single"/>
        </w:rPr>
        <w:t>»DOKUMENTI«, del »Ostale priloge«</w:t>
      </w:r>
      <w:r w:rsidR="00CC4A8A" w:rsidRPr="001221AF">
        <w:rPr>
          <w:rFonts w:ascii="Tahoma" w:hAnsi="Tahoma" w:cs="Tahoma"/>
        </w:rPr>
        <w:t>.</w:t>
      </w:r>
    </w:p>
    <w:p w14:paraId="6CB09769" w14:textId="77777777" w:rsidR="00AF5910" w:rsidRPr="00C00614" w:rsidRDefault="00AF5910" w:rsidP="00011A1C">
      <w:pPr>
        <w:keepNext/>
        <w:keepLines/>
        <w:jc w:val="both"/>
        <w:rPr>
          <w:rFonts w:ascii="Tahoma" w:hAnsi="Tahoma" w:cs="Tahoma"/>
          <w:color w:val="000000" w:themeColor="text1"/>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84"/>
      </w:tblGrid>
      <w:tr w:rsidR="00C00614" w:rsidRPr="00C00614" w14:paraId="521942C8" w14:textId="77777777" w:rsidTr="00284581">
        <w:tc>
          <w:tcPr>
            <w:tcW w:w="7725" w:type="dxa"/>
            <w:tcBorders>
              <w:top w:val="single" w:sz="4" w:space="0" w:color="auto"/>
              <w:bottom w:val="single" w:sz="4" w:space="0" w:color="auto"/>
            </w:tcBorders>
          </w:tcPr>
          <w:p w14:paraId="4DAD8297" w14:textId="77777777" w:rsidR="00330EED" w:rsidRPr="00C00614" w:rsidRDefault="00330EED" w:rsidP="00011A1C">
            <w:pPr>
              <w:keepNext/>
              <w:keepLines/>
              <w:rPr>
                <w:rFonts w:ascii="Tahoma" w:hAnsi="Tahoma" w:cs="Tahoma"/>
                <w:color w:val="000000" w:themeColor="text1"/>
              </w:rPr>
            </w:pPr>
            <w:r w:rsidRPr="00C00614">
              <w:rPr>
                <w:color w:val="000000" w:themeColor="text1"/>
              </w:rPr>
              <w:br w:type="page"/>
            </w:r>
            <w:r w:rsidRPr="00C00614">
              <w:rPr>
                <w:rFonts w:ascii="Tahoma" w:hAnsi="Tahoma" w:cs="Tahoma"/>
                <w:color w:val="000000" w:themeColor="text1"/>
                <w:sz w:val="18"/>
              </w:rPr>
              <w:br w:type="page"/>
            </w:r>
            <w:r w:rsidRPr="00C00614">
              <w:rPr>
                <w:rFonts w:ascii="Tahoma" w:hAnsi="Tahoma" w:cs="Tahoma"/>
                <w:color w:val="000000" w:themeColor="text1"/>
              </w:rPr>
              <w:t xml:space="preserve">SEZNAM REFERENC </w:t>
            </w:r>
          </w:p>
        </w:tc>
        <w:tc>
          <w:tcPr>
            <w:tcW w:w="1484" w:type="dxa"/>
            <w:tcBorders>
              <w:top w:val="single" w:sz="4" w:space="0" w:color="auto"/>
              <w:bottom w:val="single" w:sz="4" w:space="0" w:color="auto"/>
            </w:tcBorders>
          </w:tcPr>
          <w:p w14:paraId="1477C6FB" w14:textId="77777777" w:rsidR="00330EED" w:rsidRPr="00C00614" w:rsidRDefault="00330EED" w:rsidP="00011A1C">
            <w:pPr>
              <w:keepNext/>
              <w:keepLines/>
              <w:rPr>
                <w:rFonts w:ascii="Tahoma" w:hAnsi="Tahoma" w:cs="Tahoma"/>
                <w:b/>
                <w:i/>
                <w:color w:val="000000" w:themeColor="text1"/>
              </w:rPr>
            </w:pPr>
            <w:r w:rsidRPr="00C00614">
              <w:rPr>
                <w:rFonts w:ascii="Tahoma" w:hAnsi="Tahoma" w:cs="Tahoma"/>
                <w:b/>
                <w:i/>
                <w:color w:val="000000" w:themeColor="text1"/>
              </w:rPr>
              <w:t xml:space="preserve">Priloga </w:t>
            </w:r>
            <w:r w:rsidR="00AF5910" w:rsidRPr="00C00614">
              <w:rPr>
                <w:rFonts w:ascii="Tahoma" w:hAnsi="Tahoma" w:cs="Tahoma"/>
                <w:b/>
                <w:i/>
                <w:color w:val="000000" w:themeColor="text1"/>
              </w:rPr>
              <w:t>7</w:t>
            </w:r>
            <w:r w:rsidRPr="00C00614">
              <w:rPr>
                <w:rFonts w:ascii="Tahoma" w:hAnsi="Tahoma" w:cs="Tahoma"/>
                <w:b/>
                <w:i/>
                <w:color w:val="000000" w:themeColor="text1"/>
              </w:rPr>
              <w:t>/1</w:t>
            </w:r>
          </w:p>
        </w:tc>
      </w:tr>
    </w:tbl>
    <w:p w14:paraId="2E23C3F4" w14:textId="77777777" w:rsidR="00330EED" w:rsidRPr="00C00614" w:rsidRDefault="00330EED" w:rsidP="00011A1C">
      <w:pPr>
        <w:keepNext/>
        <w:keepLines/>
        <w:jc w:val="both"/>
        <w:rPr>
          <w:rFonts w:ascii="Tahoma" w:hAnsi="Tahoma" w:cs="Tahoma"/>
          <w:color w:val="000000" w:themeColor="text1"/>
        </w:rPr>
      </w:pPr>
      <w:r w:rsidRPr="00C00614">
        <w:rPr>
          <w:rFonts w:ascii="Tahoma" w:hAnsi="Tahoma" w:cs="Tahoma"/>
          <w:color w:val="000000" w:themeColor="text1"/>
        </w:rPr>
        <w:t xml:space="preserve">Ponudnik </w:t>
      </w:r>
      <w:r w:rsidR="00FD3ECE" w:rsidRPr="00C00614">
        <w:rPr>
          <w:rFonts w:ascii="Tahoma" w:hAnsi="Tahoma" w:cs="Tahoma"/>
          <w:color w:val="000000" w:themeColor="text1"/>
        </w:rPr>
        <w:t>v Prilogo vpiše seznam referenc.</w:t>
      </w:r>
    </w:p>
    <w:p w14:paraId="2D21448E" w14:textId="77777777" w:rsidR="00FD3ECE" w:rsidRPr="00C00614" w:rsidRDefault="00FD3ECE" w:rsidP="00011A1C">
      <w:pPr>
        <w:keepNext/>
        <w:keepLines/>
        <w:jc w:val="both"/>
        <w:rPr>
          <w:rFonts w:ascii="Tahoma" w:hAnsi="Tahoma" w:cs="Tahoma"/>
          <w:color w:val="000000" w:themeColor="text1"/>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84"/>
      </w:tblGrid>
      <w:tr w:rsidR="00C00614" w:rsidRPr="00C00614" w14:paraId="76957376" w14:textId="77777777" w:rsidTr="00284581">
        <w:tc>
          <w:tcPr>
            <w:tcW w:w="7725" w:type="dxa"/>
            <w:tcBorders>
              <w:top w:val="single" w:sz="4" w:space="0" w:color="auto"/>
              <w:bottom w:val="single" w:sz="4" w:space="0" w:color="auto"/>
            </w:tcBorders>
          </w:tcPr>
          <w:p w14:paraId="704FB80D" w14:textId="77777777" w:rsidR="00330EED" w:rsidRPr="00C00614" w:rsidRDefault="00330EED" w:rsidP="00011A1C">
            <w:pPr>
              <w:keepNext/>
              <w:keepLines/>
              <w:rPr>
                <w:rFonts w:ascii="Tahoma" w:hAnsi="Tahoma" w:cs="Tahoma"/>
                <w:color w:val="000000" w:themeColor="text1"/>
              </w:rPr>
            </w:pPr>
            <w:r w:rsidRPr="00C00614">
              <w:rPr>
                <w:color w:val="000000" w:themeColor="text1"/>
              </w:rPr>
              <w:br w:type="page"/>
            </w:r>
            <w:r w:rsidRPr="00C00614">
              <w:rPr>
                <w:rFonts w:ascii="Tahoma" w:hAnsi="Tahoma" w:cs="Tahoma"/>
                <w:color w:val="000000" w:themeColor="text1"/>
                <w:sz w:val="18"/>
              </w:rPr>
              <w:br w:type="page"/>
            </w:r>
            <w:r w:rsidRPr="00C00614">
              <w:rPr>
                <w:rFonts w:ascii="Tahoma" w:hAnsi="Tahoma" w:cs="Tahoma"/>
                <w:color w:val="000000" w:themeColor="text1"/>
              </w:rPr>
              <w:t xml:space="preserve">POTRDITEV REFERENC S STRANI POSAMEZNIH NAROČNIKOV </w:t>
            </w:r>
          </w:p>
        </w:tc>
        <w:tc>
          <w:tcPr>
            <w:tcW w:w="1484" w:type="dxa"/>
            <w:tcBorders>
              <w:top w:val="single" w:sz="4" w:space="0" w:color="auto"/>
              <w:bottom w:val="single" w:sz="4" w:space="0" w:color="auto"/>
            </w:tcBorders>
          </w:tcPr>
          <w:p w14:paraId="3D54BAF7" w14:textId="77777777" w:rsidR="00330EED" w:rsidRPr="00C00614" w:rsidRDefault="00330EED" w:rsidP="00011A1C">
            <w:pPr>
              <w:keepNext/>
              <w:keepLines/>
              <w:rPr>
                <w:rFonts w:ascii="Tahoma" w:hAnsi="Tahoma" w:cs="Tahoma"/>
                <w:b/>
                <w:i/>
                <w:color w:val="000000" w:themeColor="text1"/>
              </w:rPr>
            </w:pPr>
            <w:r w:rsidRPr="00C00614">
              <w:rPr>
                <w:rFonts w:ascii="Tahoma" w:hAnsi="Tahoma" w:cs="Tahoma"/>
                <w:b/>
                <w:i/>
                <w:color w:val="000000" w:themeColor="text1"/>
              </w:rPr>
              <w:t xml:space="preserve">Priloga </w:t>
            </w:r>
            <w:r w:rsidR="00AF5910" w:rsidRPr="00C00614">
              <w:rPr>
                <w:rFonts w:ascii="Tahoma" w:hAnsi="Tahoma" w:cs="Tahoma"/>
                <w:b/>
                <w:i/>
                <w:color w:val="000000" w:themeColor="text1"/>
              </w:rPr>
              <w:t>7</w:t>
            </w:r>
            <w:r w:rsidRPr="00C00614">
              <w:rPr>
                <w:rFonts w:ascii="Tahoma" w:hAnsi="Tahoma" w:cs="Tahoma"/>
                <w:b/>
                <w:i/>
                <w:color w:val="000000" w:themeColor="text1"/>
              </w:rPr>
              <w:t>/2</w:t>
            </w:r>
          </w:p>
        </w:tc>
      </w:tr>
    </w:tbl>
    <w:p w14:paraId="5E7B7EFC" w14:textId="77777777" w:rsidR="00330EED" w:rsidRPr="00C00614" w:rsidRDefault="00330EED" w:rsidP="00011A1C">
      <w:pPr>
        <w:keepNext/>
        <w:keepLines/>
        <w:autoSpaceDE w:val="0"/>
        <w:autoSpaceDN w:val="0"/>
        <w:adjustRightInd w:val="0"/>
        <w:jc w:val="both"/>
        <w:rPr>
          <w:rFonts w:ascii="Tahoma" w:hAnsi="Tahoma" w:cs="Tahoma"/>
          <w:color w:val="000000" w:themeColor="text1"/>
        </w:rPr>
      </w:pPr>
      <w:r w:rsidRPr="00C00614">
        <w:rPr>
          <w:rFonts w:ascii="Tahoma" w:hAnsi="Tahoma" w:cs="Tahoma"/>
          <w:bCs/>
          <w:color w:val="000000" w:themeColor="text1"/>
          <w:szCs w:val="22"/>
        </w:rPr>
        <w:t xml:space="preserve">Ponudnik mora v ponudbi priložiti izpolnjeno in podpisano </w:t>
      </w:r>
      <w:r w:rsidR="00AF5910" w:rsidRPr="00C00614">
        <w:rPr>
          <w:rFonts w:ascii="Tahoma" w:hAnsi="Tahoma" w:cs="Tahoma"/>
          <w:bCs/>
          <w:color w:val="000000" w:themeColor="text1"/>
          <w:szCs w:val="22"/>
        </w:rPr>
        <w:t>prilogo</w:t>
      </w:r>
      <w:r w:rsidRPr="00C00614">
        <w:rPr>
          <w:rFonts w:ascii="Tahoma" w:hAnsi="Tahoma" w:cs="Tahoma"/>
          <w:color w:val="000000" w:themeColor="text1"/>
        </w:rPr>
        <w:t>.</w:t>
      </w:r>
    </w:p>
    <w:p w14:paraId="42C372F9" w14:textId="77777777" w:rsidR="000C5B2E" w:rsidRPr="00C00614" w:rsidRDefault="000C5B2E" w:rsidP="00011A1C">
      <w:pPr>
        <w:keepNext/>
        <w:keepLines/>
        <w:autoSpaceDE w:val="0"/>
        <w:autoSpaceDN w:val="0"/>
        <w:adjustRightInd w:val="0"/>
        <w:jc w:val="both"/>
        <w:rPr>
          <w:rFonts w:ascii="Tahoma" w:hAnsi="Tahoma" w:cs="Tahoma"/>
          <w:color w:val="000000" w:themeColor="text1"/>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912"/>
        <w:gridCol w:w="430"/>
      </w:tblGrid>
      <w:tr w:rsidR="00C00614" w:rsidRPr="00C00614" w14:paraId="07644447" w14:textId="77777777" w:rsidTr="00284581">
        <w:tc>
          <w:tcPr>
            <w:tcW w:w="7867" w:type="dxa"/>
          </w:tcPr>
          <w:p w14:paraId="5F1E83BC" w14:textId="77777777" w:rsidR="00C23AD1" w:rsidRPr="00C00614" w:rsidRDefault="00C23AD1" w:rsidP="00011A1C">
            <w:pPr>
              <w:keepNext/>
              <w:keepLines/>
              <w:jc w:val="both"/>
              <w:rPr>
                <w:rFonts w:ascii="Tahoma" w:hAnsi="Tahoma" w:cs="Tahoma"/>
                <w:color w:val="000000" w:themeColor="text1"/>
              </w:rPr>
            </w:pPr>
            <w:r w:rsidRPr="00C00614">
              <w:rPr>
                <w:rFonts w:ascii="Tahoma" w:hAnsi="Tahoma" w:cs="Tahoma"/>
                <w:color w:val="000000" w:themeColor="text1"/>
              </w:rPr>
              <w:t>VZOREC OKVIRNEGA SPORAZUMA</w:t>
            </w:r>
          </w:p>
        </w:tc>
        <w:tc>
          <w:tcPr>
            <w:tcW w:w="912" w:type="dxa"/>
            <w:tcBorders>
              <w:right w:val="nil"/>
            </w:tcBorders>
          </w:tcPr>
          <w:p w14:paraId="30B0B5DD" w14:textId="77777777" w:rsidR="00C23AD1" w:rsidRPr="00C00614" w:rsidRDefault="00C23AD1" w:rsidP="00011A1C">
            <w:pPr>
              <w:keepNext/>
              <w:keepLines/>
              <w:ind w:left="-455" w:firstLine="455"/>
              <w:jc w:val="both"/>
              <w:rPr>
                <w:rFonts w:ascii="Tahoma" w:hAnsi="Tahoma" w:cs="Tahoma"/>
                <w:b/>
                <w:color w:val="000000" w:themeColor="text1"/>
              </w:rPr>
            </w:pPr>
            <w:r w:rsidRPr="00C00614">
              <w:rPr>
                <w:rFonts w:ascii="Tahoma" w:hAnsi="Tahoma" w:cs="Tahoma"/>
                <w:b/>
                <w:i/>
                <w:color w:val="000000" w:themeColor="text1"/>
              </w:rPr>
              <w:t xml:space="preserve">Priloga </w:t>
            </w:r>
          </w:p>
        </w:tc>
        <w:tc>
          <w:tcPr>
            <w:tcW w:w="430" w:type="dxa"/>
            <w:tcBorders>
              <w:left w:val="nil"/>
            </w:tcBorders>
          </w:tcPr>
          <w:p w14:paraId="063DAEB7" w14:textId="77777777" w:rsidR="00C23AD1" w:rsidRPr="00C00614" w:rsidRDefault="00C23AD1" w:rsidP="00011A1C">
            <w:pPr>
              <w:keepNext/>
              <w:keepLines/>
              <w:jc w:val="both"/>
              <w:rPr>
                <w:rFonts w:ascii="Tahoma" w:hAnsi="Tahoma" w:cs="Tahoma"/>
                <w:b/>
                <w:i/>
                <w:color w:val="000000" w:themeColor="text1"/>
              </w:rPr>
            </w:pPr>
            <w:r w:rsidRPr="00C00614">
              <w:rPr>
                <w:rFonts w:ascii="Tahoma" w:hAnsi="Tahoma" w:cs="Tahoma"/>
                <w:b/>
                <w:i/>
                <w:color w:val="000000" w:themeColor="text1"/>
              </w:rPr>
              <w:t>8</w:t>
            </w:r>
          </w:p>
        </w:tc>
      </w:tr>
    </w:tbl>
    <w:p w14:paraId="12DFE19D" w14:textId="4C69B350" w:rsidR="007566CF" w:rsidRPr="00C00614" w:rsidRDefault="007566CF" w:rsidP="00011A1C">
      <w:pPr>
        <w:keepNext/>
        <w:keepLines/>
        <w:jc w:val="both"/>
        <w:rPr>
          <w:rFonts w:ascii="Tahoma" w:hAnsi="Tahoma" w:cs="Tahoma"/>
          <w:color w:val="000000" w:themeColor="text1"/>
        </w:rPr>
      </w:pPr>
      <w:r w:rsidRPr="00C00614">
        <w:rPr>
          <w:rFonts w:ascii="Tahoma" w:hAnsi="Tahoma" w:cs="Tahoma"/>
          <w:color w:val="000000" w:themeColor="text1"/>
        </w:rPr>
        <w:t xml:space="preserve">Ponudnik s podpisom ESPD in Priloge 3/4 potrdi, da se strinja z vsebino okvirnega sporazuma; priloge ni potrebno prilagati k ponudbi. </w:t>
      </w:r>
    </w:p>
    <w:p w14:paraId="36B0AA75" w14:textId="66CF4A74" w:rsidR="00284581" w:rsidRPr="00C8579C" w:rsidRDefault="00284581" w:rsidP="00011A1C">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417"/>
      </w:tblGrid>
      <w:tr w:rsidR="00512963" w:rsidRPr="00C8579C" w14:paraId="479FC6E7" w14:textId="77777777" w:rsidTr="004C0EB5">
        <w:tc>
          <w:tcPr>
            <w:tcW w:w="7792" w:type="dxa"/>
            <w:tcBorders>
              <w:top w:val="single" w:sz="4" w:space="0" w:color="auto"/>
              <w:bottom w:val="single" w:sz="4" w:space="0" w:color="auto"/>
            </w:tcBorders>
          </w:tcPr>
          <w:p w14:paraId="28DF6189" w14:textId="77777777" w:rsidR="00512963" w:rsidRPr="00C8579C" w:rsidRDefault="00512963" w:rsidP="00011A1C">
            <w:pPr>
              <w:keepNext/>
              <w:keepLines/>
              <w:rPr>
                <w:rFonts w:ascii="Tahoma" w:hAnsi="Tahoma" w:cs="Tahoma"/>
              </w:rPr>
            </w:pPr>
            <w:r w:rsidRPr="00C8579C">
              <w:rPr>
                <w:rFonts w:ascii="Tahoma" w:hAnsi="Tahoma" w:cs="Tahoma"/>
              </w:rPr>
              <w:t>ZAVAROVANJE DOBRE IZVEDBE OBVEZNOSTI</w:t>
            </w:r>
          </w:p>
        </w:tc>
        <w:tc>
          <w:tcPr>
            <w:tcW w:w="1417" w:type="dxa"/>
            <w:tcBorders>
              <w:top w:val="single" w:sz="4" w:space="0" w:color="auto"/>
              <w:bottom w:val="single" w:sz="4" w:space="0" w:color="auto"/>
            </w:tcBorders>
          </w:tcPr>
          <w:p w14:paraId="1CAD83A3" w14:textId="6C32E74D" w:rsidR="00512963" w:rsidRPr="00C8579C" w:rsidRDefault="00FD3ECE" w:rsidP="00011A1C">
            <w:pPr>
              <w:keepNext/>
              <w:keepLines/>
              <w:ind w:left="-353" w:firstLine="353"/>
              <w:rPr>
                <w:rFonts w:ascii="Tahoma" w:hAnsi="Tahoma" w:cs="Tahoma"/>
                <w:b/>
                <w:i/>
              </w:rPr>
            </w:pPr>
            <w:r>
              <w:rPr>
                <w:rFonts w:ascii="Tahoma" w:hAnsi="Tahoma" w:cs="Tahoma"/>
                <w:b/>
                <w:i/>
              </w:rPr>
              <w:t>Priloga</w:t>
            </w:r>
            <w:r w:rsidR="00A06F62">
              <w:rPr>
                <w:rFonts w:ascii="Tahoma" w:hAnsi="Tahoma" w:cs="Tahoma"/>
                <w:b/>
                <w:i/>
              </w:rPr>
              <w:t xml:space="preserve"> 9</w:t>
            </w:r>
            <w:r w:rsidR="004C0EB5">
              <w:rPr>
                <w:rFonts w:ascii="Tahoma" w:hAnsi="Tahoma" w:cs="Tahoma"/>
                <w:b/>
                <w:i/>
              </w:rPr>
              <w:t>/1</w:t>
            </w:r>
          </w:p>
        </w:tc>
      </w:tr>
    </w:tbl>
    <w:p w14:paraId="579E58B8" w14:textId="179246A2" w:rsidR="0070004D" w:rsidRDefault="00A92E0F" w:rsidP="00011A1C">
      <w:pPr>
        <w:keepNext/>
        <w:keepLines/>
        <w:jc w:val="both"/>
        <w:rPr>
          <w:rFonts w:ascii="Tahoma" w:hAnsi="Tahoma" w:cs="Tahoma"/>
        </w:rPr>
      </w:pPr>
      <w:r w:rsidRPr="00C8579C">
        <w:rPr>
          <w:rFonts w:ascii="Tahoma" w:hAnsi="Tahoma" w:cs="Tahoma"/>
        </w:rPr>
        <w:t>Razpisni dokumentaciji je priložen vzorec zavarovanja. Vzorca ni treba prilagati ponudbi.</w:t>
      </w:r>
    </w:p>
    <w:p w14:paraId="61AC603C" w14:textId="7C607349" w:rsidR="004C0EB5" w:rsidRDefault="004C0EB5" w:rsidP="00011A1C">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0"/>
        <w:gridCol w:w="1559"/>
      </w:tblGrid>
      <w:tr w:rsidR="004C0EB5" w:rsidRPr="00C8579C" w14:paraId="6949CEA2" w14:textId="77777777" w:rsidTr="00F05A89">
        <w:tc>
          <w:tcPr>
            <w:tcW w:w="7650" w:type="dxa"/>
            <w:tcBorders>
              <w:top w:val="single" w:sz="4" w:space="0" w:color="auto"/>
              <w:bottom w:val="single" w:sz="4" w:space="0" w:color="auto"/>
            </w:tcBorders>
          </w:tcPr>
          <w:p w14:paraId="46040660" w14:textId="7266184C" w:rsidR="004C0EB5" w:rsidRPr="00C8579C" w:rsidRDefault="004C0EB5" w:rsidP="004C0EB5">
            <w:pPr>
              <w:keepNext/>
              <w:keepLines/>
              <w:rPr>
                <w:rFonts w:ascii="Tahoma" w:hAnsi="Tahoma" w:cs="Tahoma"/>
              </w:rPr>
            </w:pPr>
            <w:r w:rsidRPr="00C8579C">
              <w:rPr>
                <w:rFonts w:ascii="Tahoma" w:hAnsi="Tahoma" w:cs="Tahoma"/>
              </w:rPr>
              <w:t xml:space="preserve">ZAVAROVANJE </w:t>
            </w:r>
            <w:r>
              <w:rPr>
                <w:rFonts w:ascii="Tahoma" w:hAnsi="Tahoma" w:cs="Tahoma"/>
              </w:rPr>
              <w:t xml:space="preserve">ODPRAVE NAPAK V GARANCIJSKI DOBI </w:t>
            </w:r>
          </w:p>
        </w:tc>
        <w:tc>
          <w:tcPr>
            <w:tcW w:w="1559" w:type="dxa"/>
            <w:tcBorders>
              <w:top w:val="single" w:sz="4" w:space="0" w:color="auto"/>
              <w:bottom w:val="single" w:sz="4" w:space="0" w:color="auto"/>
            </w:tcBorders>
          </w:tcPr>
          <w:p w14:paraId="23756253" w14:textId="1FCE8E67" w:rsidR="004C0EB5" w:rsidRPr="00C8579C" w:rsidRDefault="004C0EB5" w:rsidP="00F05A89">
            <w:pPr>
              <w:keepNext/>
              <w:keepLines/>
              <w:ind w:left="-353" w:firstLine="353"/>
              <w:rPr>
                <w:rFonts w:ascii="Tahoma" w:hAnsi="Tahoma" w:cs="Tahoma"/>
                <w:b/>
                <w:i/>
              </w:rPr>
            </w:pPr>
            <w:r>
              <w:rPr>
                <w:rFonts w:ascii="Tahoma" w:hAnsi="Tahoma" w:cs="Tahoma"/>
                <w:b/>
                <w:i/>
              </w:rPr>
              <w:t>Priloga 9/2</w:t>
            </w:r>
          </w:p>
        </w:tc>
      </w:tr>
    </w:tbl>
    <w:p w14:paraId="1B33A538" w14:textId="081C85CF" w:rsidR="004C0EB5" w:rsidRDefault="004C0EB5" w:rsidP="00011A1C">
      <w:pPr>
        <w:keepNext/>
        <w:keepLines/>
        <w:jc w:val="both"/>
        <w:rPr>
          <w:rFonts w:ascii="Tahoma" w:hAnsi="Tahoma" w:cs="Tahoma"/>
        </w:rPr>
      </w:pPr>
      <w:r w:rsidRPr="00C8579C">
        <w:rPr>
          <w:rFonts w:ascii="Tahoma" w:hAnsi="Tahoma" w:cs="Tahoma"/>
        </w:rPr>
        <w:t>Razpisni dokumentaciji je priložen vzorec zavarovanja. Vzorca ni treba prilagati ponudbi.</w:t>
      </w:r>
    </w:p>
    <w:p w14:paraId="66B3A27E" w14:textId="04C33D5C" w:rsidR="00284581" w:rsidRDefault="00284581" w:rsidP="00011A1C">
      <w:pPr>
        <w:keepNext/>
        <w:keepLines/>
        <w:jc w:val="both"/>
        <w:rPr>
          <w:rFonts w:ascii="Tahoma" w:hAnsi="Tahoma" w:cs="Tahoma"/>
        </w:rPr>
      </w:pPr>
    </w:p>
    <w:tbl>
      <w:tblPr>
        <w:tblW w:w="9249"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90"/>
        <w:gridCol w:w="1559"/>
      </w:tblGrid>
      <w:tr w:rsidR="00144A0A" w:rsidRPr="00FD18A4" w14:paraId="0401042D" w14:textId="77777777" w:rsidTr="00792A23">
        <w:tc>
          <w:tcPr>
            <w:tcW w:w="7690" w:type="dxa"/>
            <w:tcBorders>
              <w:top w:val="single" w:sz="4" w:space="0" w:color="auto"/>
              <w:bottom w:val="single" w:sz="4" w:space="0" w:color="auto"/>
            </w:tcBorders>
          </w:tcPr>
          <w:p w14:paraId="16B5CEB0" w14:textId="77777777" w:rsidR="00144A0A" w:rsidRPr="00FD18A4" w:rsidRDefault="00144A0A" w:rsidP="00F75AD6">
            <w:pPr>
              <w:keepNext/>
              <w:keepLines/>
              <w:rPr>
                <w:rFonts w:ascii="Tahoma" w:hAnsi="Tahoma" w:cs="Tahoma"/>
              </w:rPr>
            </w:pPr>
            <w:r w:rsidRPr="00FD18A4">
              <w:rPr>
                <w:rFonts w:ascii="Tahoma" w:hAnsi="Tahoma" w:cs="Tahoma"/>
              </w:rPr>
              <w:br w:type="page"/>
            </w:r>
            <w:r w:rsidRPr="00FD18A4">
              <w:rPr>
                <w:rFonts w:ascii="Tahoma" w:hAnsi="Tahoma" w:cs="Tahoma"/>
              </w:rPr>
              <w:br w:type="page"/>
            </w:r>
            <w:r w:rsidRPr="00FD18A4">
              <w:rPr>
                <w:rFonts w:ascii="Tahoma" w:hAnsi="Tahoma" w:cs="Tahoma"/>
              </w:rPr>
              <w:br w:type="page"/>
            </w:r>
            <w:r>
              <w:rPr>
                <w:rFonts w:ascii="Tahoma" w:hAnsi="Tahoma" w:cs="Tahoma"/>
              </w:rPr>
              <w:t>POTRDILO O OGLEDU</w:t>
            </w:r>
          </w:p>
        </w:tc>
        <w:tc>
          <w:tcPr>
            <w:tcW w:w="1559" w:type="dxa"/>
            <w:tcBorders>
              <w:top w:val="single" w:sz="4" w:space="0" w:color="auto"/>
              <w:bottom w:val="single" w:sz="4" w:space="0" w:color="auto"/>
            </w:tcBorders>
          </w:tcPr>
          <w:p w14:paraId="57C6E30B" w14:textId="77777777" w:rsidR="00144A0A" w:rsidRPr="00FD18A4" w:rsidRDefault="00144A0A" w:rsidP="00F75AD6">
            <w:pPr>
              <w:keepNext/>
              <w:keepLines/>
              <w:rPr>
                <w:rFonts w:ascii="Tahoma" w:hAnsi="Tahoma" w:cs="Tahoma"/>
                <w:b/>
                <w:i/>
              </w:rPr>
            </w:pPr>
            <w:r w:rsidRPr="00FD18A4">
              <w:rPr>
                <w:rFonts w:ascii="Tahoma" w:hAnsi="Tahoma" w:cs="Tahoma"/>
                <w:b/>
                <w:i/>
              </w:rPr>
              <w:t xml:space="preserve">Priloga </w:t>
            </w:r>
            <w:r>
              <w:rPr>
                <w:rFonts w:ascii="Tahoma" w:hAnsi="Tahoma" w:cs="Tahoma"/>
                <w:b/>
                <w:i/>
              </w:rPr>
              <w:t>10</w:t>
            </w:r>
          </w:p>
        </w:tc>
      </w:tr>
    </w:tbl>
    <w:p w14:paraId="1C28DAB8" w14:textId="7439F7E5" w:rsidR="00144A0A" w:rsidRDefault="00144A0A" w:rsidP="00011A1C">
      <w:pPr>
        <w:keepNext/>
        <w:keepLines/>
        <w:jc w:val="both"/>
        <w:rPr>
          <w:rFonts w:ascii="Tahoma" w:hAnsi="Tahoma" w:cs="Tahoma"/>
        </w:rPr>
      </w:pPr>
      <w:r>
        <w:rPr>
          <w:rFonts w:ascii="Tahoma" w:hAnsi="Tahoma" w:cs="Tahoma"/>
        </w:rPr>
        <w:t>Ponudnik ob oddaji ponudbe priloži izpolnjeno in podpisano prilogo.</w:t>
      </w:r>
    </w:p>
    <w:p w14:paraId="72E4D0D1" w14:textId="0B4D4F4C" w:rsidR="00144A0A" w:rsidRDefault="00144A0A" w:rsidP="00011A1C">
      <w:pPr>
        <w:keepNext/>
        <w:keepLines/>
        <w:jc w:val="both"/>
        <w:rPr>
          <w:rFonts w:ascii="Tahoma" w:hAnsi="Tahoma" w:cs="Tahoma"/>
        </w:rPr>
      </w:pPr>
    </w:p>
    <w:p w14:paraId="2FE7C9A3" w14:textId="77777777" w:rsidR="004C0EB5" w:rsidRDefault="004C0EB5" w:rsidP="00011A1C">
      <w:pPr>
        <w:keepNext/>
        <w:keepLines/>
        <w:jc w:val="both"/>
        <w:rPr>
          <w:rFonts w:ascii="Tahoma" w:hAnsi="Tahoma" w:cs="Tahoma"/>
        </w:rPr>
      </w:pPr>
    </w:p>
    <w:p w14:paraId="7D671888" w14:textId="0458D50B" w:rsidR="00144A0A" w:rsidRDefault="00144A0A" w:rsidP="00011A1C">
      <w:pPr>
        <w:keepNext/>
        <w:keepLines/>
        <w:jc w:val="both"/>
        <w:rPr>
          <w:rFonts w:ascii="Tahoma" w:hAnsi="Tahoma" w:cs="Tahoma"/>
        </w:rPr>
      </w:pPr>
    </w:p>
    <w:p w14:paraId="5EF1BBD2" w14:textId="34DBCCEF" w:rsidR="00947929" w:rsidRDefault="00947929" w:rsidP="00011A1C">
      <w:pPr>
        <w:keepNext/>
        <w:keepLines/>
        <w:jc w:val="both"/>
        <w:rPr>
          <w:rFonts w:ascii="Tahoma" w:hAnsi="Tahoma" w:cs="Tahoma"/>
        </w:rPr>
      </w:pPr>
    </w:p>
    <w:p w14:paraId="6F51B98C" w14:textId="1239FDE1" w:rsidR="00947929" w:rsidRDefault="00947929" w:rsidP="00011A1C">
      <w:pPr>
        <w:keepNext/>
        <w:keepLines/>
        <w:jc w:val="both"/>
        <w:rPr>
          <w:rFonts w:ascii="Tahoma" w:hAnsi="Tahoma" w:cs="Tahoma"/>
        </w:rPr>
      </w:pPr>
    </w:p>
    <w:p w14:paraId="55CD4ED1" w14:textId="0CF50822" w:rsidR="00947929" w:rsidRDefault="00947929" w:rsidP="00011A1C">
      <w:pPr>
        <w:keepNext/>
        <w:keepLines/>
        <w:jc w:val="both"/>
        <w:rPr>
          <w:rFonts w:ascii="Tahoma" w:hAnsi="Tahoma" w:cs="Tahoma"/>
        </w:rPr>
      </w:pPr>
    </w:p>
    <w:p w14:paraId="2F45C1FD" w14:textId="7F0BD8EF" w:rsidR="00947929" w:rsidRDefault="00947929" w:rsidP="00011A1C">
      <w:pPr>
        <w:keepNext/>
        <w:keepLines/>
        <w:jc w:val="both"/>
        <w:rPr>
          <w:rFonts w:ascii="Tahoma" w:hAnsi="Tahoma" w:cs="Tahoma"/>
        </w:rPr>
      </w:pPr>
    </w:p>
    <w:p w14:paraId="048E3E2A" w14:textId="18ABD960" w:rsidR="00947929" w:rsidRDefault="00947929" w:rsidP="00011A1C">
      <w:pPr>
        <w:keepNext/>
        <w:keepLines/>
        <w:jc w:val="both"/>
        <w:rPr>
          <w:rFonts w:ascii="Tahoma" w:hAnsi="Tahoma" w:cs="Tahoma"/>
        </w:rPr>
      </w:pPr>
    </w:p>
    <w:p w14:paraId="13BEE822" w14:textId="415ADC02" w:rsidR="00947929" w:rsidRDefault="00947929" w:rsidP="00011A1C">
      <w:pPr>
        <w:keepNext/>
        <w:keepLines/>
        <w:jc w:val="both"/>
        <w:rPr>
          <w:rFonts w:ascii="Tahoma" w:hAnsi="Tahoma" w:cs="Tahoma"/>
        </w:rPr>
      </w:pPr>
    </w:p>
    <w:p w14:paraId="55B71483" w14:textId="374DADDE" w:rsidR="00947929" w:rsidRDefault="00947929" w:rsidP="00011A1C">
      <w:pPr>
        <w:keepNext/>
        <w:keepLines/>
        <w:jc w:val="both"/>
        <w:rPr>
          <w:rFonts w:ascii="Tahoma" w:hAnsi="Tahoma" w:cs="Tahoma"/>
        </w:rPr>
      </w:pPr>
    </w:p>
    <w:p w14:paraId="3A13EDBF" w14:textId="3DD7EF53" w:rsidR="00947929" w:rsidRDefault="00947929" w:rsidP="00011A1C">
      <w:pPr>
        <w:keepNext/>
        <w:keepLines/>
        <w:jc w:val="both"/>
        <w:rPr>
          <w:rFonts w:ascii="Tahoma" w:hAnsi="Tahoma" w:cs="Tahoma"/>
        </w:rPr>
      </w:pPr>
    </w:p>
    <w:p w14:paraId="20050C49" w14:textId="204F368E" w:rsidR="00947929" w:rsidRDefault="00947929" w:rsidP="00011A1C">
      <w:pPr>
        <w:keepNext/>
        <w:keepLines/>
        <w:jc w:val="both"/>
        <w:rPr>
          <w:rFonts w:ascii="Tahoma" w:hAnsi="Tahoma" w:cs="Tahoma"/>
        </w:rPr>
      </w:pPr>
    </w:p>
    <w:p w14:paraId="19ECBAC8" w14:textId="15B26ACE" w:rsidR="00947929" w:rsidRDefault="00947929" w:rsidP="00011A1C">
      <w:pPr>
        <w:keepNext/>
        <w:keepLines/>
        <w:jc w:val="both"/>
        <w:rPr>
          <w:rFonts w:ascii="Tahoma" w:hAnsi="Tahoma" w:cs="Tahoma"/>
        </w:rPr>
      </w:pPr>
    </w:p>
    <w:p w14:paraId="78B82983" w14:textId="6D5EFB8B" w:rsidR="00947929" w:rsidRDefault="00947929" w:rsidP="00011A1C">
      <w:pPr>
        <w:keepNext/>
        <w:keepLines/>
        <w:jc w:val="both"/>
        <w:rPr>
          <w:rFonts w:ascii="Tahoma" w:hAnsi="Tahoma" w:cs="Tahoma"/>
        </w:rPr>
      </w:pPr>
    </w:p>
    <w:p w14:paraId="6FE4ECB1" w14:textId="5CDD913B" w:rsidR="00947929" w:rsidRDefault="00947929" w:rsidP="00011A1C">
      <w:pPr>
        <w:keepNext/>
        <w:keepLines/>
        <w:jc w:val="both"/>
        <w:rPr>
          <w:rFonts w:ascii="Tahoma" w:hAnsi="Tahoma" w:cs="Tahoma"/>
        </w:rPr>
      </w:pPr>
    </w:p>
    <w:p w14:paraId="3B196923" w14:textId="606B9478" w:rsidR="00947929" w:rsidRDefault="00947929" w:rsidP="00011A1C">
      <w:pPr>
        <w:keepNext/>
        <w:keepLines/>
        <w:jc w:val="both"/>
        <w:rPr>
          <w:rFonts w:ascii="Tahoma" w:hAnsi="Tahoma" w:cs="Tahoma"/>
        </w:rPr>
      </w:pPr>
    </w:p>
    <w:p w14:paraId="1A2BB72F" w14:textId="375CA85A" w:rsidR="00947929" w:rsidRDefault="00947929" w:rsidP="00011A1C">
      <w:pPr>
        <w:keepNext/>
        <w:keepLines/>
        <w:jc w:val="both"/>
        <w:rPr>
          <w:rFonts w:ascii="Tahoma" w:hAnsi="Tahoma" w:cs="Tahoma"/>
        </w:rPr>
      </w:pPr>
    </w:p>
    <w:p w14:paraId="78B3473A" w14:textId="39628287" w:rsidR="00947929" w:rsidRDefault="00947929" w:rsidP="00011A1C">
      <w:pPr>
        <w:keepNext/>
        <w:keepLines/>
        <w:jc w:val="both"/>
        <w:rPr>
          <w:rFonts w:ascii="Tahoma" w:hAnsi="Tahoma" w:cs="Tahoma"/>
        </w:rPr>
      </w:pPr>
    </w:p>
    <w:p w14:paraId="133656FA" w14:textId="7AF11DFB" w:rsidR="00947929" w:rsidRDefault="00947929" w:rsidP="00011A1C">
      <w:pPr>
        <w:keepNext/>
        <w:keepLines/>
        <w:jc w:val="both"/>
        <w:rPr>
          <w:rFonts w:ascii="Tahoma" w:hAnsi="Tahoma" w:cs="Tahoma"/>
        </w:rPr>
      </w:pPr>
    </w:p>
    <w:p w14:paraId="0F181B86" w14:textId="51753BDF" w:rsidR="00947929" w:rsidRDefault="00947929" w:rsidP="00011A1C">
      <w:pPr>
        <w:keepNext/>
        <w:keepLines/>
        <w:jc w:val="both"/>
        <w:rPr>
          <w:rFonts w:ascii="Tahoma" w:hAnsi="Tahoma" w:cs="Tahoma"/>
        </w:rPr>
      </w:pPr>
    </w:p>
    <w:p w14:paraId="1986AD1C" w14:textId="7687551C" w:rsidR="00947929" w:rsidRDefault="00947929" w:rsidP="00011A1C">
      <w:pPr>
        <w:keepNext/>
        <w:keepLines/>
        <w:jc w:val="both"/>
        <w:rPr>
          <w:rFonts w:ascii="Tahoma" w:hAnsi="Tahoma" w:cs="Tahoma"/>
        </w:rPr>
      </w:pPr>
    </w:p>
    <w:p w14:paraId="40D90909" w14:textId="02FE065C" w:rsidR="00947929" w:rsidRDefault="00947929" w:rsidP="00011A1C">
      <w:pPr>
        <w:keepNext/>
        <w:keepLines/>
        <w:jc w:val="both"/>
        <w:rPr>
          <w:rFonts w:ascii="Tahoma" w:hAnsi="Tahoma" w:cs="Tahoma"/>
        </w:rPr>
      </w:pPr>
    </w:p>
    <w:p w14:paraId="6646A87F" w14:textId="6DAC9BDC" w:rsidR="00947929" w:rsidRDefault="00947929" w:rsidP="00011A1C">
      <w:pPr>
        <w:keepNext/>
        <w:keepLines/>
        <w:jc w:val="both"/>
        <w:rPr>
          <w:rFonts w:ascii="Tahoma" w:hAnsi="Tahoma" w:cs="Tahoma"/>
        </w:rPr>
      </w:pPr>
    </w:p>
    <w:p w14:paraId="11E43A64" w14:textId="729F6B0C" w:rsidR="00947929" w:rsidRDefault="00947929" w:rsidP="00011A1C">
      <w:pPr>
        <w:keepNext/>
        <w:keepLines/>
        <w:jc w:val="both"/>
        <w:rPr>
          <w:rFonts w:ascii="Tahoma" w:hAnsi="Tahoma" w:cs="Tahoma"/>
        </w:rPr>
      </w:pPr>
    </w:p>
    <w:p w14:paraId="68DA9BD3" w14:textId="189C66C0" w:rsidR="00947929" w:rsidRDefault="00947929" w:rsidP="00011A1C">
      <w:pPr>
        <w:keepNext/>
        <w:keepLines/>
        <w:jc w:val="both"/>
        <w:rPr>
          <w:rFonts w:ascii="Tahoma" w:hAnsi="Tahoma" w:cs="Tahoma"/>
        </w:rPr>
      </w:pPr>
    </w:p>
    <w:p w14:paraId="431E9756" w14:textId="67305B9B" w:rsidR="00947929" w:rsidRDefault="00947929" w:rsidP="00011A1C">
      <w:pPr>
        <w:keepNext/>
        <w:keepLines/>
        <w:jc w:val="both"/>
        <w:rPr>
          <w:rFonts w:ascii="Tahoma" w:hAnsi="Tahoma" w:cs="Tahoma"/>
        </w:rPr>
      </w:pPr>
    </w:p>
    <w:p w14:paraId="45372D7D" w14:textId="426F9F38" w:rsidR="00947929" w:rsidRDefault="00947929" w:rsidP="00011A1C">
      <w:pPr>
        <w:keepNext/>
        <w:keepLines/>
        <w:jc w:val="both"/>
        <w:rPr>
          <w:rFonts w:ascii="Tahoma" w:hAnsi="Tahoma" w:cs="Tahoma"/>
        </w:rPr>
      </w:pPr>
    </w:p>
    <w:p w14:paraId="4F3BEDB3" w14:textId="1631AD80" w:rsidR="007F6546" w:rsidRDefault="007F6546" w:rsidP="00011A1C">
      <w:pPr>
        <w:keepNext/>
        <w:keepLines/>
        <w:jc w:val="both"/>
        <w:rPr>
          <w:rFonts w:ascii="Tahoma" w:hAnsi="Tahoma" w:cs="Tahoma"/>
        </w:rPr>
      </w:pPr>
    </w:p>
    <w:p w14:paraId="0AD9C193" w14:textId="1A4FF904" w:rsidR="007F6546" w:rsidRDefault="007F6546" w:rsidP="00011A1C">
      <w:pPr>
        <w:keepNext/>
        <w:keepLines/>
        <w:jc w:val="both"/>
        <w:rPr>
          <w:rFonts w:ascii="Tahoma" w:hAnsi="Tahoma" w:cs="Tahoma"/>
        </w:rPr>
      </w:pPr>
    </w:p>
    <w:p w14:paraId="0910CC33" w14:textId="004A4AF7" w:rsidR="007F6546" w:rsidRDefault="007F6546" w:rsidP="00011A1C">
      <w:pPr>
        <w:keepNext/>
        <w:keepLines/>
        <w:jc w:val="both"/>
        <w:rPr>
          <w:rFonts w:ascii="Tahoma" w:hAnsi="Tahoma" w:cs="Tahoma"/>
        </w:rPr>
      </w:pPr>
    </w:p>
    <w:p w14:paraId="3D2A86B3" w14:textId="77777777" w:rsidR="007F6546" w:rsidRDefault="007F6546" w:rsidP="00011A1C">
      <w:pPr>
        <w:keepNext/>
        <w:keepLines/>
        <w:jc w:val="both"/>
        <w:rPr>
          <w:rFonts w:ascii="Tahoma" w:hAnsi="Tahoma" w:cs="Tahoma"/>
        </w:rPr>
      </w:pPr>
    </w:p>
    <w:p w14:paraId="348D3F58" w14:textId="11F1AF38" w:rsidR="00947929" w:rsidRDefault="00947929" w:rsidP="00011A1C">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768"/>
      </w:tblGrid>
      <w:tr w:rsidR="006C1AC9" w:rsidRPr="00C8579C" w14:paraId="725B91C6" w14:textId="77777777" w:rsidTr="00961534">
        <w:tc>
          <w:tcPr>
            <w:tcW w:w="7725" w:type="dxa"/>
          </w:tcPr>
          <w:p w14:paraId="04CC4530" w14:textId="795DCD62" w:rsidR="006C1AC9" w:rsidRPr="00C8579C" w:rsidRDefault="00993FEA" w:rsidP="005573B1">
            <w:pPr>
              <w:keepNext/>
              <w:keepLines/>
              <w:jc w:val="both"/>
              <w:rPr>
                <w:rFonts w:ascii="Tahoma" w:hAnsi="Tahoma" w:cs="Tahoma"/>
              </w:rPr>
            </w:pPr>
            <w:r>
              <w:rPr>
                <w:rFonts w:ascii="Tahoma" w:hAnsi="Tahoma" w:cs="Tahoma"/>
              </w:rPr>
              <w:lastRenderedPageBreak/>
              <w:t>POVZETEK P</w:t>
            </w:r>
            <w:r w:rsidR="005573B1">
              <w:rPr>
                <w:rFonts w:ascii="Tahoma" w:hAnsi="Tahoma" w:cs="Tahoma"/>
              </w:rPr>
              <w:t>ONUDBENE CENE</w:t>
            </w:r>
          </w:p>
        </w:tc>
        <w:tc>
          <w:tcPr>
            <w:tcW w:w="1768" w:type="dxa"/>
          </w:tcPr>
          <w:p w14:paraId="2B86EDBF" w14:textId="77777777" w:rsidR="006C1AC9" w:rsidRPr="00C8579C" w:rsidRDefault="006C1AC9" w:rsidP="00011A1C">
            <w:pPr>
              <w:keepNext/>
              <w:keepLines/>
              <w:jc w:val="both"/>
              <w:rPr>
                <w:rFonts w:ascii="Tahoma" w:hAnsi="Tahoma" w:cs="Tahoma"/>
                <w:b/>
                <w:i/>
              </w:rPr>
            </w:pPr>
          </w:p>
        </w:tc>
      </w:tr>
    </w:tbl>
    <w:p w14:paraId="3DF44D85" w14:textId="77777777" w:rsidR="006C1AC9" w:rsidRPr="00C8579C" w:rsidRDefault="006C1AC9" w:rsidP="00011A1C">
      <w:pPr>
        <w:keepNext/>
        <w:keepLines/>
        <w:jc w:val="both"/>
        <w:rPr>
          <w:rFonts w:ascii="Tahoma" w:hAnsi="Tahoma" w:cs="Tahoma"/>
        </w:rPr>
      </w:pPr>
    </w:p>
    <w:p w14:paraId="604EB311" w14:textId="77777777" w:rsidR="006C1AC9" w:rsidRPr="00C8579C" w:rsidRDefault="006C1AC9" w:rsidP="00011A1C">
      <w:pPr>
        <w:keepNext/>
        <w:keepLines/>
        <w:jc w:val="both"/>
        <w:rPr>
          <w:rFonts w:ascii="Tahoma" w:hAnsi="Tahoma" w:cs="Tahoma"/>
          <w:i/>
        </w:rPr>
      </w:pPr>
      <w:r w:rsidRPr="00C8579C">
        <w:rPr>
          <w:rFonts w:ascii="Tahoma" w:hAnsi="Tahoma" w:cs="Tahoma"/>
          <w:b/>
        </w:rPr>
        <w:t>Ponudnik: ________________________________</w:t>
      </w:r>
      <w:r w:rsidR="00CC21D3" w:rsidRPr="00C8579C">
        <w:rPr>
          <w:rFonts w:ascii="Tahoma" w:hAnsi="Tahoma" w:cs="Tahoma"/>
          <w:b/>
        </w:rPr>
        <w:t>_____________________________</w:t>
      </w:r>
      <w:r w:rsidRPr="00C8579C">
        <w:rPr>
          <w:rFonts w:ascii="Tahoma" w:hAnsi="Tahoma" w:cs="Tahoma"/>
          <w:b/>
        </w:rPr>
        <w:t xml:space="preserve"> </w:t>
      </w:r>
      <w:r w:rsidRPr="00C8579C">
        <w:rPr>
          <w:rFonts w:ascii="Tahoma" w:hAnsi="Tahoma" w:cs="Tahoma"/>
          <w:i/>
        </w:rPr>
        <w:t>(naziv ponudnika)</w:t>
      </w:r>
    </w:p>
    <w:p w14:paraId="46388584" w14:textId="77777777" w:rsidR="006C1AC9" w:rsidRPr="00C8579C" w:rsidRDefault="006C1AC9" w:rsidP="00011A1C">
      <w:pPr>
        <w:keepNext/>
        <w:keepLines/>
        <w:jc w:val="both"/>
        <w:rPr>
          <w:rFonts w:ascii="Tahoma" w:hAnsi="Tahoma" w:cs="Tahoma"/>
        </w:rPr>
      </w:pPr>
    </w:p>
    <w:p w14:paraId="0166F9D7" w14:textId="5FFEEB30" w:rsidR="006C1AC9" w:rsidRPr="00C8579C" w:rsidRDefault="006C1AC9" w:rsidP="00011A1C">
      <w:pPr>
        <w:keepNext/>
        <w:keepLines/>
        <w:jc w:val="both"/>
        <w:rPr>
          <w:rFonts w:ascii="Tahoma" w:hAnsi="Tahoma" w:cs="Tahoma"/>
          <w:b/>
        </w:rPr>
      </w:pPr>
      <w:r w:rsidRPr="00C8579C">
        <w:rPr>
          <w:rFonts w:ascii="Tahoma" w:hAnsi="Tahoma" w:cs="Tahoma"/>
        </w:rPr>
        <w:t xml:space="preserve">oddajamo </w:t>
      </w:r>
      <w:r w:rsidRPr="00C8579C">
        <w:rPr>
          <w:rFonts w:ascii="Tahoma" w:hAnsi="Tahoma" w:cs="Tahoma"/>
          <w:b/>
        </w:rPr>
        <w:t xml:space="preserve">PONUDBO št.: </w:t>
      </w:r>
      <w:r w:rsidRPr="00C8579C">
        <w:rPr>
          <w:rFonts w:ascii="Tahoma" w:hAnsi="Tahoma" w:cs="Tahoma"/>
        </w:rPr>
        <w:t>__________________________ za javno naročilo št.</w:t>
      </w:r>
      <w:r w:rsidRPr="00C8579C">
        <w:rPr>
          <w:rFonts w:ascii="Tahoma" w:hAnsi="Tahoma" w:cs="Tahoma"/>
          <w:b/>
        </w:rPr>
        <w:t xml:space="preserve"> </w:t>
      </w:r>
      <w:r w:rsidR="00DD0752">
        <w:rPr>
          <w:rFonts w:ascii="Tahoma" w:hAnsi="Tahoma" w:cs="Tahoma"/>
          <w:b/>
        </w:rPr>
        <w:t>VKS-227/22</w:t>
      </w:r>
      <w:r w:rsidR="00032CA0" w:rsidRPr="00C8579C">
        <w:rPr>
          <w:rFonts w:ascii="Tahoma" w:hAnsi="Tahoma" w:cs="Tahoma"/>
          <w:b/>
        </w:rPr>
        <w:t xml:space="preserve"> </w:t>
      </w:r>
      <w:r w:rsidRPr="00C8579C">
        <w:rPr>
          <w:rFonts w:ascii="Tahoma" w:hAnsi="Tahoma" w:cs="Tahoma"/>
          <w:b/>
        </w:rPr>
        <w:t xml:space="preserve">– </w:t>
      </w:r>
      <w:r w:rsidR="00DD0752" w:rsidRPr="00DD0752">
        <w:rPr>
          <w:rFonts w:ascii="Tahoma" w:hAnsi="Tahoma" w:cs="Tahoma"/>
          <w:b/>
        </w:rPr>
        <w:t>Dobava rezervnih delov, preventivno vzdrževanje in servisiranje požarne zaščite in tehničnega varovanja na lokaciji RCERO</w:t>
      </w:r>
    </w:p>
    <w:p w14:paraId="668B5B42" w14:textId="6A5A02B9" w:rsidR="006C1AC9" w:rsidRDefault="006C1AC9" w:rsidP="00011A1C">
      <w:pPr>
        <w:keepNext/>
        <w:keepLines/>
        <w:jc w:val="both"/>
        <w:rPr>
          <w:rFonts w:ascii="Tahoma" w:hAnsi="Tahoma" w:cs="Tahoma"/>
          <w:b/>
        </w:rPr>
      </w:pPr>
      <w:r w:rsidRPr="00C8579C">
        <w:rPr>
          <w:rFonts w:ascii="Tahoma" w:hAnsi="Tahoma" w:cs="Tahoma"/>
          <w:b/>
        </w:rPr>
        <w:t xml:space="preserve"> </w:t>
      </w:r>
    </w:p>
    <w:p w14:paraId="1A27543E" w14:textId="77777777" w:rsidR="005272D1" w:rsidRDefault="005272D1" w:rsidP="00011A1C">
      <w:pPr>
        <w:keepNext/>
        <w:keepLines/>
        <w:jc w:val="both"/>
        <w:rPr>
          <w:rFonts w:ascii="Tahoma" w:hAnsi="Tahoma" w:cs="Tahoma"/>
          <w:b/>
        </w:rPr>
      </w:pPr>
    </w:p>
    <w:p w14:paraId="0B38EEFD" w14:textId="77777777" w:rsidR="00EE22F4" w:rsidRPr="00C8579C" w:rsidRDefault="00EE22F4" w:rsidP="00011A1C">
      <w:pPr>
        <w:keepNext/>
        <w:keepLines/>
        <w:jc w:val="both"/>
        <w:rPr>
          <w:rFonts w:ascii="Tahoma" w:hAnsi="Tahoma" w:cs="Tahoma"/>
          <w:b/>
        </w:rPr>
      </w:pPr>
    </w:p>
    <w:p w14:paraId="22351017" w14:textId="77777777" w:rsidR="006C1AC9" w:rsidRPr="00C8579C" w:rsidRDefault="006C1AC9" w:rsidP="006F589C">
      <w:pPr>
        <w:pStyle w:val="Odstavekseznama"/>
        <w:keepNext/>
        <w:keepLines/>
        <w:numPr>
          <w:ilvl w:val="0"/>
          <w:numId w:val="15"/>
        </w:numPr>
        <w:ind w:hanging="720"/>
        <w:jc w:val="both"/>
        <w:rPr>
          <w:rFonts w:ascii="Tahoma" w:hAnsi="Tahoma" w:cs="Tahoma"/>
          <w:b/>
        </w:rPr>
      </w:pPr>
      <w:r w:rsidRPr="00C8579C">
        <w:rPr>
          <w:rFonts w:ascii="Tahoma" w:hAnsi="Tahoma" w:cs="Tahoma"/>
          <w:b/>
        </w:rPr>
        <w:t xml:space="preserve">PONUDBENA </w:t>
      </w:r>
      <w:r w:rsidR="00EE22F4">
        <w:rPr>
          <w:rFonts w:ascii="Tahoma" w:hAnsi="Tahoma" w:cs="Tahoma"/>
          <w:b/>
        </w:rPr>
        <w:t>VREDNOST V EUR BREZ DDV</w:t>
      </w:r>
      <w:r w:rsidRPr="00C8579C">
        <w:rPr>
          <w:rFonts w:ascii="Tahoma" w:hAnsi="Tahoma" w:cs="Tahoma"/>
          <w:b/>
        </w:rPr>
        <w:t xml:space="preserve"> </w:t>
      </w:r>
    </w:p>
    <w:p w14:paraId="68B71453" w14:textId="77777777" w:rsidR="006C1AC9" w:rsidRPr="00C8579C" w:rsidRDefault="006C1AC9" w:rsidP="00011A1C">
      <w:pPr>
        <w:keepNext/>
        <w:keepLines/>
        <w:jc w:val="both"/>
        <w:rPr>
          <w:rFonts w:ascii="Tahoma" w:hAnsi="Tahoma" w:cs="Tahoma"/>
          <w:b/>
        </w:rPr>
      </w:pPr>
    </w:p>
    <w:p w14:paraId="5293A96A" w14:textId="77777777" w:rsidR="006C1AC9" w:rsidRPr="00C8579C" w:rsidRDefault="006C1AC9" w:rsidP="00011A1C">
      <w:pPr>
        <w:keepNext/>
        <w:keepLines/>
        <w:jc w:val="both"/>
        <w:rPr>
          <w:rFonts w:ascii="Tahoma" w:hAnsi="Tahoma" w:cs="Tahoma"/>
          <w:b/>
          <w:highlight w:val="yellow"/>
        </w:rPr>
      </w:pPr>
    </w:p>
    <w:tbl>
      <w:tblPr>
        <w:tblStyle w:val="Tabelamrea"/>
        <w:tblW w:w="9067" w:type="dxa"/>
        <w:tblLook w:val="04A0" w:firstRow="1" w:lastRow="0" w:firstColumn="1" w:lastColumn="0" w:noHBand="0" w:noVBand="1"/>
      </w:tblPr>
      <w:tblGrid>
        <w:gridCol w:w="5382"/>
        <w:gridCol w:w="3685"/>
      </w:tblGrid>
      <w:tr w:rsidR="00EE22F4" w14:paraId="61721BC6" w14:textId="77777777" w:rsidTr="00EE22F4">
        <w:tc>
          <w:tcPr>
            <w:tcW w:w="5382" w:type="dxa"/>
          </w:tcPr>
          <w:p w14:paraId="05D72B9E" w14:textId="77777777" w:rsidR="00EE22F4" w:rsidRPr="00EE22F4" w:rsidRDefault="00EE22F4" w:rsidP="00011A1C">
            <w:pPr>
              <w:keepNext/>
              <w:keepLines/>
              <w:spacing w:before="240" w:after="240"/>
              <w:jc w:val="both"/>
              <w:rPr>
                <w:rFonts w:ascii="Tahoma" w:hAnsi="Tahoma" w:cs="Tahoma"/>
                <w:b/>
              </w:rPr>
            </w:pPr>
            <w:r w:rsidRPr="00EE22F4">
              <w:rPr>
                <w:rFonts w:ascii="Tahoma" w:hAnsi="Tahoma" w:cs="Tahoma"/>
                <w:b/>
              </w:rPr>
              <w:t>SKUPNA PONUDBENA VREDNOST V EUR BREZ DDV</w:t>
            </w:r>
          </w:p>
        </w:tc>
        <w:tc>
          <w:tcPr>
            <w:tcW w:w="3685" w:type="dxa"/>
          </w:tcPr>
          <w:p w14:paraId="2AB0F34A" w14:textId="77777777" w:rsidR="00EE22F4" w:rsidRDefault="00EE22F4" w:rsidP="00011A1C">
            <w:pPr>
              <w:keepNext/>
              <w:keepLines/>
              <w:rPr>
                <w:rFonts w:ascii="Tahoma" w:hAnsi="Tahoma" w:cs="Tahoma"/>
              </w:rPr>
            </w:pPr>
          </w:p>
        </w:tc>
      </w:tr>
    </w:tbl>
    <w:p w14:paraId="71A0561D" w14:textId="77777777" w:rsidR="005853DD" w:rsidRPr="00C8579C" w:rsidRDefault="005853DD" w:rsidP="00011A1C">
      <w:pPr>
        <w:keepNext/>
        <w:keepLines/>
        <w:rPr>
          <w:rFonts w:ascii="Tahoma" w:hAnsi="Tahoma" w:cs="Tahoma"/>
        </w:rPr>
      </w:pPr>
    </w:p>
    <w:p w14:paraId="2F1498E9" w14:textId="77777777" w:rsidR="006C1AC9" w:rsidRPr="00C8579C" w:rsidRDefault="006C1AC9" w:rsidP="00011A1C">
      <w:pPr>
        <w:keepNext/>
        <w:keepLines/>
        <w:rPr>
          <w:rFonts w:ascii="Tahoma" w:hAnsi="Tahoma" w:cs="Tahoma"/>
        </w:rPr>
      </w:pPr>
    </w:p>
    <w:p w14:paraId="443AFE95" w14:textId="54F49168" w:rsidR="00F67E06" w:rsidRDefault="00F67E06" w:rsidP="00011A1C">
      <w:pPr>
        <w:keepNext/>
        <w:keepLines/>
        <w:jc w:val="both"/>
        <w:rPr>
          <w:rFonts w:ascii="Tahoma" w:hAnsi="Tahoma" w:cs="Tahoma"/>
        </w:rPr>
      </w:pPr>
    </w:p>
    <w:p w14:paraId="457B2AEF" w14:textId="213F1957" w:rsidR="00CC4A8A" w:rsidRDefault="00CC4A8A" w:rsidP="00011A1C">
      <w:pPr>
        <w:keepNext/>
        <w:keepLines/>
        <w:jc w:val="both"/>
        <w:rPr>
          <w:rFonts w:ascii="Tahoma" w:hAnsi="Tahoma" w:cs="Tahoma"/>
        </w:rPr>
      </w:pPr>
    </w:p>
    <w:p w14:paraId="0CBBD7C7" w14:textId="77777777" w:rsidR="00CC4A8A" w:rsidRPr="00C8579C" w:rsidRDefault="00CC4A8A" w:rsidP="00011A1C">
      <w:pPr>
        <w:keepNext/>
        <w:keepLines/>
        <w:jc w:val="both"/>
        <w:rPr>
          <w:rFonts w:ascii="Tahoma" w:hAnsi="Tahoma" w:cs="Tahoma"/>
        </w:rPr>
      </w:pPr>
    </w:p>
    <w:p w14:paraId="26456F19" w14:textId="77777777" w:rsidR="00C23AD1" w:rsidRPr="00C8579C" w:rsidRDefault="00C23AD1" w:rsidP="00011A1C">
      <w:pPr>
        <w:keepNext/>
        <w:keepLines/>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127"/>
        <w:gridCol w:w="3543"/>
      </w:tblGrid>
      <w:tr w:rsidR="00C23AD1" w:rsidRPr="00C8579C" w14:paraId="5CDA152E" w14:textId="77777777" w:rsidTr="00FF7983">
        <w:trPr>
          <w:trHeight w:val="235"/>
        </w:trPr>
        <w:tc>
          <w:tcPr>
            <w:tcW w:w="3402" w:type="dxa"/>
            <w:tcBorders>
              <w:bottom w:val="single" w:sz="4" w:space="0" w:color="auto"/>
            </w:tcBorders>
          </w:tcPr>
          <w:p w14:paraId="50C3EB2C" w14:textId="77777777" w:rsidR="00C23AD1" w:rsidRPr="00C8579C" w:rsidRDefault="00C23AD1" w:rsidP="00011A1C">
            <w:pPr>
              <w:keepNext/>
              <w:keepLines/>
              <w:jc w:val="both"/>
              <w:rPr>
                <w:rFonts w:ascii="Tahoma" w:hAnsi="Tahoma" w:cs="Tahoma"/>
                <w:snapToGrid w:val="0"/>
                <w:color w:val="000000"/>
              </w:rPr>
            </w:pPr>
          </w:p>
        </w:tc>
        <w:tc>
          <w:tcPr>
            <w:tcW w:w="2127" w:type="dxa"/>
          </w:tcPr>
          <w:p w14:paraId="0721CFB4" w14:textId="77777777" w:rsidR="00C23AD1" w:rsidRPr="00C8579C" w:rsidRDefault="00C23AD1" w:rsidP="00011A1C">
            <w:pPr>
              <w:keepNext/>
              <w:keepLines/>
              <w:jc w:val="center"/>
              <w:rPr>
                <w:rFonts w:ascii="Tahoma" w:hAnsi="Tahoma" w:cs="Tahoma"/>
                <w:snapToGrid w:val="0"/>
                <w:color w:val="000000"/>
              </w:rPr>
            </w:pPr>
          </w:p>
        </w:tc>
        <w:tc>
          <w:tcPr>
            <w:tcW w:w="3543" w:type="dxa"/>
            <w:tcBorders>
              <w:bottom w:val="single" w:sz="4" w:space="0" w:color="auto"/>
            </w:tcBorders>
          </w:tcPr>
          <w:p w14:paraId="3729E244" w14:textId="77777777" w:rsidR="00C23AD1" w:rsidRPr="00C8579C" w:rsidRDefault="00C23AD1" w:rsidP="00011A1C">
            <w:pPr>
              <w:keepNext/>
              <w:keepLines/>
              <w:tabs>
                <w:tab w:val="left" w:pos="567"/>
                <w:tab w:val="num" w:pos="851"/>
                <w:tab w:val="left" w:pos="993"/>
              </w:tabs>
              <w:jc w:val="both"/>
              <w:rPr>
                <w:rFonts w:ascii="Tahoma" w:hAnsi="Tahoma" w:cs="Tahoma"/>
                <w:snapToGrid w:val="0"/>
                <w:color w:val="000000"/>
                <w:sz w:val="28"/>
              </w:rPr>
            </w:pPr>
          </w:p>
        </w:tc>
      </w:tr>
      <w:tr w:rsidR="00C23AD1" w:rsidRPr="00C8579C" w14:paraId="43339A9C" w14:textId="77777777" w:rsidTr="00FF7983">
        <w:trPr>
          <w:trHeight w:val="235"/>
        </w:trPr>
        <w:tc>
          <w:tcPr>
            <w:tcW w:w="3402" w:type="dxa"/>
            <w:tcBorders>
              <w:top w:val="single" w:sz="4" w:space="0" w:color="auto"/>
            </w:tcBorders>
          </w:tcPr>
          <w:p w14:paraId="356B74AE" w14:textId="77777777" w:rsidR="00C23AD1" w:rsidRPr="00C8579C" w:rsidRDefault="00C23AD1" w:rsidP="00011A1C">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127" w:type="dxa"/>
          </w:tcPr>
          <w:p w14:paraId="7668116C" w14:textId="77777777" w:rsidR="00C23AD1" w:rsidRPr="00C8579C" w:rsidRDefault="00C23AD1" w:rsidP="00011A1C">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543" w:type="dxa"/>
            <w:tcBorders>
              <w:top w:val="single" w:sz="4" w:space="0" w:color="auto"/>
            </w:tcBorders>
          </w:tcPr>
          <w:p w14:paraId="117150C0" w14:textId="029E106C" w:rsidR="00C23AD1" w:rsidRPr="00C8579C" w:rsidRDefault="00C23AD1" w:rsidP="00011A1C">
            <w:pPr>
              <w:keepNext/>
              <w:keepLines/>
              <w:jc w:val="center"/>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Ime in priimek ter</w:t>
            </w:r>
            <w:r w:rsidRPr="00C8579C">
              <w:rPr>
                <w:rFonts w:ascii="Tahoma" w:hAnsi="Tahoma" w:cs="Tahoma"/>
                <w:snapToGrid w:val="0"/>
                <w:color w:val="000000"/>
              </w:rPr>
              <w:t xml:space="preserve"> podpis</w:t>
            </w:r>
            <w:r w:rsidR="00FF7983">
              <w:rPr>
                <w:rFonts w:ascii="Tahoma" w:hAnsi="Tahoma" w:cs="Tahoma"/>
                <w:snapToGrid w:val="0"/>
                <w:color w:val="000000"/>
              </w:rPr>
              <w:t xml:space="preserve"> </w:t>
            </w:r>
            <w:r w:rsidR="00697311">
              <w:rPr>
                <w:rFonts w:ascii="Tahoma" w:hAnsi="Tahoma" w:cs="Tahoma"/>
                <w:snapToGrid w:val="0"/>
                <w:color w:val="000000"/>
              </w:rPr>
              <w:t>predstavnika</w:t>
            </w:r>
            <w:r w:rsidR="00697311" w:rsidRPr="00C8579C">
              <w:rPr>
                <w:rFonts w:ascii="Tahoma" w:hAnsi="Tahoma" w:cs="Tahoma"/>
                <w:snapToGrid w:val="0"/>
                <w:color w:val="000000"/>
              </w:rPr>
              <w:t xml:space="preserve"> </w:t>
            </w:r>
            <w:r w:rsidRPr="00C8579C">
              <w:rPr>
                <w:rFonts w:ascii="Tahoma" w:hAnsi="Tahoma" w:cs="Tahoma"/>
                <w:snapToGrid w:val="0"/>
                <w:color w:val="000000"/>
              </w:rPr>
              <w:t>ponudnika)</w:t>
            </w:r>
          </w:p>
        </w:tc>
      </w:tr>
    </w:tbl>
    <w:p w14:paraId="2DBF29BD" w14:textId="77777777" w:rsidR="00C23AD1" w:rsidRPr="00C8579C" w:rsidRDefault="00C23AD1" w:rsidP="00011A1C">
      <w:pPr>
        <w:keepNext/>
        <w:keepLines/>
        <w:jc w:val="both"/>
        <w:rPr>
          <w:rFonts w:ascii="Tahoma" w:hAnsi="Tahoma" w:cs="Tahoma"/>
        </w:rPr>
      </w:pPr>
    </w:p>
    <w:p w14:paraId="19B1140D" w14:textId="77777777" w:rsidR="00CC21D3" w:rsidRPr="00C8579C" w:rsidRDefault="00CC21D3" w:rsidP="00011A1C">
      <w:pPr>
        <w:keepNext/>
        <w:keepLines/>
        <w:rPr>
          <w:rFonts w:ascii="Tahoma" w:hAnsi="Tahoma" w:cs="Tahoma"/>
        </w:rPr>
      </w:pPr>
    </w:p>
    <w:p w14:paraId="395AE8C7" w14:textId="77777777" w:rsidR="00032CA0" w:rsidRPr="00C8579C" w:rsidRDefault="00032CA0" w:rsidP="00011A1C">
      <w:pPr>
        <w:keepNext/>
        <w:keepLines/>
        <w:rPr>
          <w:rFonts w:ascii="Tahoma" w:hAnsi="Tahoma" w:cs="Tahoma"/>
        </w:rPr>
      </w:pPr>
    </w:p>
    <w:p w14:paraId="6FA0DAA7" w14:textId="77777777" w:rsidR="00032CA0" w:rsidRPr="00C8579C" w:rsidRDefault="00032CA0" w:rsidP="00011A1C">
      <w:pPr>
        <w:keepNext/>
        <w:keepLines/>
        <w:rPr>
          <w:rFonts w:ascii="Tahoma" w:hAnsi="Tahoma" w:cs="Tahoma"/>
        </w:rPr>
      </w:pPr>
    </w:p>
    <w:p w14:paraId="08F139FF" w14:textId="18A527DA" w:rsidR="00032CA0" w:rsidRDefault="00032CA0" w:rsidP="00011A1C">
      <w:pPr>
        <w:keepNext/>
        <w:keepLines/>
        <w:rPr>
          <w:rFonts w:ascii="Tahoma" w:hAnsi="Tahoma" w:cs="Tahoma"/>
        </w:rPr>
      </w:pPr>
    </w:p>
    <w:p w14:paraId="12F6A1CD" w14:textId="22D4C9A4" w:rsidR="004C0EB5" w:rsidRDefault="004C0EB5" w:rsidP="00011A1C">
      <w:pPr>
        <w:keepNext/>
        <w:keepLines/>
        <w:rPr>
          <w:rFonts w:ascii="Tahoma" w:hAnsi="Tahoma" w:cs="Tahoma"/>
        </w:rPr>
      </w:pPr>
    </w:p>
    <w:p w14:paraId="58486FDE" w14:textId="5D88DC5D" w:rsidR="004C0EB5" w:rsidRDefault="004C0EB5" w:rsidP="00011A1C">
      <w:pPr>
        <w:keepNext/>
        <w:keepLines/>
        <w:rPr>
          <w:rFonts w:ascii="Tahoma" w:hAnsi="Tahoma" w:cs="Tahoma"/>
        </w:rPr>
      </w:pPr>
    </w:p>
    <w:p w14:paraId="667AB339" w14:textId="1C5E3FE2" w:rsidR="004C0EB5" w:rsidRDefault="004C0EB5" w:rsidP="00011A1C">
      <w:pPr>
        <w:keepNext/>
        <w:keepLines/>
        <w:rPr>
          <w:rFonts w:ascii="Tahoma" w:hAnsi="Tahoma" w:cs="Tahoma"/>
        </w:rPr>
      </w:pPr>
    </w:p>
    <w:p w14:paraId="66C594B8" w14:textId="01AD81C4" w:rsidR="004C0EB5" w:rsidRDefault="004C0EB5" w:rsidP="00011A1C">
      <w:pPr>
        <w:keepNext/>
        <w:keepLines/>
        <w:rPr>
          <w:rFonts w:ascii="Tahoma" w:hAnsi="Tahoma" w:cs="Tahoma"/>
        </w:rPr>
      </w:pPr>
    </w:p>
    <w:p w14:paraId="7857E423" w14:textId="04B801B6" w:rsidR="004C0EB5" w:rsidRDefault="004C0EB5" w:rsidP="00011A1C">
      <w:pPr>
        <w:keepNext/>
        <w:keepLines/>
        <w:rPr>
          <w:rFonts w:ascii="Tahoma" w:hAnsi="Tahoma" w:cs="Tahoma"/>
        </w:rPr>
      </w:pPr>
    </w:p>
    <w:p w14:paraId="222643B7" w14:textId="3C5FF741" w:rsidR="004C0EB5" w:rsidRDefault="004C0EB5" w:rsidP="00011A1C">
      <w:pPr>
        <w:keepNext/>
        <w:keepLines/>
        <w:rPr>
          <w:rFonts w:ascii="Tahoma" w:hAnsi="Tahoma" w:cs="Tahoma"/>
        </w:rPr>
      </w:pPr>
    </w:p>
    <w:p w14:paraId="489D44F7" w14:textId="6249E681" w:rsidR="004C0EB5" w:rsidRDefault="004C0EB5" w:rsidP="00011A1C">
      <w:pPr>
        <w:keepNext/>
        <w:keepLines/>
        <w:rPr>
          <w:rFonts w:ascii="Tahoma" w:hAnsi="Tahoma" w:cs="Tahoma"/>
        </w:rPr>
      </w:pPr>
    </w:p>
    <w:p w14:paraId="481CBF8D" w14:textId="74DADF52" w:rsidR="004C0EB5" w:rsidRDefault="004C0EB5" w:rsidP="00011A1C">
      <w:pPr>
        <w:keepNext/>
        <w:keepLines/>
        <w:rPr>
          <w:rFonts w:ascii="Tahoma" w:hAnsi="Tahoma" w:cs="Tahoma"/>
        </w:rPr>
      </w:pPr>
    </w:p>
    <w:p w14:paraId="0BB64DD2" w14:textId="7BBE7D71" w:rsidR="004C0EB5" w:rsidRDefault="004C0EB5" w:rsidP="00011A1C">
      <w:pPr>
        <w:keepNext/>
        <w:keepLines/>
        <w:rPr>
          <w:rFonts w:ascii="Tahoma" w:hAnsi="Tahoma" w:cs="Tahoma"/>
        </w:rPr>
      </w:pPr>
    </w:p>
    <w:p w14:paraId="55DF3F9A" w14:textId="67446D15" w:rsidR="004C0EB5" w:rsidRDefault="004C0EB5" w:rsidP="00011A1C">
      <w:pPr>
        <w:keepNext/>
        <w:keepLines/>
        <w:rPr>
          <w:rFonts w:ascii="Tahoma" w:hAnsi="Tahoma" w:cs="Tahoma"/>
        </w:rPr>
      </w:pPr>
    </w:p>
    <w:p w14:paraId="4719A97A" w14:textId="098FC6E4" w:rsidR="004C0EB5" w:rsidRDefault="004C0EB5" w:rsidP="00011A1C">
      <w:pPr>
        <w:keepNext/>
        <w:keepLines/>
        <w:rPr>
          <w:rFonts w:ascii="Tahoma" w:hAnsi="Tahoma" w:cs="Tahoma"/>
        </w:rPr>
      </w:pPr>
    </w:p>
    <w:p w14:paraId="6BCDD392" w14:textId="73AA20DF" w:rsidR="004C0EB5" w:rsidRDefault="004C0EB5" w:rsidP="00011A1C">
      <w:pPr>
        <w:keepNext/>
        <w:keepLines/>
        <w:rPr>
          <w:rFonts w:ascii="Tahoma" w:hAnsi="Tahoma" w:cs="Tahoma"/>
        </w:rPr>
      </w:pPr>
    </w:p>
    <w:p w14:paraId="60BC0704" w14:textId="2E1EC427" w:rsidR="004C0EB5" w:rsidRDefault="004C0EB5" w:rsidP="00011A1C">
      <w:pPr>
        <w:keepNext/>
        <w:keepLines/>
        <w:rPr>
          <w:rFonts w:ascii="Tahoma" w:hAnsi="Tahoma" w:cs="Tahoma"/>
        </w:rPr>
      </w:pPr>
    </w:p>
    <w:p w14:paraId="6D57C603" w14:textId="17B44739" w:rsidR="004C0EB5" w:rsidRDefault="004C0EB5" w:rsidP="00011A1C">
      <w:pPr>
        <w:keepNext/>
        <w:keepLines/>
        <w:rPr>
          <w:rFonts w:ascii="Tahoma" w:hAnsi="Tahoma" w:cs="Tahoma"/>
        </w:rPr>
      </w:pPr>
    </w:p>
    <w:p w14:paraId="7A1D037C" w14:textId="5954508D" w:rsidR="004C0EB5" w:rsidRDefault="004C0EB5" w:rsidP="00011A1C">
      <w:pPr>
        <w:keepNext/>
        <w:keepLines/>
        <w:rPr>
          <w:rFonts w:ascii="Tahoma" w:hAnsi="Tahoma" w:cs="Tahoma"/>
        </w:rPr>
      </w:pPr>
    </w:p>
    <w:p w14:paraId="12A32909" w14:textId="457FABA5" w:rsidR="004C0EB5" w:rsidRDefault="004C0EB5" w:rsidP="00011A1C">
      <w:pPr>
        <w:keepNext/>
        <w:keepLines/>
        <w:rPr>
          <w:rFonts w:ascii="Tahoma" w:hAnsi="Tahoma" w:cs="Tahoma"/>
        </w:rPr>
      </w:pPr>
    </w:p>
    <w:p w14:paraId="4DE8BBD9" w14:textId="5D6CADE5" w:rsidR="004C0EB5" w:rsidRDefault="004C0EB5" w:rsidP="00011A1C">
      <w:pPr>
        <w:keepNext/>
        <w:keepLines/>
        <w:rPr>
          <w:rFonts w:ascii="Tahoma" w:hAnsi="Tahoma" w:cs="Tahoma"/>
        </w:rPr>
      </w:pPr>
    </w:p>
    <w:p w14:paraId="2D5821DA" w14:textId="27204507" w:rsidR="004C0EB5" w:rsidRDefault="004C0EB5" w:rsidP="00011A1C">
      <w:pPr>
        <w:keepNext/>
        <w:keepLines/>
        <w:rPr>
          <w:rFonts w:ascii="Tahoma" w:hAnsi="Tahoma" w:cs="Tahoma"/>
        </w:rPr>
      </w:pPr>
    </w:p>
    <w:p w14:paraId="1C04F00B" w14:textId="4111BD0A" w:rsidR="004C0EB5" w:rsidRDefault="004C0EB5" w:rsidP="00011A1C">
      <w:pPr>
        <w:keepNext/>
        <w:keepLines/>
        <w:rPr>
          <w:rFonts w:ascii="Tahoma" w:hAnsi="Tahoma" w:cs="Tahoma"/>
        </w:rPr>
      </w:pPr>
    </w:p>
    <w:p w14:paraId="608E0385" w14:textId="060B68FD" w:rsidR="004C0EB5" w:rsidRDefault="004C0EB5" w:rsidP="00011A1C">
      <w:pPr>
        <w:keepNext/>
        <w:keepLines/>
        <w:rPr>
          <w:rFonts w:ascii="Tahoma" w:hAnsi="Tahoma" w:cs="Tahoma"/>
        </w:rPr>
      </w:pPr>
    </w:p>
    <w:p w14:paraId="7EC75F8A" w14:textId="50B63C0A" w:rsidR="004C0EB5" w:rsidRDefault="004C0EB5" w:rsidP="00011A1C">
      <w:pPr>
        <w:keepNext/>
        <w:keepLines/>
        <w:rPr>
          <w:rFonts w:ascii="Tahoma" w:hAnsi="Tahoma" w:cs="Tahoma"/>
        </w:rPr>
      </w:pPr>
    </w:p>
    <w:p w14:paraId="7A2A2F5C" w14:textId="77777777" w:rsidR="00947929" w:rsidRDefault="00947929" w:rsidP="00011A1C">
      <w:pPr>
        <w:keepNext/>
        <w:keepLines/>
        <w:rPr>
          <w:rFonts w:ascii="Tahoma" w:hAnsi="Tahoma" w:cs="Tahoma"/>
        </w:rPr>
      </w:pPr>
    </w:p>
    <w:p w14:paraId="5B19BCBF" w14:textId="17BCB9D2" w:rsidR="004C0EB5" w:rsidRDefault="004C0EB5" w:rsidP="00011A1C">
      <w:pPr>
        <w:keepNext/>
        <w:keepLines/>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0C5B08" w:rsidRPr="00C8579C" w14:paraId="2E686C6D" w14:textId="77777777" w:rsidTr="00284581">
        <w:tc>
          <w:tcPr>
            <w:tcW w:w="7725" w:type="dxa"/>
          </w:tcPr>
          <w:p w14:paraId="7BBFFA12" w14:textId="77777777" w:rsidR="000C5B08" w:rsidRPr="00C8579C" w:rsidRDefault="000C5B08" w:rsidP="00011A1C">
            <w:pPr>
              <w:keepNext/>
              <w:keepLines/>
              <w:jc w:val="both"/>
              <w:rPr>
                <w:rFonts w:ascii="Tahoma" w:hAnsi="Tahoma" w:cs="Tahoma"/>
              </w:rPr>
            </w:pPr>
            <w:r w:rsidRPr="00C8579C">
              <w:rPr>
                <w:rFonts w:ascii="Tahoma" w:hAnsi="Tahoma" w:cs="Tahoma"/>
              </w:rPr>
              <w:lastRenderedPageBreak/>
              <w:t xml:space="preserve">ESPD – </w:t>
            </w:r>
            <w:r w:rsidRPr="00C8579C">
              <w:rPr>
                <w:rFonts w:ascii="Tahoma" w:hAnsi="Tahoma" w:cs="Tahoma"/>
                <w:b/>
              </w:rPr>
              <w:t>ponudnik</w:t>
            </w:r>
          </w:p>
        </w:tc>
        <w:tc>
          <w:tcPr>
            <w:tcW w:w="1626" w:type="dxa"/>
          </w:tcPr>
          <w:p w14:paraId="0EE97CE1" w14:textId="61FB7922" w:rsidR="000C5B08" w:rsidRPr="00C8579C" w:rsidRDefault="000C5B08" w:rsidP="00011A1C">
            <w:pPr>
              <w:keepNext/>
              <w:keepLines/>
              <w:jc w:val="both"/>
              <w:rPr>
                <w:rFonts w:ascii="Tahoma" w:hAnsi="Tahoma" w:cs="Tahoma"/>
                <w:b/>
              </w:rPr>
            </w:pPr>
            <w:r>
              <w:rPr>
                <w:rFonts w:ascii="Tahoma" w:hAnsi="Tahoma" w:cs="Tahoma"/>
                <w:b/>
              </w:rPr>
              <w:t>Priloga 3</w:t>
            </w:r>
            <w:r w:rsidR="00792A23">
              <w:rPr>
                <w:rFonts w:ascii="Tahoma" w:hAnsi="Tahoma" w:cs="Tahoma"/>
                <w:b/>
              </w:rPr>
              <w:t>a</w:t>
            </w:r>
          </w:p>
        </w:tc>
      </w:tr>
    </w:tbl>
    <w:p w14:paraId="1B2DB45C" w14:textId="77777777" w:rsidR="00792A23" w:rsidRDefault="00792A23" w:rsidP="00961534">
      <w:pPr>
        <w:keepNext/>
        <w:keepLines/>
        <w:jc w:val="both"/>
        <w:rPr>
          <w:rFonts w:ascii="Tahoma" w:hAnsi="Tahoma" w:cs="Tahoma"/>
          <w:i/>
        </w:rPr>
      </w:pPr>
    </w:p>
    <w:p w14:paraId="3B270D69" w14:textId="207DF506" w:rsidR="00792A23" w:rsidRPr="00792A23" w:rsidRDefault="00792A23" w:rsidP="00961534">
      <w:pPr>
        <w:keepNext/>
        <w:keepLines/>
        <w:jc w:val="both"/>
        <w:rPr>
          <w:rFonts w:ascii="Tahoma" w:hAnsi="Tahoma" w:cs="Tahoma"/>
          <w:i/>
        </w:rPr>
      </w:pPr>
      <w:r w:rsidRPr="00792A23">
        <w:rPr>
          <w:rFonts w:ascii="Tahoma" w:hAnsi="Tahoma" w:cs="Tahoma"/>
          <w:i/>
        </w:rPr>
        <w:t>Navodilo:</w:t>
      </w:r>
    </w:p>
    <w:p w14:paraId="016AE168" w14:textId="5AC4636C" w:rsidR="00961534" w:rsidRPr="00792A23" w:rsidRDefault="00961534" w:rsidP="00961534">
      <w:pPr>
        <w:keepNext/>
        <w:keepLines/>
        <w:jc w:val="both"/>
        <w:rPr>
          <w:rFonts w:ascii="Tahoma" w:hAnsi="Tahoma" w:cs="Tahoma"/>
          <w:i/>
        </w:rPr>
      </w:pPr>
      <w:r w:rsidRPr="00792A23">
        <w:rPr>
          <w:rFonts w:ascii="Tahoma" w:hAnsi="Tahoma" w:cs="Tahoma"/>
          <w:i/>
        </w:rPr>
        <w:t>Ponudnik (oz. glavni partner v primeru skupne ponudbe) mora svoj obrazec ESPD izpolniti ter ga v .</w:t>
      </w:r>
      <w:proofErr w:type="spellStart"/>
      <w:r w:rsidRPr="00792A23">
        <w:rPr>
          <w:rFonts w:ascii="Tahoma" w:hAnsi="Tahoma" w:cs="Tahoma"/>
          <w:i/>
        </w:rPr>
        <w:t>pdf</w:t>
      </w:r>
      <w:proofErr w:type="spellEnd"/>
      <w:r w:rsidRPr="00792A23">
        <w:rPr>
          <w:rFonts w:ascii="Tahoma" w:hAnsi="Tahoma" w:cs="Tahoma"/>
          <w:i/>
        </w:rPr>
        <w:t xml:space="preserve"> formatu ali v elektronski obliki (nepodpisan .</w:t>
      </w:r>
      <w:proofErr w:type="spellStart"/>
      <w:r w:rsidRPr="00792A23">
        <w:rPr>
          <w:rFonts w:ascii="Tahoma" w:hAnsi="Tahoma" w:cs="Tahoma"/>
          <w:i/>
        </w:rPr>
        <w:t>xml</w:t>
      </w:r>
      <w:proofErr w:type="spellEnd"/>
      <w:r w:rsidRPr="00792A23">
        <w:rPr>
          <w:rFonts w:ascii="Tahoma" w:hAnsi="Tahoma" w:cs="Tahoma"/>
          <w:i/>
        </w:rPr>
        <w:t xml:space="preserve"> format, ki bo podpisan hkrati z oddajo ponudbe) naložiti na informacijski sistem e-JN </w:t>
      </w:r>
      <w:r w:rsidRPr="00792A23">
        <w:rPr>
          <w:rFonts w:ascii="Tahoma" w:hAnsi="Tahoma" w:cs="Tahoma"/>
          <w:b/>
          <w:i/>
          <w:u w:val="single"/>
        </w:rPr>
        <w:t>v razdelek »Dokumenti - ESPD - ponudnik«</w:t>
      </w:r>
      <w:r w:rsidRPr="00792A23">
        <w:rPr>
          <w:rFonts w:ascii="Tahoma" w:hAnsi="Tahoma" w:cs="Tahoma"/>
          <w:i/>
          <w:u w:val="single"/>
        </w:rPr>
        <w:t>.</w:t>
      </w:r>
      <w:r w:rsidRPr="00792A23">
        <w:rPr>
          <w:rFonts w:ascii="Tahoma" w:hAnsi="Tahoma" w:cs="Tahoma"/>
          <w:i/>
        </w:rPr>
        <w:t xml:space="preserve"> </w:t>
      </w:r>
    </w:p>
    <w:p w14:paraId="77145D46" w14:textId="77109B62" w:rsidR="00C87794" w:rsidRPr="00C8579C" w:rsidRDefault="00C87794" w:rsidP="00011A1C">
      <w:pPr>
        <w:keepNext/>
        <w:keepLines/>
        <w:jc w:val="both"/>
        <w:rPr>
          <w:rFonts w:ascii="Tahoma" w:hAnsi="Tahoma" w:cs="Tahoma"/>
        </w:rPr>
      </w:pPr>
    </w:p>
    <w:p w14:paraId="634B31CD" w14:textId="77777777" w:rsidR="00C87794" w:rsidRPr="00C8579C" w:rsidRDefault="00C87794" w:rsidP="00011A1C">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0C5B08" w:rsidRPr="00C8579C" w14:paraId="3EC17E49" w14:textId="77777777" w:rsidTr="00284581">
        <w:tc>
          <w:tcPr>
            <w:tcW w:w="7725" w:type="dxa"/>
          </w:tcPr>
          <w:p w14:paraId="56C26A8D" w14:textId="77777777" w:rsidR="000C5B08" w:rsidRPr="00C8579C" w:rsidRDefault="000C5B08" w:rsidP="00011A1C">
            <w:pPr>
              <w:keepNext/>
              <w:keepLines/>
              <w:jc w:val="both"/>
              <w:rPr>
                <w:rFonts w:ascii="Tahoma" w:hAnsi="Tahoma" w:cs="Tahoma"/>
              </w:rPr>
            </w:pPr>
            <w:r w:rsidRPr="00C8579C">
              <w:rPr>
                <w:rFonts w:ascii="Tahoma" w:hAnsi="Tahoma" w:cs="Tahoma"/>
              </w:rPr>
              <w:t xml:space="preserve">ESPD – </w:t>
            </w:r>
            <w:r w:rsidRPr="00C8579C">
              <w:rPr>
                <w:rFonts w:ascii="Tahoma" w:hAnsi="Tahoma" w:cs="Tahoma"/>
                <w:b/>
              </w:rPr>
              <w:t>ostali sodelujoči</w:t>
            </w:r>
          </w:p>
        </w:tc>
        <w:tc>
          <w:tcPr>
            <w:tcW w:w="1626" w:type="dxa"/>
          </w:tcPr>
          <w:p w14:paraId="7B7E7E55" w14:textId="7835F0C5" w:rsidR="000C5B08" w:rsidRPr="00C8579C" w:rsidRDefault="000C5B08" w:rsidP="00011A1C">
            <w:pPr>
              <w:keepNext/>
              <w:keepLines/>
              <w:jc w:val="both"/>
              <w:rPr>
                <w:rFonts w:ascii="Tahoma" w:hAnsi="Tahoma" w:cs="Tahoma"/>
                <w:b/>
              </w:rPr>
            </w:pPr>
            <w:r>
              <w:rPr>
                <w:rFonts w:ascii="Tahoma" w:hAnsi="Tahoma" w:cs="Tahoma"/>
                <w:b/>
              </w:rPr>
              <w:t>Priloga 3</w:t>
            </w:r>
            <w:r w:rsidR="00792A23">
              <w:rPr>
                <w:rFonts w:ascii="Tahoma" w:hAnsi="Tahoma" w:cs="Tahoma"/>
                <w:b/>
              </w:rPr>
              <w:t>b</w:t>
            </w:r>
          </w:p>
        </w:tc>
      </w:tr>
    </w:tbl>
    <w:p w14:paraId="0054EF5B" w14:textId="77777777" w:rsidR="00792A23" w:rsidRPr="00792A23" w:rsidRDefault="00792A23" w:rsidP="00792A23">
      <w:pPr>
        <w:keepNext/>
        <w:keepLines/>
        <w:jc w:val="both"/>
        <w:rPr>
          <w:rFonts w:ascii="Tahoma" w:hAnsi="Tahoma" w:cs="Tahoma"/>
          <w:i/>
        </w:rPr>
      </w:pPr>
    </w:p>
    <w:p w14:paraId="66B7BC4B" w14:textId="206290AD" w:rsidR="00792A23" w:rsidRPr="00792A23" w:rsidRDefault="00792A23" w:rsidP="00792A23">
      <w:pPr>
        <w:keepNext/>
        <w:keepLines/>
        <w:jc w:val="both"/>
        <w:rPr>
          <w:rFonts w:ascii="Tahoma" w:hAnsi="Tahoma" w:cs="Tahoma"/>
          <w:i/>
        </w:rPr>
      </w:pPr>
      <w:r w:rsidRPr="00792A23">
        <w:rPr>
          <w:rFonts w:ascii="Tahoma" w:hAnsi="Tahoma" w:cs="Tahoma"/>
          <w:i/>
        </w:rPr>
        <w:t>Navodilo:</w:t>
      </w:r>
    </w:p>
    <w:p w14:paraId="1D9E603C" w14:textId="555144AE" w:rsidR="00C23AD1" w:rsidRPr="00C8579C" w:rsidRDefault="00961534" w:rsidP="00961534">
      <w:pPr>
        <w:keepNext/>
        <w:keepLines/>
        <w:jc w:val="both"/>
        <w:rPr>
          <w:rFonts w:ascii="Tahoma" w:hAnsi="Tahoma" w:cs="Tahoma"/>
        </w:rPr>
      </w:pPr>
      <w:r w:rsidRPr="00792A23">
        <w:rPr>
          <w:rFonts w:ascii="Tahoma" w:hAnsi="Tahoma" w:cs="Tahoma"/>
          <w:i/>
        </w:rPr>
        <w:t xml:space="preserve">Za vse v ponudbi navedene </w:t>
      </w:r>
      <w:r w:rsidRPr="00792A23">
        <w:rPr>
          <w:rFonts w:ascii="Tahoma" w:hAnsi="Tahoma" w:cs="Tahoma"/>
          <w:i/>
          <w:u w:val="single"/>
        </w:rPr>
        <w:t>partnerje</w:t>
      </w:r>
      <w:r w:rsidRPr="00792A23">
        <w:rPr>
          <w:rFonts w:ascii="Tahoma" w:hAnsi="Tahoma" w:cs="Tahoma"/>
          <w:i/>
        </w:rPr>
        <w:t xml:space="preserve"> </w:t>
      </w:r>
      <w:r w:rsidRPr="00792A23">
        <w:rPr>
          <w:rFonts w:ascii="Tahoma" w:hAnsi="Tahoma" w:cs="Tahoma"/>
          <w:i/>
          <w:sz w:val="18"/>
        </w:rPr>
        <w:t>(v primeru skupne ponudbe)</w:t>
      </w:r>
      <w:r w:rsidRPr="00792A23">
        <w:rPr>
          <w:rFonts w:ascii="Tahoma" w:hAnsi="Tahoma" w:cs="Tahoma"/>
          <w:i/>
        </w:rPr>
        <w:t xml:space="preserve">, in/ali </w:t>
      </w:r>
      <w:r w:rsidRPr="00792A23">
        <w:rPr>
          <w:rFonts w:ascii="Tahoma" w:hAnsi="Tahoma" w:cs="Tahoma"/>
          <w:i/>
          <w:u w:val="single"/>
        </w:rPr>
        <w:t>podizvajalce</w:t>
      </w:r>
      <w:r w:rsidRPr="00792A23">
        <w:rPr>
          <w:rFonts w:ascii="Tahoma" w:hAnsi="Tahoma" w:cs="Tahoma"/>
          <w:i/>
          <w:iCs/>
          <w:sz w:val="18"/>
          <w:szCs w:val="22"/>
        </w:rPr>
        <w:t xml:space="preserve"> </w:t>
      </w:r>
      <w:r w:rsidRPr="00792A23">
        <w:rPr>
          <w:rFonts w:ascii="Tahoma" w:hAnsi="Tahoma" w:cs="Tahoma"/>
          <w:i/>
          <w:iCs/>
          <w:sz w:val="16"/>
          <w:szCs w:val="22"/>
        </w:rPr>
        <w:t>(</w:t>
      </w:r>
      <w:r w:rsidRPr="00792A23">
        <w:rPr>
          <w:rFonts w:ascii="Tahoma" w:hAnsi="Tahoma" w:cs="Tahoma"/>
          <w:i/>
          <w:iCs/>
          <w:sz w:val="18"/>
        </w:rPr>
        <w:t>če ponudnik izvaja javno naročilo s podizvajalci)</w:t>
      </w:r>
      <w:r w:rsidRPr="00792A23">
        <w:rPr>
          <w:rFonts w:ascii="Tahoma" w:hAnsi="Tahoma" w:cs="Tahoma"/>
          <w:i/>
          <w:iCs/>
        </w:rPr>
        <w:t xml:space="preserve"> in/ali </w:t>
      </w:r>
      <w:r w:rsidRPr="00792A23">
        <w:rPr>
          <w:rFonts w:ascii="Tahoma" w:hAnsi="Tahoma" w:cs="Tahoma"/>
          <w:i/>
          <w:iCs/>
          <w:u w:val="single"/>
        </w:rPr>
        <w:t>subjekte, katerih zmogljivost uporablja ponudnik</w:t>
      </w:r>
      <w:r w:rsidRPr="00792A23">
        <w:rPr>
          <w:rFonts w:ascii="Tahoma" w:hAnsi="Tahoma" w:cs="Tahoma"/>
          <w:i/>
          <w:iCs/>
        </w:rPr>
        <w:t xml:space="preserve"> </w:t>
      </w:r>
      <w:r w:rsidRPr="00792A23">
        <w:rPr>
          <w:rFonts w:ascii="Tahoma" w:hAnsi="Tahoma" w:cs="Tahoma"/>
          <w:i/>
          <w:iCs/>
          <w:sz w:val="18"/>
        </w:rPr>
        <w:t>(v kolikor bo ponudnik uporabil zmogljivosti drugih subjektov za izvedbo javnega naročila)</w:t>
      </w:r>
      <w:r w:rsidRPr="00792A23">
        <w:rPr>
          <w:rFonts w:ascii="Tahoma" w:hAnsi="Tahoma" w:cs="Tahoma"/>
          <w:i/>
          <w:iCs/>
        </w:rPr>
        <w:t>,</w:t>
      </w:r>
      <w:r w:rsidRPr="00792A23">
        <w:rPr>
          <w:rFonts w:ascii="Tahoma" w:hAnsi="Tahoma" w:cs="Tahoma"/>
          <w:i/>
        </w:rPr>
        <w:t xml:space="preserve"> mora ponudnik ročno/fizično podpisane ESPD obrazce (za vsakega od ostalih sodelujočih) v .</w:t>
      </w:r>
      <w:proofErr w:type="spellStart"/>
      <w:r w:rsidRPr="00792A23">
        <w:rPr>
          <w:rFonts w:ascii="Tahoma" w:hAnsi="Tahoma" w:cs="Tahoma"/>
          <w:i/>
        </w:rPr>
        <w:t>pdf</w:t>
      </w:r>
      <w:proofErr w:type="spellEnd"/>
      <w:r w:rsidRPr="00792A23">
        <w:rPr>
          <w:rFonts w:ascii="Tahoma" w:hAnsi="Tahoma" w:cs="Tahoma"/>
          <w:i/>
        </w:rPr>
        <w:t xml:space="preserve"> obliki ali v .</w:t>
      </w:r>
      <w:proofErr w:type="spellStart"/>
      <w:r w:rsidRPr="00792A23">
        <w:rPr>
          <w:rFonts w:ascii="Tahoma" w:hAnsi="Tahoma" w:cs="Tahoma"/>
          <w:i/>
        </w:rPr>
        <w:t>xml</w:t>
      </w:r>
      <w:proofErr w:type="spellEnd"/>
      <w:r w:rsidRPr="00792A23">
        <w:rPr>
          <w:rFonts w:ascii="Tahoma" w:hAnsi="Tahoma" w:cs="Tahoma"/>
          <w:i/>
        </w:rPr>
        <w:t xml:space="preserve"> formatu (elektronsko podpisan) naložiti na informacijski sistem e-JN </w:t>
      </w:r>
      <w:r w:rsidRPr="00792A23">
        <w:rPr>
          <w:rFonts w:ascii="Tahoma" w:hAnsi="Tahoma" w:cs="Tahoma"/>
          <w:b/>
          <w:i/>
        </w:rPr>
        <w:t>v razdelek »Sodelujoči - ESPD – ostali sodelujoči«</w:t>
      </w:r>
      <w:r w:rsidRPr="00792A23">
        <w:rPr>
          <w:rFonts w:ascii="Tahoma" w:hAnsi="Tahoma" w:cs="Tahoma"/>
          <w:i/>
        </w:rPr>
        <w:t>.</w:t>
      </w:r>
      <w:r w:rsidR="00C23AD1" w:rsidRPr="00C8579C">
        <w:rPr>
          <w:rFonts w:ascii="Tahoma" w:hAnsi="Tahoma" w:cs="Tahoma"/>
        </w:rPr>
        <w:br w:type="page"/>
      </w:r>
    </w:p>
    <w:tbl>
      <w:tblPr>
        <w:tblW w:w="9564"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626"/>
      </w:tblGrid>
      <w:tr w:rsidR="00173006" w:rsidRPr="00C8579C" w14:paraId="6D1BD8CD" w14:textId="77777777" w:rsidTr="00961534">
        <w:tc>
          <w:tcPr>
            <w:tcW w:w="7938" w:type="dxa"/>
          </w:tcPr>
          <w:p w14:paraId="5FDE8FEC" w14:textId="77777777" w:rsidR="00173006" w:rsidRPr="00C8579C" w:rsidRDefault="00173006" w:rsidP="00011A1C">
            <w:pPr>
              <w:keepNext/>
              <w:keepLines/>
              <w:jc w:val="both"/>
              <w:rPr>
                <w:rFonts w:ascii="Tahoma" w:hAnsi="Tahoma" w:cs="Tahoma"/>
              </w:rPr>
            </w:pPr>
            <w:r w:rsidRPr="00C8579C">
              <w:rPr>
                <w:rFonts w:ascii="Tahoma" w:hAnsi="Tahoma" w:cs="Tahoma"/>
              </w:rPr>
              <w:lastRenderedPageBreak/>
              <w:t xml:space="preserve">PODATKI O PONUDNIKU </w:t>
            </w:r>
          </w:p>
        </w:tc>
        <w:tc>
          <w:tcPr>
            <w:tcW w:w="1626" w:type="dxa"/>
          </w:tcPr>
          <w:p w14:paraId="78443E6D" w14:textId="77777777" w:rsidR="00173006" w:rsidRPr="00C8579C" w:rsidRDefault="00173006" w:rsidP="00011A1C">
            <w:pPr>
              <w:keepNext/>
              <w:keepLines/>
              <w:jc w:val="both"/>
              <w:rPr>
                <w:rFonts w:ascii="Tahoma" w:hAnsi="Tahoma" w:cs="Tahoma"/>
                <w:b/>
                <w:i/>
              </w:rPr>
            </w:pPr>
            <w:r w:rsidRPr="00C8579C">
              <w:rPr>
                <w:rFonts w:ascii="Tahoma" w:hAnsi="Tahoma" w:cs="Tahoma"/>
                <w:b/>
                <w:i/>
              </w:rPr>
              <w:t>Priloga 1</w:t>
            </w:r>
          </w:p>
        </w:tc>
      </w:tr>
    </w:tbl>
    <w:p w14:paraId="2B681376" w14:textId="1D1A6320" w:rsidR="00596253" w:rsidRDefault="00596253" w:rsidP="00011A1C">
      <w:pPr>
        <w:keepNext/>
        <w:keepLines/>
        <w:tabs>
          <w:tab w:val="left" w:pos="567"/>
          <w:tab w:val="num" w:pos="851"/>
          <w:tab w:val="left" w:pos="993"/>
        </w:tabs>
        <w:jc w:val="both"/>
        <w:rPr>
          <w:rFonts w:ascii="Tahoma" w:hAnsi="Tahoma" w:cs="Tahoma"/>
          <w:b/>
          <w:i/>
          <w:sz w:val="18"/>
          <w:szCs w:val="1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
        <w:gridCol w:w="3382"/>
        <w:gridCol w:w="319"/>
        <w:gridCol w:w="2255"/>
        <w:gridCol w:w="722"/>
        <w:gridCol w:w="2908"/>
      </w:tblGrid>
      <w:tr w:rsidR="00596253" w:rsidRPr="008A3D17" w14:paraId="16CEA598" w14:textId="77777777" w:rsidTr="00961534">
        <w:trPr>
          <w:gridBefore w:val="1"/>
          <w:wBefore w:w="48" w:type="dxa"/>
          <w:trHeight w:val="427"/>
        </w:trPr>
        <w:tc>
          <w:tcPr>
            <w:tcW w:w="9586" w:type="dxa"/>
            <w:gridSpan w:val="5"/>
            <w:tcBorders>
              <w:top w:val="single" w:sz="4" w:space="0" w:color="auto"/>
              <w:left w:val="single" w:sz="4" w:space="0" w:color="auto"/>
              <w:bottom w:val="single" w:sz="4" w:space="0" w:color="auto"/>
              <w:right w:val="single" w:sz="4" w:space="0" w:color="auto"/>
            </w:tcBorders>
            <w:vAlign w:val="center"/>
          </w:tcPr>
          <w:p w14:paraId="4EAB259C" w14:textId="55DD127A" w:rsidR="00596253" w:rsidRPr="00596253" w:rsidRDefault="00596253" w:rsidP="00596253">
            <w:pPr>
              <w:keepNext/>
              <w:keepLines/>
              <w:spacing w:after="40"/>
              <w:jc w:val="center"/>
              <w:rPr>
                <w:rFonts w:ascii="Tahoma" w:hAnsi="Tahoma" w:cs="Tahoma"/>
                <w:b/>
                <w:sz w:val="18"/>
              </w:rPr>
            </w:pPr>
            <w:r w:rsidRPr="008A3D17">
              <w:rPr>
                <w:rFonts w:ascii="Tahoma" w:hAnsi="Tahoma" w:cs="Tahoma"/>
                <w:b/>
                <w:sz w:val="18"/>
                <w:szCs w:val="18"/>
              </w:rPr>
              <w:t>Javno naročilo</w:t>
            </w:r>
            <w:r w:rsidRPr="008A3D17">
              <w:rPr>
                <w:rFonts w:ascii="Tahoma" w:hAnsi="Tahoma" w:cs="Tahoma"/>
                <w:sz w:val="18"/>
                <w:szCs w:val="18"/>
              </w:rPr>
              <w:t xml:space="preserve">: </w:t>
            </w:r>
            <w:r w:rsidR="00DD0752">
              <w:rPr>
                <w:rFonts w:ascii="Tahoma" w:hAnsi="Tahoma" w:cs="Tahoma"/>
                <w:b/>
                <w:sz w:val="18"/>
              </w:rPr>
              <w:t>VKS-227/22</w:t>
            </w:r>
            <w:r w:rsidRPr="00596253">
              <w:rPr>
                <w:rFonts w:ascii="Tahoma" w:hAnsi="Tahoma" w:cs="Tahoma"/>
                <w:b/>
                <w:sz w:val="18"/>
              </w:rPr>
              <w:t xml:space="preserve"> – </w:t>
            </w:r>
            <w:r w:rsidR="00DD0752" w:rsidRPr="00DD0752">
              <w:rPr>
                <w:rFonts w:ascii="Tahoma" w:hAnsi="Tahoma" w:cs="Tahoma"/>
                <w:b/>
                <w:sz w:val="18"/>
              </w:rPr>
              <w:t>Dobava rezervnih delov, preventivno vzdrževanje in servisiranje požarne zaščite in tehničnega varovanja na lokaciji RCERO</w:t>
            </w:r>
          </w:p>
        </w:tc>
      </w:tr>
      <w:tr w:rsidR="00596253" w:rsidRPr="008A3D17" w14:paraId="50BB405E" w14:textId="77777777" w:rsidTr="00961534">
        <w:trPr>
          <w:gridBefore w:val="1"/>
          <w:wBefore w:w="48" w:type="dxa"/>
          <w:trHeight w:val="251"/>
        </w:trPr>
        <w:tc>
          <w:tcPr>
            <w:tcW w:w="9586" w:type="dxa"/>
            <w:gridSpan w:val="5"/>
            <w:tcBorders>
              <w:top w:val="single" w:sz="4" w:space="0" w:color="auto"/>
              <w:left w:val="single" w:sz="4" w:space="0" w:color="auto"/>
              <w:bottom w:val="single" w:sz="4" w:space="0" w:color="auto"/>
              <w:right w:val="single" w:sz="4" w:space="0" w:color="auto"/>
            </w:tcBorders>
            <w:vAlign w:val="center"/>
          </w:tcPr>
          <w:p w14:paraId="10B37C7B" w14:textId="77777777" w:rsidR="00596253" w:rsidRPr="008A3D17" w:rsidRDefault="00596253" w:rsidP="005573B1">
            <w:pPr>
              <w:keepNext/>
              <w:keepLines/>
              <w:spacing w:before="20" w:after="20"/>
              <w:rPr>
                <w:rFonts w:ascii="Tahoma" w:hAnsi="Tahoma" w:cs="Tahoma"/>
                <w:sz w:val="18"/>
                <w:szCs w:val="18"/>
              </w:rPr>
            </w:pPr>
            <w:r w:rsidRPr="008A3D17">
              <w:rPr>
                <w:rFonts w:ascii="Tahoma" w:hAnsi="Tahoma" w:cs="Tahoma"/>
                <w:b/>
                <w:sz w:val="18"/>
                <w:szCs w:val="18"/>
              </w:rPr>
              <w:t>PODATKI O PONUDNIKU</w:t>
            </w:r>
          </w:p>
        </w:tc>
      </w:tr>
      <w:tr w:rsidR="00596253" w:rsidRPr="008A3D17" w14:paraId="127B4F3B" w14:textId="77777777" w:rsidTr="00961534">
        <w:trPr>
          <w:gridBefore w:val="1"/>
          <w:wBefore w:w="48" w:type="dxa"/>
          <w:trHeight w:val="720"/>
        </w:trPr>
        <w:tc>
          <w:tcPr>
            <w:tcW w:w="3701" w:type="dxa"/>
            <w:gridSpan w:val="2"/>
            <w:tcBorders>
              <w:top w:val="single" w:sz="4" w:space="0" w:color="auto"/>
              <w:left w:val="single" w:sz="4" w:space="0" w:color="auto"/>
              <w:bottom w:val="single" w:sz="4" w:space="0" w:color="auto"/>
              <w:right w:val="single" w:sz="4" w:space="0" w:color="auto"/>
            </w:tcBorders>
            <w:vAlign w:val="center"/>
          </w:tcPr>
          <w:p w14:paraId="3AA12D24" w14:textId="77777777" w:rsidR="00596253" w:rsidRPr="008A3D17" w:rsidRDefault="00596253" w:rsidP="005573B1">
            <w:pPr>
              <w:keepNext/>
              <w:keepLines/>
              <w:rPr>
                <w:rFonts w:ascii="Tahoma" w:hAnsi="Tahoma" w:cs="Tahoma"/>
                <w:sz w:val="18"/>
                <w:szCs w:val="18"/>
              </w:rPr>
            </w:pPr>
            <w:r w:rsidRPr="008A3D17">
              <w:rPr>
                <w:rFonts w:ascii="Tahoma" w:hAnsi="Tahoma" w:cs="Tahoma"/>
                <w:sz w:val="18"/>
                <w:szCs w:val="18"/>
              </w:rPr>
              <w:t>Naziv ponudnika</w:t>
            </w:r>
          </w:p>
        </w:tc>
        <w:tc>
          <w:tcPr>
            <w:tcW w:w="5885" w:type="dxa"/>
            <w:gridSpan w:val="3"/>
            <w:tcBorders>
              <w:top w:val="single" w:sz="4" w:space="0" w:color="auto"/>
              <w:left w:val="single" w:sz="4" w:space="0" w:color="auto"/>
              <w:bottom w:val="single" w:sz="4" w:space="0" w:color="auto"/>
              <w:right w:val="single" w:sz="4" w:space="0" w:color="auto"/>
            </w:tcBorders>
            <w:vAlign w:val="center"/>
          </w:tcPr>
          <w:p w14:paraId="544D937F" w14:textId="77777777" w:rsidR="00596253" w:rsidRPr="008A3D17" w:rsidRDefault="00596253" w:rsidP="005573B1">
            <w:pPr>
              <w:keepNext/>
              <w:keepLines/>
              <w:rPr>
                <w:rFonts w:ascii="Tahoma" w:hAnsi="Tahoma" w:cs="Tahoma"/>
                <w:sz w:val="18"/>
                <w:szCs w:val="18"/>
              </w:rPr>
            </w:pPr>
          </w:p>
          <w:p w14:paraId="3F204BAC" w14:textId="77777777" w:rsidR="00596253" w:rsidRPr="008A3D17" w:rsidRDefault="00596253" w:rsidP="005573B1">
            <w:pPr>
              <w:keepNext/>
              <w:keepLines/>
              <w:rPr>
                <w:rFonts w:ascii="Tahoma" w:hAnsi="Tahoma" w:cs="Tahoma"/>
                <w:sz w:val="18"/>
                <w:szCs w:val="18"/>
              </w:rPr>
            </w:pPr>
          </w:p>
          <w:p w14:paraId="5503EBD6" w14:textId="77777777" w:rsidR="00596253" w:rsidRPr="008A3D17" w:rsidRDefault="00596253" w:rsidP="005573B1">
            <w:pPr>
              <w:keepNext/>
              <w:keepLines/>
              <w:rPr>
                <w:rFonts w:ascii="Tahoma" w:hAnsi="Tahoma" w:cs="Tahoma"/>
                <w:sz w:val="18"/>
                <w:szCs w:val="18"/>
              </w:rPr>
            </w:pPr>
          </w:p>
        </w:tc>
      </w:tr>
      <w:tr w:rsidR="00596253" w:rsidRPr="008A3D17" w14:paraId="134FA126" w14:textId="77777777" w:rsidTr="00961534">
        <w:trPr>
          <w:gridBefore w:val="1"/>
          <w:wBefore w:w="48" w:type="dxa"/>
          <w:trHeight w:val="702"/>
        </w:trPr>
        <w:tc>
          <w:tcPr>
            <w:tcW w:w="3701" w:type="dxa"/>
            <w:gridSpan w:val="2"/>
            <w:tcBorders>
              <w:top w:val="single" w:sz="4" w:space="0" w:color="auto"/>
              <w:left w:val="single" w:sz="4" w:space="0" w:color="auto"/>
              <w:bottom w:val="single" w:sz="4" w:space="0" w:color="auto"/>
              <w:right w:val="single" w:sz="4" w:space="0" w:color="auto"/>
            </w:tcBorders>
            <w:vAlign w:val="center"/>
          </w:tcPr>
          <w:p w14:paraId="1F9B3FC9" w14:textId="77777777" w:rsidR="00596253" w:rsidRPr="008A3D17" w:rsidRDefault="00596253" w:rsidP="005573B1">
            <w:pPr>
              <w:keepNext/>
              <w:keepLines/>
              <w:rPr>
                <w:rFonts w:ascii="Tahoma" w:hAnsi="Tahoma" w:cs="Tahoma"/>
                <w:sz w:val="18"/>
                <w:szCs w:val="18"/>
              </w:rPr>
            </w:pPr>
            <w:r w:rsidRPr="008A3D17">
              <w:rPr>
                <w:rFonts w:ascii="Tahoma" w:hAnsi="Tahoma" w:cs="Tahoma"/>
                <w:sz w:val="18"/>
                <w:szCs w:val="18"/>
              </w:rPr>
              <w:t>Polni naslov</w:t>
            </w:r>
            <w:r>
              <w:rPr>
                <w:rFonts w:ascii="Tahoma" w:hAnsi="Tahoma" w:cs="Tahoma"/>
                <w:sz w:val="18"/>
                <w:szCs w:val="18"/>
              </w:rPr>
              <w:t xml:space="preserve"> (sedež)</w:t>
            </w:r>
          </w:p>
        </w:tc>
        <w:tc>
          <w:tcPr>
            <w:tcW w:w="5885" w:type="dxa"/>
            <w:gridSpan w:val="3"/>
            <w:tcBorders>
              <w:top w:val="single" w:sz="4" w:space="0" w:color="auto"/>
              <w:left w:val="single" w:sz="4" w:space="0" w:color="auto"/>
              <w:bottom w:val="single" w:sz="4" w:space="0" w:color="auto"/>
              <w:right w:val="single" w:sz="4" w:space="0" w:color="auto"/>
            </w:tcBorders>
            <w:vAlign w:val="center"/>
          </w:tcPr>
          <w:p w14:paraId="21EAC216" w14:textId="77777777" w:rsidR="00596253" w:rsidRPr="008A3D17" w:rsidRDefault="00596253" w:rsidP="005573B1">
            <w:pPr>
              <w:keepNext/>
              <w:keepLines/>
              <w:rPr>
                <w:rFonts w:ascii="Tahoma" w:hAnsi="Tahoma" w:cs="Tahoma"/>
                <w:sz w:val="18"/>
                <w:szCs w:val="18"/>
              </w:rPr>
            </w:pPr>
          </w:p>
          <w:p w14:paraId="46248515" w14:textId="77777777" w:rsidR="00596253" w:rsidRPr="008A3D17" w:rsidRDefault="00596253" w:rsidP="005573B1">
            <w:pPr>
              <w:keepNext/>
              <w:keepLines/>
              <w:rPr>
                <w:rFonts w:ascii="Tahoma" w:hAnsi="Tahoma" w:cs="Tahoma"/>
                <w:sz w:val="18"/>
                <w:szCs w:val="18"/>
              </w:rPr>
            </w:pPr>
          </w:p>
          <w:p w14:paraId="02124E39" w14:textId="77777777" w:rsidR="00596253" w:rsidRPr="008A3D17" w:rsidRDefault="00596253" w:rsidP="005573B1">
            <w:pPr>
              <w:keepNext/>
              <w:keepLines/>
              <w:rPr>
                <w:rFonts w:ascii="Tahoma" w:hAnsi="Tahoma" w:cs="Tahoma"/>
                <w:sz w:val="18"/>
                <w:szCs w:val="18"/>
              </w:rPr>
            </w:pPr>
          </w:p>
        </w:tc>
      </w:tr>
      <w:tr w:rsidR="00596253" w:rsidRPr="008A3D17" w14:paraId="27709936" w14:textId="77777777" w:rsidTr="00961534">
        <w:trPr>
          <w:gridBefore w:val="1"/>
          <w:wBefore w:w="48" w:type="dxa"/>
          <w:trHeight w:val="417"/>
        </w:trPr>
        <w:tc>
          <w:tcPr>
            <w:tcW w:w="3701" w:type="dxa"/>
            <w:gridSpan w:val="2"/>
            <w:tcBorders>
              <w:top w:val="single" w:sz="4" w:space="0" w:color="auto"/>
              <w:left w:val="single" w:sz="4" w:space="0" w:color="auto"/>
              <w:bottom w:val="single" w:sz="4" w:space="0" w:color="auto"/>
              <w:right w:val="single" w:sz="4" w:space="0" w:color="auto"/>
            </w:tcBorders>
            <w:vAlign w:val="center"/>
          </w:tcPr>
          <w:p w14:paraId="70E5EA5F" w14:textId="77777777" w:rsidR="00596253" w:rsidRPr="008A3D17" w:rsidRDefault="00596253" w:rsidP="005573B1">
            <w:pPr>
              <w:keepNext/>
              <w:keepLines/>
              <w:spacing w:line="276" w:lineRule="auto"/>
              <w:rPr>
                <w:rFonts w:ascii="Tahoma" w:hAnsi="Tahoma" w:cs="Tahoma"/>
                <w:sz w:val="18"/>
                <w:szCs w:val="18"/>
              </w:rPr>
            </w:pPr>
            <w:r w:rsidRPr="008A3D17">
              <w:rPr>
                <w:rFonts w:ascii="Tahoma" w:hAnsi="Tahoma" w:cs="Tahoma"/>
                <w:sz w:val="18"/>
                <w:szCs w:val="18"/>
              </w:rPr>
              <w:t xml:space="preserve">Matična </w:t>
            </w:r>
            <w:r w:rsidRPr="008A3D17">
              <w:rPr>
                <w:rFonts w:ascii="Tahoma" w:hAnsi="Tahoma" w:cs="Tahoma"/>
                <w:sz w:val="18"/>
                <w:szCs w:val="18"/>
                <w:u w:val="single"/>
              </w:rPr>
              <w:t>in</w:t>
            </w:r>
            <w:r w:rsidRPr="008A3D17">
              <w:rPr>
                <w:rFonts w:ascii="Tahoma" w:hAnsi="Tahoma" w:cs="Tahoma"/>
                <w:sz w:val="18"/>
                <w:szCs w:val="18"/>
              </w:rPr>
              <w:t xml:space="preserve"> davčna številka ponudnika</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3F5D3EDD" w14:textId="77777777" w:rsidR="00596253" w:rsidRPr="008A3D17" w:rsidRDefault="00596253" w:rsidP="005573B1">
            <w:pPr>
              <w:keepNext/>
              <w:keepLines/>
              <w:spacing w:line="276" w:lineRule="auto"/>
              <w:rPr>
                <w:rFonts w:ascii="Tahoma" w:hAnsi="Tahoma" w:cs="Tahoma"/>
                <w:sz w:val="18"/>
                <w:szCs w:val="18"/>
              </w:rPr>
            </w:pPr>
          </w:p>
        </w:tc>
        <w:tc>
          <w:tcPr>
            <w:tcW w:w="2908" w:type="dxa"/>
            <w:tcBorders>
              <w:top w:val="single" w:sz="4" w:space="0" w:color="auto"/>
              <w:left w:val="single" w:sz="4" w:space="0" w:color="auto"/>
              <w:bottom w:val="single" w:sz="4" w:space="0" w:color="auto"/>
              <w:right w:val="single" w:sz="4" w:space="0" w:color="auto"/>
            </w:tcBorders>
            <w:vAlign w:val="center"/>
          </w:tcPr>
          <w:p w14:paraId="774183F7" w14:textId="77777777" w:rsidR="00596253" w:rsidRPr="008A3D17" w:rsidRDefault="00596253" w:rsidP="005573B1">
            <w:pPr>
              <w:keepNext/>
              <w:keepLines/>
              <w:spacing w:line="276" w:lineRule="auto"/>
              <w:rPr>
                <w:rFonts w:ascii="Tahoma" w:hAnsi="Tahoma" w:cs="Tahoma"/>
                <w:sz w:val="18"/>
                <w:szCs w:val="18"/>
              </w:rPr>
            </w:pPr>
          </w:p>
        </w:tc>
      </w:tr>
      <w:tr w:rsidR="00596253" w:rsidRPr="008A3D17" w14:paraId="2F8CC59B" w14:textId="77777777" w:rsidTr="00961534">
        <w:trPr>
          <w:gridBefore w:val="1"/>
          <w:wBefore w:w="48" w:type="dxa"/>
          <w:trHeight w:val="376"/>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5B27779" w14:textId="77777777" w:rsidR="00596253" w:rsidRPr="008A3D17" w:rsidRDefault="00596253" w:rsidP="005573B1">
            <w:pPr>
              <w:keepNext/>
              <w:keepLines/>
              <w:spacing w:line="276" w:lineRule="auto"/>
              <w:rPr>
                <w:rFonts w:ascii="Tahoma" w:hAnsi="Tahoma" w:cs="Tahoma"/>
                <w:sz w:val="18"/>
                <w:szCs w:val="18"/>
              </w:rPr>
            </w:pPr>
            <w:r w:rsidRPr="008A3D17">
              <w:rPr>
                <w:rFonts w:ascii="Tahoma" w:hAnsi="Tahoma" w:cs="Tahoma"/>
                <w:sz w:val="18"/>
                <w:szCs w:val="18"/>
              </w:rPr>
              <w:t>Transakcijski račun ponudnika</w:t>
            </w:r>
          </w:p>
        </w:tc>
        <w:tc>
          <w:tcPr>
            <w:tcW w:w="5885" w:type="dxa"/>
            <w:gridSpan w:val="3"/>
            <w:tcBorders>
              <w:top w:val="single" w:sz="4" w:space="0" w:color="auto"/>
              <w:left w:val="single" w:sz="4" w:space="0" w:color="auto"/>
              <w:bottom w:val="single" w:sz="4" w:space="0" w:color="auto"/>
              <w:right w:val="single" w:sz="4" w:space="0" w:color="auto"/>
            </w:tcBorders>
            <w:vAlign w:val="center"/>
          </w:tcPr>
          <w:p w14:paraId="4A9E220A" w14:textId="77777777" w:rsidR="00596253" w:rsidRPr="008A3D17" w:rsidRDefault="00596253" w:rsidP="005573B1">
            <w:pPr>
              <w:keepNext/>
              <w:keepLines/>
              <w:spacing w:line="276" w:lineRule="auto"/>
              <w:rPr>
                <w:rFonts w:ascii="Tahoma" w:hAnsi="Tahoma" w:cs="Tahoma"/>
                <w:sz w:val="18"/>
                <w:szCs w:val="18"/>
              </w:rPr>
            </w:pPr>
          </w:p>
        </w:tc>
      </w:tr>
      <w:tr w:rsidR="00596253" w:rsidRPr="008A3D17" w14:paraId="0EA4E56C" w14:textId="77777777" w:rsidTr="00961534">
        <w:trPr>
          <w:gridBefore w:val="1"/>
          <w:wBefore w:w="48" w:type="dxa"/>
          <w:trHeight w:val="291"/>
        </w:trPr>
        <w:tc>
          <w:tcPr>
            <w:tcW w:w="9586" w:type="dxa"/>
            <w:gridSpan w:val="5"/>
            <w:tcBorders>
              <w:top w:val="single" w:sz="4" w:space="0" w:color="auto"/>
              <w:left w:val="single" w:sz="4" w:space="0" w:color="auto"/>
              <w:bottom w:val="single" w:sz="4" w:space="0" w:color="auto"/>
              <w:right w:val="single" w:sz="4" w:space="0" w:color="auto"/>
            </w:tcBorders>
            <w:vAlign w:val="center"/>
          </w:tcPr>
          <w:p w14:paraId="46859B55" w14:textId="77777777" w:rsidR="00596253" w:rsidRPr="008A3D17" w:rsidRDefault="00596253" w:rsidP="005573B1">
            <w:pPr>
              <w:keepNext/>
              <w:keepLines/>
              <w:rPr>
                <w:sz w:val="18"/>
                <w:szCs w:val="18"/>
              </w:rPr>
            </w:pPr>
            <w:r w:rsidRPr="008A3D17">
              <w:rPr>
                <w:rFonts w:ascii="Tahoma" w:hAnsi="Tahoma" w:cs="Tahoma"/>
                <w:b/>
                <w:sz w:val="18"/>
                <w:szCs w:val="18"/>
              </w:rPr>
              <w:t>ODGOVORNA OSEBA PONUDNIKA</w:t>
            </w:r>
          </w:p>
        </w:tc>
      </w:tr>
      <w:tr w:rsidR="00596253" w:rsidRPr="008A3D17" w14:paraId="3E2EB4B9" w14:textId="77777777" w:rsidTr="00961534">
        <w:trPr>
          <w:gridBefore w:val="1"/>
          <w:wBefore w:w="48" w:type="dxa"/>
          <w:trHeight w:val="588"/>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7021608" w14:textId="77777777" w:rsidR="00596253" w:rsidRPr="008A3D17" w:rsidRDefault="00596253" w:rsidP="005573B1">
            <w:pPr>
              <w:keepNext/>
              <w:keepLines/>
              <w:rPr>
                <w:rFonts w:ascii="Tahoma" w:hAnsi="Tahoma" w:cs="Tahoma"/>
                <w:sz w:val="18"/>
                <w:szCs w:val="18"/>
              </w:rPr>
            </w:pPr>
            <w:r w:rsidRPr="008A3D17">
              <w:rPr>
                <w:rFonts w:ascii="Tahoma" w:hAnsi="Tahoma" w:cs="Tahoma"/>
                <w:sz w:val="18"/>
                <w:szCs w:val="18"/>
              </w:rPr>
              <w:t>Naziv odgovorne osebe</w:t>
            </w:r>
          </w:p>
          <w:p w14:paraId="56141AC7" w14:textId="77777777" w:rsidR="00596253" w:rsidRPr="008A3D17" w:rsidRDefault="00596253" w:rsidP="005573B1">
            <w:pPr>
              <w:keepNext/>
              <w:keepLines/>
              <w:rPr>
                <w:rFonts w:ascii="Tahoma" w:hAnsi="Tahoma" w:cs="Tahoma"/>
                <w:sz w:val="18"/>
                <w:szCs w:val="18"/>
              </w:rPr>
            </w:pPr>
            <w:r w:rsidRPr="008A3D17">
              <w:rPr>
                <w:rFonts w:ascii="Tahoma" w:hAnsi="Tahoma" w:cs="Tahoma"/>
                <w:sz w:val="18"/>
                <w:szCs w:val="18"/>
              </w:rPr>
              <w:t>(podpisnik pogodbe/okvirnega sporazuma)</w:t>
            </w:r>
          </w:p>
        </w:tc>
        <w:tc>
          <w:tcPr>
            <w:tcW w:w="5885" w:type="dxa"/>
            <w:gridSpan w:val="3"/>
            <w:tcBorders>
              <w:top w:val="single" w:sz="4" w:space="0" w:color="auto"/>
              <w:left w:val="single" w:sz="4" w:space="0" w:color="auto"/>
              <w:bottom w:val="single" w:sz="4" w:space="0" w:color="auto"/>
              <w:right w:val="single" w:sz="4" w:space="0" w:color="auto"/>
            </w:tcBorders>
            <w:vAlign w:val="center"/>
          </w:tcPr>
          <w:p w14:paraId="5C543762" w14:textId="77777777" w:rsidR="00596253" w:rsidRPr="008A3D17" w:rsidRDefault="00596253" w:rsidP="005573B1">
            <w:pPr>
              <w:keepNext/>
              <w:keepLines/>
              <w:rPr>
                <w:sz w:val="18"/>
                <w:szCs w:val="18"/>
              </w:rPr>
            </w:pPr>
          </w:p>
          <w:p w14:paraId="25DD8471" w14:textId="77777777" w:rsidR="00596253" w:rsidRPr="008A3D17" w:rsidRDefault="00596253" w:rsidP="005573B1">
            <w:pPr>
              <w:keepNext/>
              <w:keepLines/>
              <w:rPr>
                <w:sz w:val="18"/>
                <w:szCs w:val="18"/>
              </w:rPr>
            </w:pPr>
          </w:p>
        </w:tc>
      </w:tr>
      <w:tr w:rsidR="00596253" w:rsidRPr="008A3D17" w14:paraId="0916E5F5" w14:textId="77777777" w:rsidTr="00961534">
        <w:trPr>
          <w:gridBefore w:val="1"/>
          <w:wBefore w:w="48" w:type="dxa"/>
          <w:trHeight w:val="409"/>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0D7F699" w14:textId="77777777" w:rsidR="00596253" w:rsidRPr="008A3D17" w:rsidRDefault="00596253" w:rsidP="005573B1">
            <w:pPr>
              <w:keepNext/>
              <w:keepLines/>
              <w:rPr>
                <w:rFonts w:ascii="Tahoma" w:hAnsi="Tahoma" w:cs="Tahoma"/>
                <w:sz w:val="18"/>
                <w:szCs w:val="18"/>
              </w:rPr>
            </w:pPr>
            <w:r w:rsidRPr="008A3D17">
              <w:rPr>
                <w:rFonts w:ascii="Tahoma" w:hAnsi="Tahoma" w:cs="Tahoma"/>
                <w:sz w:val="18"/>
                <w:szCs w:val="18"/>
              </w:rPr>
              <w:t>Funkcija</w:t>
            </w:r>
          </w:p>
        </w:tc>
        <w:tc>
          <w:tcPr>
            <w:tcW w:w="5885" w:type="dxa"/>
            <w:gridSpan w:val="3"/>
            <w:tcBorders>
              <w:top w:val="single" w:sz="4" w:space="0" w:color="auto"/>
              <w:left w:val="single" w:sz="4" w:space="0" w:color="auto"/>
              <w:bottom w:val="single" w:sz="4" w:space="0" w:color="auto"/>
              <w:right w:val="single" w:sz="4" w:space="0" w:color="auto"/>
            </w:tcBorders>
            <w:vAlign w:val="center"/>
          </w:tcPr>
          <w:p w14:paraId="181C19CF" w14:textId="77777777" w:rsidR="00596253" w:rsidRPr="008A3D17" w:rsidRDefault="00596253" w:rsidP="005573B1">
            <w:pPr>
              <w:keepNext/>
              <w:keepLines/>
              <w:rPr>
                <w:sz w:val="18"/>
                <w:szCs w:val="18"/>
              </w:rPr>
            </w:pPr>
          </w:p>
        </w:tc>
      </w:tr>
      <w:tr w:rsidR="00596253" w:rsidRPr="008A3D17" w14:paraId="6063677D" w14:textId="77777777" w:rsidTr="00961534">
        <w:trPr>
          <w:gridBefore w:val="1"/>
          <w:wBefore w:w="48" w:type="dxa"/>
          <w:trHeight w:val="414"/>
        </w:trPr>
        <w:tc>
          <w:tcPr>
            <w:tcW w:w="3701" w:type="dxa"/>
            <w:gridSpan w:val="2"/>
            <w:tcBorders>
              <w:top w:val="single" w:sz="4" w:space="0" w:color="auto"/>
              <w:left w:val="single" w:sz="4" w:space="0" w:color="auto"/>
              <w:bottom w:val="single" w:sz="4" w:space="0" w:color="auto"/>
              <w:right w:val="single" w:sz="4" w:space="0" w:color="auto"/>
            </w:tcBorders>
            <w:vAlign w:val="center"/>
          </w:tcPr>
          <w:p w14:paraId="4E808D9E" w14:textId="77777777" w:rsidR="00596253" w:rsidRPr="008A3D17" w:rsidRDefault="00596253" w:rsidP="005573B1">
            <w:pPr>
              <w:keepNext/>
              <w:keepLines/>
              <w:rPr>
                <w:rFonts w:ascii="Tahoma" w:hAnsi="Tahoma" w:cs="Tahoma"/>
                <w:sz w:val="18"/>
                <w:szCs w:val="18"/>
              </w:rPr>
            </w:pPr>
            <w:r w:rsidRPr="008A3D17">
              <w:rPr>
                <w:rFonts w:ascii="Tahoma" w:hAnsi="Tahoma" w:cs="Tahoma"/>
                <w:sz w:val="18"/>
                <w:szCs w:val="18"/>
              </w:rPr>
              <w:t xml:space="preserve">Elektronska pošta </w:t>
            </w:r>
            <w:r w:rsidRPr="008A3D17">
              <w:rPr>
                <w:rFonts w:ascii="Tahoma" w:hAnsi="Tahoma" w:cs="Tahoma"/>
                <w:sz w:val="18"/>
                <w:szCs w:val="18"/>
                <w:u w:val="single"/>
              </w:rPr>
              <w:t>in</w:t>
            </w:r>
            <w:r w:rsidRPr="008A3D17">
              <w:rPr>
                <w:rFonts w:ascii="Tahoma" w:hAnsi="Tahoma" w:cs="Tahoma"/>
                <w:sz w:val="18"/>
                <w:szCs w:val="18"/>
              </w:rPr>
              <w:t xml:space="preserve"> telefon  </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34C5C748" w14:textId="77777777" w:rsidR="00596253" w:rsidRPr="008A3D17" w:rsidRDefault="00596253" w:rsidP="005573B1">
            <w:pPr>
              <w:keepNext/>
              <w:keepLines/>
              <w:rPr>
                <w:sz w:val="18"/>
                <w:szCs w:val="18"/>
              </w:rPr>
            </w:pPr>
          </w:p>
        </w:tc>
        <w:tc>
          <w:tcPr>
            <w:tcW w:w="2908" w:type="dxa"/>
            <w:tcBorders>
              <w:top w:val="single" w:sz="4" w:space="0" w:color="auto"/>
              <w:left w:val="single" w:sz="4" w:space="0" w:color="auto"/>
              <w:bottom w:val="single" w:sz="4" w:space="0" w:color="auto"/>
              <w:right w:val="single" w:sz="4" w:space="0" w:color="auto"/>
            </w:tcBorders>
            <w:vAlign w:val="center"/>
          </w:tcPr>
          <w:p w14:paraId="227AE9AD" w14:textId="77777777" w:rsidR="00596253" w:rsidRPr="008A3D17" w:rsidRDefault="00596253" w:rsidP="005573B1">
            <w:pPr>
              <w:keepNext/>
              <w:keepLines/>
              <w:rPr>
                <w:sz w:val="18"/>
                <w:szCs w:val="18"/>
              </w:rPr>
            </w:pPr>
          </w:p>
        </w:tc>
      </w:tr>
      <w:tr w:rsidR="00596253" w:rsidRPr="008A3D17" w14:paraId="134DE030" w14:textId="77777777" w:rsidTr="00961534">
        <w:trPr>
          <w:gridBefore w:val="1"/>
          <w:wBefore w:w="48" w:type="dxa"/>
          <w:trHeight w:val="245"/>
        </w:trPr>
        <w:tc>
          <w:tcPr>
            <w:tcW w:w="9586" w:type="dxa"/>
            <w:gridSpan w:val="5"/>
            <w:tcBorders>
              <w:top w:val="single" w:sz="4" w:space="0" w:color="auto"/>
              <w:left w:val="single" w:sz="4" w:space="0" w:color="auto"/>
              <w:bottom w:val="single" w:sz="4" w:space="0" w:color="auto"/>
              <w:right w:val="single" w:sz="4" w:space="0" w:color="auto"/>
            </w:tcBorders>
            <w:vAlign w:val="center"/>
          </w:tcPr>
          <w:p w14:paraId="608617DA" w14:textId="77777777" w:rsidR="00596253" w:rsidRPr="008A3D17" w:rsidRDefault="00596253" w:rsidP="005573B1">
            <w:pPr>
              <w:keepNext/>
              <w:keepLines/>
              <w:spacing w:before="20" w:after="20"/>
              <w:rPr>
                <w:sz w:val="18"/>
                <w:szCs w:val="18"/>
              </w:rPr>
            </w:pPr>
            <w:r w:rsidRPr="008A3D17">
              <w:rPr>
                <w:rFonts w:ascii="Tahoma" w:hAnsi="Tahoma" w:cs="Tahoma"/>
                <w:b/>
                <w:sz w:val="18"/>
                <w:szCs w:val="18"/>
              </w:rPr>
              <w:t>KONTAKTNA OSEBA PONUDNIKA</w:t>
            </w:r>
          </w:p>
        </w:tc>
      </w:tr>
      <w:tr w:rsidR="00596253" w:rsidRPr="008A3D17" w14:paraId="27BD442F" w14:textId="77777777" w:rsidTr="00961534">
        <w:trPr>
          <w:gridBefore w:val="1"/>
          <w:wBefore w:w="48" w:type="dxa"/>
          <w:trHeight w:val="413"/>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D9E4AAF" w14:textId="77777777" w:rsidR="00596253" w:rsidRPr="008A3D17" w:rsidRDefault="00596253" w:rsidP="005573B1">
            <w:pPr>
              <w:keepNext/>
              <w:keepLines/>
              <w:rPr>
                <w:rFonts w:ascii="Tahoma" w:hAnsi="Tahoma" w:cs="Tahoma"/>
                <w:sz w:val="18"/>
                <w:szCs w:val="18"/>
              </w:rPr>
            </w:pPr>
            <w:r w:rsidRPr="008A3D17">
              <w:rPr>
                <w:rFonts w:ascii="Tahoma" w:hAnsi="Tahoma" w:cs="Tahoma"/>
                <w:sz w:val="18"/>
                <w:szCs w:val="18"/>
              </w:rPr>
              <w:t>Naziv kontaktne osebe (v zvezi s ponudbo)</w:t>
            </w:r>
          </w:p>
        </w:tc>
        <w:tc>
          <w:tcPr>
            <w:tcW w:w="5885" w:type="dxa"/>
            <w:gridSpan w:val="3"/>
            <w:tcBorders>
              <w:top w:val="single" w:sz="4" w:space="0" w:color="auto"/>
              <w:left w:val="single" w:sz="4" w:space="0" w:color="auto"/>
              <w:bottom w:val="single" w:sz="4" w:space="0" w:color="auto"/>
              <w:right w:val="single" w:sz="4" w:space="0" w:color="auto"/>
            </w:tcBorders>
            <w:vAlign w:val="center"/>
          </w:tcPr>
          <w:p w14:paraId="2CA3ECB9" w14:textId="77777777" w:rsidR="00596253" w:rsidRPr="008A3D17" w:rsidRDefault="00596253" w:rsidP="005573B1">
            <w:pPr>
              <w:keepNext/>
              <w:keepLines/>
              <w:rPr>
                <w:sz w:val="18"/>
                <w:szCs w:val="18"/>
              </w:rPr>
            </w:pPr>
          </w:p>
        </w:tc>
      </w:tr>
      <w:tr w:rsidR="00596253" w:rsidRPr="008A3D17" w14:paraId="5B4BB96F" w14:textId="77777777" w:rsidTr="00961534">
        <w:trPr>
          <w:gridBefore w:val="1"/>
          <w:wBefore w:w="48" w:type="dxa"/>
          <w:trHeight w:val="409"/>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2ED83C9" w14:textId="77777777" w:rsidR="00596253" w:rsidRPr="008A3D17" w:rsidRDefault="00596253" w:rsidP="005573B1">
            <w:pPr>
              <w:keepNext/>
              <w:keepLines/>
              <w:rPr>
                <w:rFonts w:ascii="Tahoma" w:hAnsi="Tahoma" w:cs="Tahoma"/>
                <w:sz w:val="18"/>
                <w:szCs w:val="18"/>
              </w:rPr>
            </w:pPr>
            <w:r w:rsidRPr="008A3D17">
              <w:rPr>
                <w:rFonts w:ascii="Tahoma" w:hAnsi="Tahoma" w:cs="Tahoma"/>
                <w:sz w:val="18"/>
                <w:szCs w:val="18"/>
              </w:rPr>
              <w:t>Funkcija</w:t>
            </w:r>
          </w:p>
        </w:tc>
        <w:tc>
          <w:tcPr>
            <w:tcW w:w="5885" w:type="dxa"/>
            <w:gridSpan w:val="3"/>
            <w:tcBorders>
              <w:top w:val="single" w:sz="4" w:space="0" w:color="auto"/>
              <w:left w:val="single" w:sz="4" w:space="0" w:color="auto"/>
              <w:bottom w:val="single" w:sz="4" w:space="0" w:color="auto"/>
              <w:right w:val="single" w:sz="4" w:space="0" w:color="auto"/>
            </w:tcBorders>
            <w:vAlign w:val="center"/>
          </w:tcPr>
          <w:p w14:paraId="0CE57F27" w14:textId="77777777" w:rsidR="00596253" w:rsidRPr="008A3D17" w:rsidRDefault="00596253" w:rsidP="005573B1">
            <w:pPr>
              <w:keepNext/>
              <w:keepLines/>
              <w:rPr>
                <w:sz w:val="18"/>
                <w:szCs w:val="18"/>
              </w:rPr>
            </w:pPr>
          </w:p>
        </w:tc>
      </w:tr>
      <w:tr w:rsidR="00596253" w:rsidRPr="008A3D17" w14:paraId="75FB829D" w14:textId="77777777" w:rsidTr="00961534">
        <w:trPr>
          <w:gridBefore w:val="1"/>
          <w:wBefore w:w="48" w:type="dxa"/>
          <w:trHeight w:val="414"/>
        </w:trPr>
        <w:tc>
          <w:tcPr>
            <w:tcW w:w="3701" w:type="dxa"/>
            <w:gridSpan w:val="2"/>
            <w:tcBorders>
              <w:top w:val="single" w:sz="4" w:space="0" w:color="auto"/>
              <w:left w:val="single" w:sz="4" w:space="0" w:color="auto"/>
              <w:bottom w:val="single" w:sz="4" w:space="0" w:color="auto"/>
              <w:right w:val="single" w:sz="4" w:space="0" w:color="auto"/>
            </w:tcBorders>
            <w:vAlign w:val="center"/>
          </w:tcPr>
          <w:p w14:paraId="0315AEFF" w14:textId="77777777" w:rsidR="00596253" w:rsidRPr="008A3D17" w:rsidRDefault="00596253" w:rsidP="005573B1">
            <w:pPr>
              <w:keepNext/>
              <w:keepLines/>
              <w:rPr>
                <w:rFonts w:ascii="Tahoma" w:hAnsi="Tahoma" w:cs="Tahoma"/>
                <w:sz w:val="18"/>
                <w:szCs w:val="18"/>
              </w:rPr>
            </w:pPr>
            <w:r w:rsidRPr="008A3D17">
              <w:rPr>
                <w:rFonts w:ascii="Tahoma" w:hAnsi="Tahoma" w:cs="Tahoma"/>
                <w:sz w:val="18"/>
                <w:szCs w:val="18"/>
              </w:rPr>
              <w:t xml:space="preserve">Elektronska pošta </w:t>
            </w:r>
            <w:r w:rsidRPr="008A3D17">
              <w:rPr>
                <w:rFonts w:ascii="Tahoma" w:hAnsi="Tahoma" w:cs="Tahoma"/>
                <w:sz w:val="18"/>
                <w:szCs w:val="18"/>
                <w:u w:val="single"/>
              </w:rPr>
              <w:t>in</w:t>
            </w:r>
            <w:r w:rsidRPr="008A3D17">
              <w:rPr>
                <w:rFonts w:ascii="Tahoma" w:hAnsi="Tahoma" w:cs="Tahoma"/>
                <w:sz w:val="18"/>
                <w:szCs w:val="18"/>
              </w:rPr>
              <w:t xml:space="preserve"> telefon</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71E70DAD" w14:textId="77777777" w:rsidR="00596253" w:rsidRPr="008A3D17" w:rsidRDefault="00596253" w:rsidP="005573B1">
            <w:pPr>
              <w:keepNext/>
              <w:keepLines/>
              <w:rPr>
                <w:sz w:val="18"/>
                <w:szCs w:val="18"/>
              </w:rPr>
            </w:pPr>
          </w:p>
        </w:tc>
        <w:tc>
          <w:tcPr>
            <w:tcW w:w="2908" w:type="dxa"/>
            <w:tcBorders>
              <w:top w:val="single" w:sz="4" w:space="0" w:color="auto"/>
              <w:left w:val="single" w:sz="4" w:space="0" w:color="auto"/>
              <w:bottom w:val="single" w:sz="4" w:space="0" w:color="auto"/>
              <w:right w:val="single" w:sz="4" w:space="0" w:color="auto"/>
            </w:tcBorders>
            <w:vAlign w:val="center"/>
          </w:tcPr>
          <w:p w14:paraId="4804AA06" w14:textId="77777777" w:rsidR="00596253" w:rsidRPr="008A3D17" w:rsidRDefault="00596253" w:rsidP="005573B1">
            <w:pPr>
              <w:keepNext/>
              <w:keepLines/>
              <w:rPr>
                <w:sz w:val="18"/>
                <w:szCs w:val="18"/>
              </w:rPr>
            </w:pPr>
          </w:p>
        </w:tc>
      </w:tr>
      <w:tr w:rsidR="00596253" w:rsidRPr="008A3D17" w14:paraId="3439A313" w14:textId="77777777" w:rsidTr="00961534">
        <w:trPr>
          <w:gridBefore w:val="1"/>
          <w:wBefore w:w="48" w:type="dxa"/>
          <w:trHeight w:val="197"/>
        </w:trPr>
        <w:tc>
          <w:tcPr>
            <w:tcW w:w="9586" w:type="dxa"/>
            <w:gridSpan w:val="5"/>
            <w:tcBorders>
              <w:top w:val="single" w:sz="4" w:space="0" w:color="auto"/>
              <w:left w:val="single" w:sz="4" w:space="0" w:color="auto"/>
              <w:bottom w:val="single" w:sz="4" w:space="0" w:color="auto"/>
              <w:right w:val="single" w:sz="4" w:space="0" w:color="auto"/>
            </w:tcBorders>
            <w:vAlign w:val="center"/>
          </w:tcPr>
          <w:p w14:paraId="4CCECA74" w14:textId="77777777" w:rsidR="00596253" w:rsidRPr="008A3D17" w:rsidRDefault="00596253" w:rsidP="005573B1">
            <w:pPr>
              <w:keepNext/>
              <w:keepLines/>
              <w:spacing w:before="20" w:after="20"/>
              <w:rPr>
                <w:sz w:val="18"/>
                <w:szCs w:val="18"/>
              </w:rPr>
            </w:pPr>
            <w:r w:rsidRPr="008A3D17">
              <w:rPr>
                <w:rFonts w:ascii="Tahoma" w:hAnsi="Tahoma" w:cs="Tahoma"/>
                <w:b/>
                <w:sz w:val="18"/>
                <w:szCs w:val="18"/>
              </w:rPr>
              <w:t xml:space="preserve">OSTALI PODATKI </w:t>
            </w:r>
          </w:p>
        </w:tc>
      </w:tr>
      <w:tr w:rsidR="00596253" w:rsidRPr="008A3D17" w14:paraId="38DFB74B" w14:textId="77777777" w:rsidTr="00961534">
        <w:trPr>
          <w:gridBefore w:val="1"/>
          <w:wBefore w:w="48" w:type="dxa"/>
          <w:trHeight w:val="582"/>
        </w:trPr>
        <w:tc>
          <w:tcPr>
            <w:tcW w:w="6678" w:type="dxa"/>
            <w:gridSpan w:val="4"/>
            <w:tcBorders>
              <w:top w:val="single" w:sz="4" w:space="0" w:color="auto"/>
              <w:left w:val="single" w:sz="4" w:space="0" w:color="auto"/>
              <w:bottom w:val="single" w:sz="4" w:space="0" w:color="auto"/>
              <w:right w:val="single" w:sz="4" w:space="0" w:color="auto"/>
            </w:tcBorders>
            <w:vAlign w:val="center"/>
          </w:tcPr>
          <w:p w14:paraId="2231EF10" w14:textId="77777777" w:rsidR="00596253" w:rsidRPr="008A3D17" w:rsidRDefault="00596253" w:rsidP="005573B1">
            <w:pPr>
              <w:keepNext/>
              <w:keepLines/>
              <w:rPr>
                <w:rFonts w:ascii="Tahoma" w:hAnsi="Tahoma" w:cs="Tahoma"/>
                <w:sz w:val="18"/>
                <w:szCs w:val="18"/>
              </w:rPr>
            </w:pPr>
            <w:r w:rsidRPr="008A3D17">
              <w:rPr>
                <w:rFonts w:ascii="Tahoma" w:hAnsi="Tahoma" w:cs="Tahoma"/>
                <w:sz w:val="18"/>
                <w:szCs w:val="18"/>
              </w:rPr>
              <w:t>Ponudnik je MSP* (</w:t>
            </w:r>
            <w:r w:rsidRPr="008A3D17">
              <w:rPr>
                <w:rFonts w:ascii="Tahoma" w:hAnsi="Tahoma" w:cs="Tahoma"/>
                <w:sz w:val="18"/>
                <w:szCs w:val="18"/>
                <w:u w:val="single"/>
              </w:rPr>
              <w:t>DA/NE</w:t>
            </w:r>
            <w:r w:rsidRPr="008A3D17">
              <w:rPr>
                <w:rFonts w:ascii="Tahoma" w:hAnsi="Tahoma" w:cs="Tahoma"/>
                <w:sz w:val="18"/>
                <w:szCs w:val="18"/>
              </w:rPr>
              <w:t xml:space="preserve">): </w:t>
            </w:r>
            <w:r w:rsidRPr="008A3D17">
              <w:rPr>
                <w:rFonts w:ascii="Tahoma" w:hAnsi="Tahoma" w:cs="Tahoma"/>
                <w:i/>
                <w:sz w:val="16"/>
                <w:szCs w:val="18"/>
              </w:rPr>
              <w:t xml:space="preserve">*MSP: </w:t>
            </w:r>
            <w:proofErr w:type="spellStart"/>
            <w:r w:rsidRPr="008A3D17">
              <w:rPr>
                <w:rFonts w:ascii="Tahoma" w:hAnsi="Tahoma" w:cs="Tahoma"/>
                <w:i/>
                <w:sz w:val="16"/>
                <w:szCs w:val="18"/>
              </w:rPr>
              <w:t>mikro</w:t>
            </w:r>
            <w:proofErr w:type="spellEnd"/>
            <w:r w:rsidRPr="008A3D17">
              <w:rPr>
                <w:rFonts w:ascii="Tahoma" w:hAnsi="Tahoma" w:cs="Tahoma"/>
                <w:i/>
                <w:sz w:val="16"/>
                <w:szCs w:val="18"/>
              </w:rPr>
              <w:t>, mala in srednje velika podjetja kot so opredeljena v Priporočilu Komisije 2003/361/ES</w:t>
            </w:r>
          </w:p>
        </w:tc>
        <w:tc>
          <w:tcPr>
            <w:tcW w:w="2908" w:type="dxa"/>
            <w:tcBorders>
              <w:top w:val="single" w:sz="4" w:space="0" w:color="auto"/>
              <w:left w:val="single" w:sz="4" w:space="0" w:color="auto"/>
              <w:bottom w:val="single" w:sz="4" w:space="0" w:color="auto"/>
              <w:right w:val="single" w:sz="4" w:space="0" w:color="auto"/>
            </w:tcBorders>
            <w:vAlign w:val="center"/>
          </w:tcPr>
          <w:p w14:paraId="70AD0683" w14:textId="77777777" w:rsidR="00596253" w:rsidRPr="008A3D17" w:rsidRDefault="00596253" w:rsidP="005573B1">
            <w:pPr>
              <w:keepNext/>
              <w:keepLines/>
              <w:rPr>
                <w:sz w:val="18"/>
                <w:szCs w:val="18"/>
              </w:rPr>
            </w:pPr>
          </w:p>
        </w:tc>
      </w:tr>
      <w:tr w:rsidR="00596253" w:rsidRPr="008A3D17" w14:paraId="7827A3A5" w14:textId="77777777" w:rsidTr="00961534">
        <w:trPr>
          <w:gridBefore w:val="1"/>
          <w:wBefore w:w="48" w:type="dxa"/>
          <w:trHeight w:val="1952"/>
        </w:trPr>
        <w:tc>
          <w:tcPr>
            <w:tcW w:w="3701" w:type="dxa"/>
            <w:gridSpan w:val="2"/>
            <w:tcBorders>
              <w:top w:val="single" w:sz="4" w:space="0" w:color="auto"/>
              <w:left w:val="single" w:sz="4" w:space="0" w:color="auto"/>
              <w:bottom w:val="single" w:sz="4" w:space="0" w:color="auto"/>
              <w:right w:val="single" w:sz="4" w:space="0" w:color="auto"/>
            </w:tcBorders>
            <w:vAlign w:val="center"/>
          </w:tcPr>
          <w:p w14:paraId="79877AB4" w14:textId="77777777" w:rsidR="00596253" w:rsidRPr="008A3D17" w:rsidRDefault="00596253" w:rsidP="005573B1">
            <w:pPr>
              <w:keepNext/>
              <w:keepLines/>
              <w:rPr>
                <w:rFonts w:ascii="Tahoma" w:hAnsi="Tahoma" w:cs="Tahoma"/>
                <w:sz w:val="18"/>
                <w:szCs w:val="18"/>
              </w:rPr>
            </w:pPr>
            <w:r w:rsidRPr="008A3D17">
              <w:rPr>
                <w:rFonts w:ascii="Tahoma" w:hAnsi="Tahoma" w:cs="Tahoma"/>
                <w:sz w:val="18"/>
                <w:szCs w:val="18"/>
              </w:rPr>
              <w:t xml:space="preserve">Predstavnik/i ponudnika, ki bo/do urejali izvajanje predmetne pogodbe/ okvirnega sporazuma </w:t>
            </w:r>
            <w:r w:rsidRPr="008A3D17">
              <w:rPr>
                <w:rFonts w:ascii="Tahoma" w:hAnsi="Tahoma" w:cs="Tahoma"/>
                <w:i/>
                <w:sz w:val="18"/>
                <w:szCs w:val="18"/>
              </w:rPr>
              <w:t>(lahko je ista oseba)</w:t>
            </w:r>
          </w:p>
        </w:tc>
        <w:tc>
          <w:tcPr>
            <w:tcW w:w="5885" w:type="dxa"/>
            <w:gridSpan w:val="3"/>
            <w:tcBorders>
              <w:top w:val="single" w:sz="4" w:space="0" w:color="auto"/>
              <w:left w:val="single" w:sz="4" w:space="0" w:color="auto"/>
              <w:bottom w:val="single" w:sz="4" w:space="0" w:color="auto"/>
              <w:right w:val="single" w:sz="4" w:space="0" w:color="auto"/>
            </w:tcBorders>
            <w:vAlign w:val="center"/>
          </w:tcPr>
          <w:p w14:paraId="5D7B5003" w14:textId="77777777" w:rsidR="00596253" w:rsidRPr="008A3D17" w:rsidRDefault="00596253" w:rsidP="005573B1">
            <w:pPr>
              <w:keepNext/>
              <w:keepLines/>
              <w:spacing w:after="40" w:line="276" w:lineRule="auto"/>
              <w:jc w:val="both"/>
              <w:rPr>
                <w:rFonts w:ascii="Tahoma" w:hAnsi="Tahoma" w:cs="Tahoma"/>
                <w:sz w:val="18"/>
                <w:szCs w:val="18"/>
              </w:rPr>
            </w:pPr>
            <w:r w:rsidRPr="008A3D17">
              <w:rPr>
                <w:rFonts w:ascii="Tahoma" w:hAnsi="Tahoma" w:cs="Tahoma"/>
                <w:sz w:val="18"/>
                <w:szCs w:val="18"/>
              </w:rPr>
              <w:t>Skrbnik pogodbe/okvirnega sporazuma:</w:t>
            </w:r>
          </w:p>
          <w:p w14:paraId="5EB97069" w14:textId="77777777" w:rsidR="00596253" w:rsidRPr="008A3D17" w:rsidRDefault="00596253" w:rsidP="005573B1">
            <w:pPr>
              <w:keepNext/>
              <w:keepLines/>
              <w:spacing w:line="276" w:lineRule="auto"/>
              <w:ind w:right="-47"/>
              <w:jc w:val="both"/>
              <w:rPr>
                <w:rFonts w:ascii="Tahoma" w:hAnsi="Tahoma" w:cs="Tahoma"/>
                <w:sz w:val="17"/>
                <w:szCs w:val="17"/>
              </w:rPr>
            </w:pPr>
            <w:r w:rsidRPr="008A3D17">
              <w:rPr>
                <w:rFonts w:ascii="Tahoma" w:hAnsi="Tahoma" w:cs="Tahoma"/>
                <w:sz w:val="17"/>
                <w:szCs w:val="17"/>
              </w:rPr>
              <w:t xml:space="preserve">g./ga.________________________________; tel.: ____________________; </w:t>
            </w:r>
          </w:p>
          <w:p w14:paraId="0B1A4683" w14:textId="77777777" w:rsidR="00596253" w:rsidRPr="008A3D17" w:rsidRDefault="00596253" w:rsidP="005573B1">
            <w:pPr>
              <w:keepNext/>
              <w:keepLines/>
              <w:spacing w:line="276" w:lineRule="auto"/>
              <w:jc w:val="both"/>
              <w:rPr>
                <w:rFonts w:ascii="Tahoma" w:hAnsi="Tahoma" w:cs="Tahoma"/>
                <w:sz w:val="17"/>
                <w:szCs w:val="17"/>
              </w:rPr>
            </w:pPr>
            <w:r w:rsidRPr="008A3D17">
              <w:rPr>
                <w:rFonts w:ascii="Tahoma" w:hAnsi="Tahoma" w:cs="Tahoma"/>
                <w:sz w:val="17"/>
                <w:szCs w:val="17"/>
              </w:rPr>
              <w:t>e - mail: ___________________________________.</w:t>
            </w:r>
          </w:p>
          <w:p w14:paraId="0A0FC551" w14:textId="77777777" w:rsidR="00596253" w:rsidRPr="008A3D17" w:rsidRDefault="00596253" w:rsidP="005573B1">
            <w:pPr>
              <w:keepNext/>
              <w:keepLines/>
              <w:jc w:val="both"/>
              <w:rPr>
                <w:rFonts w:ascii="Tahoma" w:hAnsi="Tahoma" w:cs="Tahoma"/>
                <w:snapToGrid w:val="0"/>
                <w:sz w:val="16"/>
                <w:szCs w:val="18"/>
              </w:rPr>
            </w:pPr>
          </w:p>
          <w:p w14:paraId="1A1170F8" w14:textId="77777777" w:rsidR="00596253" w:rsidRPr="008A3D17" w:rsidRDefault="00596253" w:rsidP="005573B1">
            <w:pPr>
              <w:keepNext/>
              <w:keepLines/>
              <w:spacing w:after="40" w:line="276" w:lineRule="auto"/>
              <w:jc w:val="both"/>
              <w:rPr>
                <w:rFonts w:ascii="Tahoma" w:hAnsi="Tahoma" w:cs="Tahoma"/>
                <w:sz w:val="18"/>
                <w:szCs w:val="18"/>
              </w:rPr>
            </w:pPr>
            <w:r w:rsidRPr="008A3D17">
              <w:rPr>
                <w:rFonts w:ascii="Tahoma" w:hAnsi="Tahoma" w:cs="Tahoma"/>
                <w:sz w:val="18"/>
                <w:szCs w:val="18"/>
              </w:rPr>
              <w:t xml:space="preserve">Kontaktna oseba pogodbe/okvirnega sporazuma: </w:t>
            </w:r>
          </w:p>
          <w:p w14:paraId="2A27AAF1" w14:textId="77777777" w:rsidR="00596253" w:rsidRPr="008A3D17" w:rsidRDefault="00596253" w:rsidP="005573B1">
            <w:pPr>
              <w:keepNext/>
              <w:keepLines/>
              <w:spacing w:line="276" w:lineRule="auto"/>
              <w:ind w:right="-47"/>
              <w:jc w:val="both"/>
              <w:rPr>
                <w:rFonts w:ascii="Tahoma" w:hAnsi="Tahoma" w:cs="Tahoma"/>
                <w:sz w:val="17"/>
                <w:szCs w:val="17"/>
              </w:rPr>
            </w:pPr>
            <w:r w:rsidRPr="008A3D17">
              <w:rPr>
                <w:rFonts w:ascii="Tahoma" w:hAnsi="Tahoma" w:cs="Tahoma"/>
                <w:sz w:val="17"/>
                <w:szCs w:val="17"/>
              </w:rPr>
              <w:t xml:space="preserve">g./ga.________________________________; tel.: ____________________; </w:t>
            </w:r>
          </w:p>
          <w:p w14:paraId="4ED5B904" w14:textId="77777777" w:rsidR="00596253" w:rsidRPr="008A3D17" w:rsidRDefault="00596253" w:rsidP="005573B1">
            <w:pPr>
              <w:keepNext/>
              <w:keepLines/>
              <w:jc w:val="both"/>
              <w:rPr>
                <w:rFonts w:ascii="Tahoma" w:hAnsi="Tahoma" w:cs="Tahoma"/>
                <w:sz w:val="18"/>
                <w:szCs w:val="18"/>
              </w:rPr>
            </w:pPr>
            <w:r w:rsidRPr="008A3D17">
              <w:rPr>
                <w:rFonts w:ascii="Tahoma" w:hAnsi="Tahoma" w:cs="Tahoma"/>
                <w:sz w:val="17"/>
                <w:szCs w:val="17"/>
              </w:rPr>
              <w:t>e - mail: ___________________________________.</w:t>
            </w:r>
          </w:p>
        </w:tc>
      </w:tr>
      <w:tr w:rsidR="00596253" w:rsidRPr="008A3D17" w14:paraId="045FDDFF" w14:textId="77777777" w:rsidTr="009615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trHeight w:val="235"/>
        </w:trPr>
        <w:tc>
          <w:tcPr>
            <w:tcW w:w="3430" w:type="dxa"/>
            <w:gridSpan w:val="2"/>
            <w:tcBorders>
              <w:bottom w:val="single" w:sz="4" w:space="0" w:color="auto"/>
            </w:tcBorders>
          </w:tcPr>
          <w:p w14:paraId="23BDDEF0" w14:textId="77777777" w:rsidR="00596253" w:rsidRPr="008A3D17" w:rsidRDefault="00596253" w:rsidP="005573B1">
            <w:pPr>
              <w:keepNext/>
              <w:keepLines/>
              <w:jc w:val="both"/>
              <w:rPr>
                <w:rFonts w:ascii="Tahoma" w:hAnsi="Tahoma" w:cs="Tahoma"/>
                <w:snapToGrid w:val="0"/>
                <w:color w:val="000000"/>
              </w:rPr>
            </w:pPr>
          </w:p>
          <w:p w14:paraId="461E698A" w14:textId="6EA69AAD" w:rsidR="00596253" w:rsidRDefault="00596253" w:rsidP="005573B1">
            <w:pPr>
              <w:keepNext/>
              <w:keepLines/>
              <w:jc w:val="both"/>
              <w:rPr>
                <w:rFonts w:ascii="Tahoma" w:hAnsi="Tahoma" w:cs="Tahoma"/>
                <w:snapToGrid w:val="0"/>
                <w:color w:val="000000"/>
              </w:rPr>
            </w:pPr>
          </w:p>
          <w:p w14:paraId="0888C9ED" w14:textId="77777777" w:rsidR="00947929" w:rsidRPr="008A3D17" w:rsidRDefault="00947929" w:rsidP="005573B1">
            <w:pPr>
              <w:keepNext/>
              <w:keepLines/>
              <w:jc w:val="both"/>
              <w:rPr>
                <w:rFonts w:ascii="Tahoma" w:hAnsi="Tahoma" w:cs="Tahoma"/>
                <w:snapToGrid w:val="0"/>
                <w:color w:val="000000"/>
              </w:rPr>
            </w:pPr>
          </w:p>
          <w:p w14:paraId="17C3B07F" w14:textId="77777777" w:rsidR="00596253" w:rsidRPr="008A3D17" w:rsidRDefault="00596253" w:rsidP="005573B1">
            <w:pPr>
              <w:keepNext/>
              <w:keepLines/>
              <w:jc w:val="both"/>
              <w:rPr>
                <w:rFonts w:ascii="Tahoma" w:hAnsi="Tahoma" w:cs="Tahoma"/>
                <w:snapToGrid w:val="0"/>
                <w:color w:val="000000"/>
              </w:rPr>
            </w:pPr>
          </w:p>
        </w:tc>
        <w:tc>
          <w:tcPr>
            <w:tcW w:w="2574" w:type="dxa"/>
            <w:gridSpan w:val="2"/>
          </w:tcPr>
          <w:p w14:paraId="4956B80D" w14:textId="77777777" w:rsidR="00596253" w:rsidRPr="008A3D17" w:rsidRDefault="00596253" w:rsidP="005573B1">
            <w:pPr>
              <w:keepNext/>
              <w:keepLines/>
              <w:jc w:val="center"/>
              <w:rPr>
                <w:rFonts w:ascii="Tahoma" w:hAnsi="Tahoma" w:cs="Tahoma"/>
                <w:snapToGrid w:val="0"/>
                <w:color w:val="000000"/>
              </w:rPr>
            </w:pPr>
          </w:p>
        </w:tc>
        <w:tc>
          <w:tcPr>
            <w:tcW w:w="3630" w:type="dxa"/>
            <w:gridSpan w:val="2"/>
            <w:tcBorders>
              <w:bottom w:val="single" w:sz="4" w:space="0" w:color="auto"/>
            </w:tcBorders>
          </w:tcPr>
          <w:p w14:paraId="1EDFA23E" w14:textId="77777777" w:rsidR="00596253" w:rsidRPr="008A3D17" w:rsidRDefault="00596253" w:rsidP="005573B1">
            <w:pPr>
              <w:keepNext/>
              <w:keepLines/>
              <w:tabs>
                <w:tab w:val="left" w:pos="567"/>
                <w:tab w:val="num" w:pos="851"/>
                <w:tab w:val="left" w:pos="993"/>
              </w:tabs>
              <w:jc w:val="both"/>
              <w:rPr>
                <w:rFonts w:ascii="Tahoma" w:hAnsi="Tahoma" w:cs="Tahoma"/>
                <w:snapToGrid w:val="0"/>
                <w:color w:val="000000"/>
              </w:rPr>
            </w:pPr>
          </w:p>
        </w:tc>
      </w:tr>
      <w:tr w:rsidR="00596253" w:rsidRPr="008A3D17" w14:paraId="54C1D416" w14:textId="77777777" w:rsidTr="009615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trHeight w:val="235"/>
        </w:trPr>
        <w:tc>
          <w:tcPr>
            <w:tcW w:w="3430" w:type="dxa"/>
            <w:gridSpan w:val="2"/>
            <w:tcBorders>
              <w:top w:val="single" w:sz="4" w:space="0" w:color="auto"/>
            </w:tcBorders>
          </w:tcPr>
          <w:p w14:paraId="6CD43F53" w14:textId="77777777" w:rsidR="00596253" w:rsidRPr="008A3D17" w:rsidRDefault="00596253" w:rsidP="005573B1">
            <w:pPr>
              <w:keepNext/>
              <w:keepLines/>
              <w:jc w:val="center"/>
              <w:rPr>
                <w:rFonts w:ascii="Tahoma" w:hAnsi="Tahoma" w:cs="Tahoma"/>
                <w:snapToGrid w:val="0"/>
                <w:color w:val="000000"/>
              </w:rPr>
            </w:pPr>
            <w:r w:rsidRPr="008A3D17">
              <w:rPr>
                <w:rFonts w:ascii="Tahoma" w:hAnsi="Tahoma" w:cs="Tahoma"/>
                <w:snapToGrid w:val="0"/>
                <w:color w:val="000000"/>
              </w:rPr>
              <w:t>(</w:t>
            </w:r>
            <w:r w:rsidRPr="008A3D17">
              <w:rPr>
                <w:rFonts w:ascii="Tahoma" w:hAnsi="Tahoma" w:cs="Tahoma"/>
                <w:snapToGrid w:val="0"/>
                <w:color w:val="000000"/>
                <w:sz w:val="18"/>
              </w:rPr>
              <w:t>kraj, datum</w:t>
            </w:r>
            <w:r w:rsidRPr="008A3D17">
              <w:rPr>
                <w:rFonts w:ascii="Tahoma" w:hAnsi="Tahoma" w:cs="Tahoma"/>
                <w:snapToGrid w:val="0"/>
                <w:color w:val="000000"/>
              </w:rPr>
              <w:t>)</w:t>
            </w:r>
          </w:p>
        </w:tc>
        <w:tc>
          <w:tcPr>
            <w:tcW w:w="2574" w:type="dxa"/>
            <w:gridSpan w:val="2"/>
          </w:tcPr>
          <w:p w14:paraId="258E3C21" w14:textId="77777777" w:rsidR="00596253" w:rsidRPr="008A3D17" w:rsidRDefault="00596253" w:rsidP="005573B1">
            <w:pPr>
              <w:keepNext/>
              <w:keepLines/>
              <w:jc w:val="center"/>
              <w:rPr>
                <w:rFonts w:ascii="Tahoma" w:hAnsi="Tahoma" w:cs="Tahoma"/>
                <w:snapToGrid w:val="0"/>
                <w:color w:val="000000"/>
              </w:rPr>
            </w:pPr>
            <w:r w:rsidRPr="008A3D17">
              <w:rPr>
                <w:rFonts w:ascii="Tahoma" w:hAnsi="Tahoma" w:cs="Tahoma"/>
                <w:snapToGrid w:val="0"/>
                <w:color w:val="000000"/>
              </w:rPr>
              <w:t>žig</w:t>
            </w:r>
          </w:p>
        </w:tc>
        <w:tc>
          <w:tcPr>
            <w:tcW w:w="3630" w:type="dxa"/>
            <w:gridSpan w:val="2"/>
            <w:tcBorders>
              <w:top w:val="single" w:sz="4" w:space="0" w:color="auto"/>
            </w:tcBorders>
          </w:tcPr>
          <w:p w14:paraId="5CA583E5" w14:textId="621CCC00" w:rsidR="00596253" w:rsidRPr="008A3D17" w:rsidRDefault="00596253" w:rsidP="005573B1">
            <w:pPr>
              <w:keepNext/>
              <w:keepLines/>
              <w:jc w:val="both"/>
              <w:rPr>
                <w:rFonts w:ascii="Tahoma" w:hAnsi="Tahoma" w:cs="Tahoma"/>
                <w:snapToGrid w:val="0"/>
                <w:color w:val="000000"/>
              </w:rPr>
            </w:pPr>
            <w:r w:rsidRPr="008A3D17">
              <w:rPr>
                <w:rFonts w:ascii="Tahoma" w:hAnsi="Tahoma" w:cs="Tahoma"/>
                <w:snapToGrid w:val="0"/>
                <w:color w:val="000000"/>
              </w:rPr>
              <w:t>(</w:t>
            </w:r>
            <w:r w:rsidR="00BF1C27">
              <w:rPr>
                <w:rFonts w:ascii="Tahoma" w:hAnsi="Tahoma" w:cs="Tahoma"/>
                <w:snapToGrid w:val="0"/>
                <w:color w:val="000000"/>
              </w:rPr>
              <w:t>Ime in priimek ter</w:t>
            </w:r>
            <w:r w:rsidR="00BF1C27" w:rsidRPr="00C8579C">
              <w:rPr>
                <w:rFonts w:ascii="Tahoma" w:hAnsi="Tahoma" w:cs="Tahoma"/>
                <w:snapToGrid w:val="0"/>
                <w:color w:val="000000"/>
              </w:rPr>
              <w:t xml:space="preserve"> podpis</w:t>
            </w:r>
            <w:r w:rsidR="00BF1C27">
              <w:rPr>
                <w:rFonts w:ascii="Tahoma" w:hAnsi="Tahoma" w:cs="Tahoma"/>
                <w:snapToGrid w:val="0"/>
                <w:color w:val="000000"/>
              </w:rPr>
              <w:t xml:space="preserve"> predstavnika</w:t>
            </w:r>
            <w:r w:rsidR="00BF1C27" w:rsidRPr="00C8579C">
              <w:rPr>
                <w:rFonts w:ascii="Tahoma" w:hAnsi="Tahoma" w:cs="Tahoma"/>
                <w:snapToGrid w:val="0"/>
                <w:color w:val="000000"/>
              </w:rPr>
              <w:t xml:space="preserve"> ponudnika</w:t>
            </w:r>
            <w:r w:rsidRPr="008A3D17">
              <w:rPr>
                <w:rFonts w:ascii="Tahoma" w:hAnsi="Tahoma" w:cs="Tahoma"/>
                <w:snapToGrid w:val="0"/>
                <w:color w:val="000000"/>
              </w:rPr>
              <w:t>)</w:t>
            </w:r>
          </w:p>
        </w:tc>
      </w:tr>
    </w:tbl>
    <w:p w14:paraId="18598CF5" w14:textId="77777777" w:rsidR="00596253" w:rsidRDefault="00596253" w:rsidP="00011A1C">
      <w:pPr>
        <w:keepNext/>
        <w:keepLines/>
        <w:tabs>
          <w:tab w:val="left" w:pos="567"/>
          <w:tab w:val="num" w:pos="851"/>
          <w:tab w:val="left" w:pos="993"/>
        </w:tabs>
        <w:jc w:val="both"/>
        <w:rPr>
          <w:rFonts w:ascii="Tahoma" w:hAnsi="Tahoma" w:cs="Tahoma"/>
          <w:b/>
          <w:i/>
          <w:sz w:val="18"/>
          <w:szCs w:val="18"/>
        </w:rPr>
      </w:pPr>
    </w:p>
    <w:p w14:paraId="1153E499" w14:textId="77777777" w:rsidR="00947929" w:rsidRDefault="00947929" w:rsidP="00596253">
      <w:pPr>
        <w:keepNext/>
        <w:keepLines/>
        <w:tabs>
          <w:tab w:val="left" w:pos="567"/>
          <w:tab w:val="num" w:pos="851"/>
          <w:tab w:val="left" w:pos="993"/>
        </w:tabs>
        <w:jc w:val="both"/>
        <w:rPr>
          <w:rFonts w:ascii="Tahoma" w:hAnsi="Tahoma" w:cs="Tahoma"/>
          <w:b/>
          <w:i/>
          <w:sz w:val="17"/>
          <w:szCs w:val="17"/>
        </w:rPr>
      </w:pPr>
    </w:p>
    <w:p w14:paraId="56559FEA" w14:textId="77777777" w:rsidR="00947929" w:rsidRDefault="00947929" w:rsidP="00596253">
      <w:pPr>
        <w:keepNext/>
        <w:keepLines/>
        <w:tabs>
          <w:tab w:val="left" w:pos="567"/>
          <w:tab w:val="num" w:pos="851"/>
          <w:tab w:val="left" w:pos="993"/>
        </w:tabs>
        <w:jc w:val="both"/>
        <w:rPr>
          <w:rFonts w:ascii="Tahoma" w:hAnsi="Tahoma" w:cs="Tahoma"/>
          <w:b/>
          <w:i/>
          <w:sz w:val="17"/>
          <w:szCs w:val="17"/>
        </w:rPr>
      </w:pPr>
    </w:p>
    <w:p w14:paraId="7B8E4682" w14:textId="77777777" w:rsidR="00947929" w:rsidRDefault="00947929" w:rsidP="00596253">
      <w:pPr>
        <w:keepNext/>
        <w:keepLines/>
        <w:tabs>
          <w:tab w:val="left" w:pos="567"/>
          <w:tab w:val="num" w:pos="851"/>
          <w:tab w:val="left" w:pos="993"/>
        </w:tabs>
        <w:jc w:val="both"/>
        <w:rPr>
          <w:rFonts w:ascii="Tahoma" w:hAnsi="Tahoma" w:cs="Tahoma"/>
          <w:b/>
          <w:i/>
          <w:sz w:val="17"/>
          <w:szCs w:val="17"/>
        </w:rPr>
      </w:pPr>
    </w:p>
    <w:p w14:paraId="4398AE48" w14:textId="77777777" w:rsidR="00947929" w:rsidRDefault="00947929" w:rsidP="00596253">
      <w:pPr>
        <w:keepNext/>
        <w:keepLines/>
        <w:tabs>
          <w:tab w:val="left" w:pos="567"/>
          <w:tab w:val="num" w:pos="851"/>
          <w:tab w:val="left" w:pos="993"/>
        </w:tabs>
        <w:jc w:val="both"/>
        <w:rPr>
          <w:rFonts w:ascii="Tahoma" w:hAnsi="Tahoma" w:cs="Tahoma"/>
          <w:b/>
          <w:i/>
          <w:sz w:val="17"/>
          <w:szCs w:val="17"/>
        </w:rPr>
      </w:pPr>
    </w:p>
    <w:p w14:paraId="6A35F3E9" w14:textId="1C8C0B42" w:rsidR="00596253" w:rsidRPr="008A3D17" w:rsidRDefault="00596253" w:rsidP="00596253">
      <w:pPr>
        <w:keepNext/>
        <w:keepLines/>
        <w:tabs>
          <w:tab w:val="left" w:pos="567"/>
          <w:tab w:val="num" w:pos="851"/>
          <w:tab w:val="left" w:pos="993"/>
        </w:tabs>
        <w:jc w:val="both"/>
        <w:rPr>
          <w:rFonts w:ascii="Tahoma" w:hAnsi="Tahoma" w:cs="Tahoma"/>
          <w:i/>
          <w:sz w:val="17"/>
          <w:szCs w:val="17"/>
        </w:rPr>
      </w:pPr>
      <w:r w:rsidRPr="008A3D17">
        <w:rPr>
          <w:rFonts w:ascii="Tahoma" w:hAnsi="Tahoma" w:cs="Tahoma"/>
          <w:b/>
          <w:i/>
          <w:sz w:val="17"/>
          <w:szCs w:val="17"/>
        </w:rPr>
        <w:t xml:space="preserve">Navodilo: </w:t>
      </w:r>
      <w:r w:rsidRPr="008A3D17">
        <w:rPr>
          <w:rFonts w:ascii="Tahoma" w:hAnsi="Tahoma" w:cs="Tahoma"/>
          <w:i/>
          <w:sz w:val="17"/>
          <w:szCs w:val="17"/>
        </w:rPr>
        <w:t xml:space="preserve">V primeru, da odda več ponudnikov </w:t>
      </w:r>
      <w:r w:rsidRPr="008A3D17">
        <w:rPr>
          <w:rFonts w:ascii="Tahoma" w:hAnsi="Tahoma" w:cs="Tahoma"/>
          <w:i/>
          <w:sz w:val="17"/>
          <w:szCs w:val="17"/>
          <w:u w:val="single"/>
        </w:rPr>
        <w:t>skupno ponudbo</w:t>
      </w:r>
      <w:r w:rsidRPr="008A3D17">
        <w:rPr>
          <w:rFonts w:ascii="Tahoma" w:hAnsi="Tahoma" w:cs="Tahoma"/>
          <w:i/>
          <w:sz w:val="17"/>
          <w:szCs w:val="17"/>
        </w:rPr>
        <w:t xml:space="preserve">, morajo razmnožen obrazec priloge 1 izpolniti vsi ponudniki – partnerji. V primeru </w:t>
      </w:r>
      <w:r w:rsidRPr="008A3D17">
        <w:rPr>
          <w:rFonts w:ascii="Tahoma" w:hAnsi="Tahoma" w:cs="Tahoma"/>
          <w:i/>
          <w:sz w:val="17"/>
          <w:szCs w:val="17"/>
          <w:u w:val="single"/>
        </w:rPr>
        <w:t>skupne ponudbe</w:t>
      </w:r>
      <w:r w:rsidRPr="008A3D17">
        <w:rPr>
          <w:rFonts w:ascii="Tahoma" w:hAnsi="Tahoma" w:cs="Tahoma"/>
          <w:i/>
          <w:sz w:val="17"/>
          <w:szCs w:val="17"/>
        </w:rPr>
        <w:t xml:space="preserve"> se k prilogi 1 priloži </w:t>
      </w:r>
      <w:r w:rsidRPr="008A3D17">
        <w:rPr>
          <w:rFonts w:ascii="Tahoma" w:hAnsi="Tahoma" w:cs="Tahoma"/>
          <w:i/>
          <w:sz w:val="17"/>
          <w:szCs w:val="17"/>
          <w:u w:val="single"/>
        </w:rPr>
        <w:t>pravni akt o skupni izvedbi naročila</w:t>
      </w:r>
      <w:r w:rsidRPr="008A3D17">
        <w:rPr>
          <w:rFonts w:ascii="Tahoma" w:hAnsi="Tahoma" w:cs="Tahoma"/>
          <w:i/>
          <w:sz w:val="17"/>
          <w:szCs w:val="17"/>
        </w:rPr>
        <w:t>.</w:t>
      </w:r>
    </w:p>
    <w:p w14:paraId="32DB24A9" w14:textId="77777777" w:rsidR="00596253" w:rsidRPr="008A3D17" w:rsidRDefault="00596253" w:rsidP="00596253">
      <w:pPr>
        <w:keepNext/>
        <w:keepLines/>
        <w:tabs>
          <w:tab w:val="left" w:pos="567"/>
          <w:tab w:val="num" w:pos="851"/>
          <w:tab w:val="left" w:pos="993"/>
        </w:tabs>
        <w:jc w:val="both"/>
        <w:rPr>
          <w:rFonts w:ascii="Tahoma" w:hAnsi="Tahoma" w:cs="Tahoma"/>
          <w:b/>
          <w:i/>
          <w:sz w:val="17"/>
          <w:szCs w:val="17"/>
          <w:u w:val="single"/>
        </w:rPr>
      </w:pPr>
    </w:p>
    <w:p w14:paraId="1C1A3A45" w14:textId="77777777" w:rsidR="00596253" w:rsidRPr="008A3D17" w:rsidRDefault="00596253" w:rsidP="00596253">
      <w:pPr>
        <w:keepNext/>
        <w:keepLines/>
        <w:tabs>
          <w:tab w:val="left" w:pos="567"/>
          <w:tab w:val="num" w:pos="851"/>
          <w:tab w:val="left" w:pos="993"/>
        </w:tabs>
        <w:jc w:val="both"/>
        <w:rPr>
          <w:rFonts w:ascii="Tahoma" w:hAnsi="Tahoma" w:cs="Tahoma"/>
          <w:b/>
          <w:i/>
          <w:sz w:val="17"/>
          <w:szCs w:val="17"/>
          <w:u w:val="single"/>
        </w:rPr>
      </w:pPr>
      <w:r w:rsidRPr="008A3D17">
        <w:rPr>
          <w:rFonts w:ascii="Tahoma" w:hAnsi="Tahoma" w:cs="Tahoma"/>
          <w:i/>
          <w:iCs/>
          <w:sz w:val="17"/>
          <w:szCs w:val="17"/>
        </w:rPr>
        <w:t xml:space="preserve">Ponudnik </w:t>
      </w:r>
      <w:r w:rsidRPr="008A3D17">
        <w:rPr>
          <w:rFonts w:ascii="Tahoma" w:hAnsi="Tahoma" w:cs="Tahoma"/>
          <w:i/>
          <w:iCs/>
          <w:sz w:val="17"/>
          <w:szCs w:val="17"/>
          <w:u w:val="single"/>
        </w:rPr>
        <w:t>obrazec</w:t>
      </w:r>
      <w:r w:rsidRPr="008A3D17">
        <w:rPr>
          <w:rFonts w:ascii="Tahoma" w:hAnsi="Tahoma" w:cs="Tahoma"/>
          <w:b/>
          <w:i/>
          <w:iCs/>
          <w:sz w:val="17"/>
          <w:szCs w:val="17"/>
        </w:rPr>
        <w:t xml:space="preserve"> </w:t>
      </w:r>
      <w:r w:rsidRPr="008A3D17">
        <w:rPr>
          <w:rFonts w:ascii="Tahoma" w:hAnsi="Tahoma" w:cs="Tahoma"/>
          <w:i/>
          <w:iCs/>
          <w:sz w:val="17"/>
          <w:szCs w:val="17"/>
        </w:rPr>
        <w:t>v okviru sistema e-JN</w:t>
      </w:r>
      <w:r w:rsidRPr="008A3D17">
        <w:rPr>
          <w:rFonts w:ascii="Tahoma" w:hAnsi="Tahoma" w:cs="Tahoma"/>
          <w:b/>
          <w:i/>
          <w:iCs/>
          <w:sz w:val="17"/>
          <w:szCs w:val="17"/>
        </w:rPr>
        <w:t xml:space="preserve"> </w:t>
      </w:r>
      <w:r w:rsidRPr="008A3D17">
        <w:rPr>
          <w:rFonts w:ascii="Tahoma" w:hAnsi="Tahoma" w:cs="Tahoma"/>
          <w:b/>
          <w:i/>
          <w:iCs/>
          <w:sz w:val="17"/>
          <w:szCs w:val="17"/>
          <w:u w:val="single"/>
        </w:rPr>
        <w:t>naloži v razdelek »</w:t>
      </w:r>
      <w:r w:rsidRPr="0072148D">
        <w:rPr>
          <w:rFonts w:ascii="Tahoma" w:hAnsi="Tahoma" w:cs="Tahoma"/>
          <w:b/>
          <w:i/>
          <w:iCs/>
          <w:sz w:val="17"/>
          <w:szCs w:val="17"/>
          <w:u w:val="single"/>
        </w:rPr>
        <w:t>Dokumenti«, del »Ostale priloge«</w:t>
      </w:r>
      <w:r>
        <w:rPr>
          <w:rFonts w:ascii="Tahoma" w:hAnsi="Tahoma" w:cs="Tahoma"/>
          <w:b/>
          <w:i/>
          <w:iCs/>
          <w:sz w:val="17"/>
          <w:szCs w:val="17"/>
          <w:u w:val="single"/>
        </w:rPr>
        <w:t>.</w:t>
      </w:r>
    </w:p>
    <w:p w14:paraId="5D97BEC8" w14:textId="35D414A6" w:rsidR="00596253" w:rsidRDefault="00596253" w:rsidP="00011A1C">
      <w:pPr>
        <w:keepNext/>
        <w:keepLines/>
        <w:tabs>
          <w:tab w:val="left" w:pos="567"/>
          <w:tab w:val="num" w:pos="851"/>
          <w:tab w:val="left" w:pos="993"/>
        </w:tabs>
        <w:jc w:val="both"/>
        <w:rPr>
          <w:rFonts w:ascii="Tahoma" w:hAnsi="Tahoma" w:cs="Tahoma"/>
          <w:i/>
          <w:sz w:val="16"/>
          <w:szCs w:val="18"/>
        </w:rPr>
      </w:pPr>
    </w:p>
    <w:p w14:paraId="2428F694" w14:textId="2B83BB80" w:rsidR="00596253" w:rsidRDefault="00596253" w:rsidP="00011A1C">
      <w:pPr>
        <w:keepNext/>
        <w:keepLines/>
        <w:tabs>
          <w:tab w:val="left" w:pos="567"/>
          <w:tab w:val="num" w:pos="851"/>
          <w:tab w:val="left" w:pos="993"/>
        </w:tabs>
        <w:jc w:val="both"/>
        <w:rPr>
          <w:rFonts w:ascii="Tahoma" w:hAnsi="Tahoma" w:cs="Tahoma"/>
          <w:i/>
          <w:sz w:val="16"/>
          <w:szCs w:val="18"/>
        </w:rPr>
      </w:pPr>
    </w:p>
    <w:p w14:paraId="77BCE8F3" w14:textId="5C4F2531" w:rsidR="00596253" w:rsidRDefault="00596253" w:rsidP="00011A1C">
      <w:pPr>
        <w:keepNext/>
        <w:keepLines/>
        <w:tabs>
          <w:tab w:val="left" w:pos="567"/>
          <w:tab w:val="num" w:pos="851"/>
          <w:tab w:val="left" w:pos="993"/>
        </w:tabs>
        <w:jc w:val="both"/>
        <w:rPr>
          <w:rFonts w:ascii="Tahoma" w:hAnsi="Tahoma" w:cs="Tahoma"/>
          <w:i/>
          <w:sz w:val="16"/>
          <w:szCs w:val="18"/>
        </w:rPr>
      </w:pPr>
    </w:p>
    <w:p w14:paraId="7549F68A" w14:textId="77777777" w:rsidR="00596253" w:rsidRPr="00112425" w:rsidRDefault="00596253" w:rsidP="00596253">
      <w:pPr>
        <w:keepNext/>
        <w:keepLines/>
        <w:tabs>
          <w:tab w:val="left" w:pos="567"/>
          <w:tab w:val="num" w:pos="851"/>
          <w:tab w:val="left" w:pos="993"/>
        </w:tabs>
        <w:jc w:val="right"/>
        <w:rPr>
          <w:rFonts w:ascii="Tahoma" w:hAnsi="Tahoma" w:cs="Tahoma"/>
          <w:b/>
        </w:rPr>
      </w:pPr>
      <w:r w:rsidRPr="00112425">
        <w:rPr>
          <w:rFonts w:ascii="Tahoma" w:hAnsi="Tahoma" w:cs="Tahoma"/>
          <w:b/>
        </w:rPr>
        <w:t xml:space="preserve">Obrazec 1 k Prilogi 1 </w:t>
      </w:r>
    </w:p>
    <w:p w14:paraId="3183FDA6" w14:textId="77777777" w:rsidR="00596253" w:rsidRPr="00112425" w:rsidRDefault="00596253" w:rsidP="00596253">
      <w:pPr>
        <w:pStyle w:val="Naslov"/>
        <w:keepNext/>
        <w:keepLines/>
        <w:jc w:val="both"/>
        <w:rPr>
          <w:rFonts w:ascii="Tahoma" w:hAnsi="Tahoma" w:cs="Tahoma"/>
          <w:b w:val="0"/>
          <w:sz w:val="20"/>
        </w:rPr>
      </w:pPr>
    </w:p>
    <w:p w14:paraId="2FA6AA57" w14:textId="77777777" w:rsidR="00596253" w:rsidRPr="00112425" w:rsidRDefault="00596253" w:rsidP="00596253">
      <w:pPr>
        <w:pStyle w:val="Naslov"/>
        <w:keepNext/>
        <w:keepLines/>
        <w:jc w:val="both"/>
        <w:rPr>
          <w:rFonts w:ascii="Tahoma" w:hAnsi="Tahoma" w:cs="Tahoma"/>
          <w:b w:val="0"/>
          <w:sz w:val="20"/>
        </w:rPr>
      </w:pPr>
    </w:p>
    <w:p w14:paraId="27E187B3" w14:textId="77777777" w:rsidR="00596253" w:rsidRPr="00112425" w:rsidRDefault="00596253" w:rsidP="00596253">
      <w:pPr>
        <w:keepNext/>
        <w:keepLines/>
        <w:jc w:val="center"/>
        <w:rPr>
          <w:rFonts w:ascii="Tahoma" w:hAnsi="Tahoma" w:cs="Tahoma"/>
          <w:b/>
          <w:sz w:val="22"/>
          <w:szCs w:val="22"/>
        </w:rPr>
      </w:pPr>
      <w:r w:rsidRPr="00112425">
        <w:rPr>
          <w:rFonts w:ascii="Tahoma" w:hAnsi="Tahoma" w:cs="Tahoma"/>
          <w:b/>
          <w:sz w:val="22"/>
          <w:szCs w:val="22"/>
        </w:rPr>
        <w:t>PRAVNI AKT O SKUPNI IZVEDBI NAROČILA</w:t>
      </w:r>
    </w:p>
    <w:p w14:paraId="121FAB6E" w14:textId="77777777" w:rsidR="00596253" w:rsidRPr="00112425" w:rsidRDefault="00596253" w:rsidP="00596253">
      <w:pPr>
        <w:pStyle w:val="Naslov"/>
        <w:keepNext/>
        <w:keepLines/>
        <w:jc w:val="both"/>
        <w:rPr>
          <w:rFonts w:ascii="Tahoma" w:hAnsi="Tahoma" w:cs="Tahoma"/>
          <w:b w:val="0"/>
          <w:sz w:val="20"/>
        </w:rPr>
      </w:pPr>
    </w:p>
    <w:p w14:paraId="640066C9" w14:textId="77777777" w:rsidR="00596253" w:rsidRPr="00112425" w:rsidRDefault="00596253" w:rsidP="00596253">
      <w:pPr>
        <w:pStyle w:val="Naslov"/>
        <w:keepNext/>
        <w:keepLines/>
        <w:jc w:val="both"/>
        <w:rPr>
          <w:rFonts w:ascii="Tahoma" w:hAnsi="Tahoma" w:cs="Tahoma"/>
          <w:b w:val="0"/>
          <w:sz w:val="20"/>
        </w:rPr>
      </w:pPr>
      <w:r w:rsidRPr="00112425">
        <w:rPr>
          <w:rFonts w:ascii="Tahoma" w:hAnsi="Tahoma" w:cs="Tahoma"/>
          <w:b w:val="0"/>
          <w:sz w:val="20"/>
        </w:rPr>
        <w:t>Za Obrazcem 1 k prilogi 1 se priloži pravni akt o skupni izvedbi naročila, podpisan in žigosan s strani vseh ponudnikov, ki sodelujejo pri izvedbi naročila.</w:t>
      </w:r>
    </w:p>
    <w:p w14:paraId="3C5DF906" w14:textId="46094E34" w:rsidR="00596253" w:rsidRDefault="00596253" w:rsidP="00011A1C">
      <w:pPr>
        <w:keepNext/>
        <w:keepLines/>
        <w:tabs>
          <w:tab w:val="left" w:pos="567"/>
          <w:tab w:val="num" w:pos="851"/>
          <w:tab w:val="left" w:pos="993"/>
        </w:tabs>
        <w:jc w:val="both"/>
        <w:rPr>
          <w:rFonts w:ascii="Tahoma" w:hAnsi="Tahoma" w:cs="Tahoma"/>
          <w:i/>
          <w:sz w:val="16"/>
          <w:szCs w:val="18"/>
        </w:rPr>
      </w:pPr>
    </w:p>
    <w:p w14:paraId="6E0A01C5" w14:textId="77777777" w:rsidR="00596253" w:rsidRDefault="00596253" w:rsidP="00011A1C">
      <w:pPr>
        <w:keepNext/>
        <w:keepLines/>
        <w:tabs>
          <w:tab w:val="left" w:pos="567"/>
          <w:tab w:val="num" w:pos="851"/>
          <w:tab w:val="left" w:pos="993"/>
        </w:tabs>
        <w:jc w:val="both"/>
        <w:rPr>
          <w:rFonts w:ascii="Tahoma" w:hAnsi="Tahoma" w:cs="Tahoma"/>
          <w:i/>
          <w:sz w:val="16"/>
          <w:szCs w:val="18"/>
        </w:rPr>
      </w:pPr>
    </w:p>
    <w:p w14:paraId="535CCF80" w14:textId="584E03BB" w:rsidR="00FF7983" w:rsidRDefault="00FF7983" w:rsidP="00011A1C">
      <w:pPr>
        <w:keepNext/>
        <w:keepLines/>
        <w:tabs>
          <w:tab w:val="left" w:pos="567"/>
          <w:tab w:val="num" w:pos="851"/>
          <w:tab w:val="left" w:pos="993"/>
        </w:tabs>
        <w:jc w:val="both"/>
        <w:rPr>
          <w:rFonts w:ascii="Tahoma" w:hAnsi="Tahoma" w:cs="Tahoma"/>
          <w:i/>
          <w:sz w:val="16"/>
          <w:szCs w:val="18"/>
        </w:rPr>
      </w:pPr>
    </w:p>
    <w:p w14:paraId="43F21259" w14:textId="24AFA072" w:rsidR="00596253" w:rsidRDefault="00596253" w:rsidP="00011A1C">
      <w:pPr>
        <w:keepNext/>
        <w:keepLines/>
        <w:tabs>
          <w:tab w:val="left" w:pos="567"/>
          <w:tab w:val="num" w:pos="851"/>
          <w:tab w:val="left" w:pos="993"/>
        </w:tabs>
        <w:jc w:val="both"/>
        <w:rPr>
          <w:rFonts w:ascii="Tahoma" w:hAnsi="Tahoma" w:cs="Tahoma"/>
          <w:i/>
          <w:sz w:val="16"/>
          <w:szCs w:val="18"/>
        </w:rPr>
      </w:pPr>
    </w:p>
    <w:p w14:paraId="00AB0A9D" w14:textId="4C4E2B89" w:rsidR="00596253" w:rsidRDefault="00596253" w:rsidP="00011A1C">
      <w:pPr>
        <w:keepNext/>
        <w:keepLines/>
        <w:tabs>
          <w:tab w:val="left" w:pos="567"/>
          <w:tab w:val="num" w:pos="851"/>
          <w:tab w:val="left" w:pos="993"/>
        </w:tabs>
        <w:jc w:val="both"/>
        <w:rPr>
          <w:rFonts w:ascii="Tahoma" w:hAnsi="Tahoma" w:cs="Tahoma"/>
          <w:i/>
          <w:sz w:val="16"/>
          <w:szCs w:val="18"/>
        </w:rPr>
      </w:pPr>
    </w:p>
    <w:p w14:paraId="6DE8F751" w14:textId="359C4D6F" w:rsidR="00596253" w:rsidRDefault="00596253" w:rsidP="00011A1C">
      <w:pPr>
        <w:keepNext/>
        <w:keepLines/>
        <w:tabs>
          <w:tab w:val="left" w:pos="567"/>
          <w:tab w:val="num" w:pos="851"/>
          <w:tab w:val="left" w:pos="993"/>
        </w:tabs>
        <w:jc w:val="both"/>
        <w:rPr>
          <w:rFonts w:ascii="Tahoma" w:hAnsi="Tahoma" w:cs="Tahoma"/>
          <w:i/>
          <w:sz w:val="16"/>
          <w:szCs w:val="18"/>
        </w:rPr>
      </w:pPr>
    </w:p>
    <w:p w14:paraId="48537311" w14:textId="7E06F381" w:rsidR="00596253" w:rsidRDefault="00596253" w:rsidP="00011A1C">
      <w:pPr>
        <w:keepNext/>
        <w:keepLines/>
        <w:tabs>
          <w:tab w:val="left" w:pos="567"/>
          <w:tab w:val="num" w:pos="851"/>
          <w:tab w:val="left" w:pos="993"/>
        </w:tabs>
        <w:jc w:val="both"/>
        <w:rPr>
          <w:rFonts w:ascii="Tahoma" w:hAnsi="Tahoma" w:cs="Tahoma"/>
          <w:i/>
          <w:sz w:val="16"/>
          <w:szCs w:val="18"/>
        </w:rPr>
      </w:pPr>
    </w:p>
    <w:p w14:paraId="6BB89505" w14:textId="02CF831D" w:rsidR="00596253" w:rsidRDefault="00596253" w:rsidP="00011A1C">
      <w:pPr>
        <w:keepNext/>
        <w:keepLines/>
        <w:tabs>
          <w:tab w:val="left" w:pos="567"/>
          <w:tab w:val="num" w:pos="851"/>
          <w:tab w:val="left" w:pos="993"/>
        </w:tabs>
        <w:jc w:val="both"/>
        <w:rPr>
          <w:rFonts w:ascii="Tahoma" w:hAnsi="Tahoma" w:cs="Tahoma"/>
          <w:i/>
          <w:sz w:val="16"/>
          <w:szCs w:val="18"/>
        </w:rPr>
      </w:pPr>
    </w:p>
    <w:p w14:paraId="6DE5A1CF" w14:textId="3F2062BB" w:rsidR="00596253" w:rsidRDefault="00596253" w:rsidP="00011A1C">
      <w:pPr>
        <w:keepNext/>
        <w:keepLines/>
        <w:tabs>
          <w:tab w:val="left" w:pos="567"/>
          <w:tab w:val="num" w:pos="851"/>
          <w:tab w:val="left" w:pos="993"/>
        </w:tabs>
        <w:jc w:val="both"/>
        <w:rPr>
          <w:rFonts w:ascii="Tahoma" w:hAnsi="Tahoma" w:cs="Tahoma"/>
          <w:i/>
          <w:sz w:val="16"/>
          <w:szCs w:val="18"/>
        </w:rPr>
      </w:pPr>
    </w:p>
    <w:p w14:paraId="58787EB7" w14:textId="73435922" w:rsidR="00596253" w:rsidRDefault="00596253" w:rsidP="00011A1C">
      <w:pPr>
        <w:keepNext/>
        <w:keepLines/>
        <w:tabs>
          <w:tab w:val="left" w:pos="567"/>
          <w:tab w:val="num" w:pos="851"/>
          <w:tab w:val="left" w:pos="993"/>
        </w:tabs>
        <w:jc w:val="both"/>
        <w:rPr>
          <w:rFonts w:ascii="Tahoma" w:hAnsi="Tahoma" w:cs="Tahoma"/>
          <w:i/>
          <w:sz w:val="16"/>
          <w:szCs w:val="18"/>
        </w:rPr>
      </w:pPr>
    </w:p>
    <w:p w14:paraId="79BF56C6" w14:textId="3D0A5D7B" w:rsidR="00596253" w:rsidRDefault="00596253" w:rsidP="00011A1C">
      <w:pPr>
        <w:keepNext/>
        <w:keepLines/>
        <w:tabs>
          <w:tab w:val="left" w:pos="567"/>
          <w:tab w:val="num" w:pos="851"/>
          <w:tab w:val="left" w:pos="993"/>
        </w:tabs>
        <w:jc w:val="both"/>
        <w:rPr>
          <w:rFonts w:ascii="Tahoma" w:hAnsi="Tahoma" w:cs="Tahoma"/>
          <w:i/>
          <w:sz w:val="16"/>
          <w:szCs w:val="18"/>
        </w:rPr>
      </w:pPr>
    </w:p>
    <w:p w14:paraId="51B1066F" w14:textId="1B1CE7E9" w:rsidR="00596253" w:rsidRDefault="00596253" w:rsidP="00011A1C">
      <w:pPr>
        <w:keepNext/>
        <w:keepLines/>
        <w:tabs>
          <w:tab w:val="left" w:pos="567"/>
          <w:tab w:val="num" w:pos="851"/>
          <w:tab w:val="left" w:pos="993"/>
        </w:tabs>
        <w:jc w:val="both"/>
        <w:rPr>
          <w:rFonts w:ascii="Tahoma" w:hAnsi="Tahoma" w:cs="Tahoma"/>
          <w:i/>
          <w:sz w:val="16"/>
          <w:szCs w:val="18"/>
        </w:rPr>
      </w:pPr>
    </w:p>
    <w:p w14:paraId="3EF98779" w14:textId="4460AA81" w:rsidR="00596253" w:rsidRDefault="00596253" w:rsidP="00011A1C">
      <w:pPr>
        <w:keepNext/>
        <w:keepLines/>
        <w:tabs>
          <w:tab w:val="left" w:pos="567"/>
          <w:tab w:val="num" w:pos="851"/>
          <w:tab w:val="left" w:pos="993"/>
        </w:tabs>
        <w:jc w:val="both"/>
        <w:rPr>
          <w:rFonts w:ascii="Tahoma" w:hAnsi="Tahoma" w:cs="Tahoma"/>
          <w:i/>
          <w:sz w:val="16"/>
          <w:szCs w:val="18"/>
        </w:rPr>
      </w:pPr>
    </w:p>
    <w:p w14:paraId="4B79ECCE" w14:textId="63966482" w:rsidR="00596253" w:rsidRDefault="00596253" w:rsidP="00011A1C">
      <w:pPr>
        <w:keepNext/>
        <w:keepLines/>
        <w:tabs>
          <w:tab w:val="left" w:pos="567"/>
          <w:tab w:val="num" w:pos="851"/>
          <w:tab w:val="left" w:pos="993"/>
        </w:tabs>
        <w:jc w:val="both"/>
        <w:rPr>
          <w:rFonts w:ascii="Tahoma" w:hAnsi="Tahoma" w:cs="Tahoma"/>
          <w:i/>
          <w:sz w:val="16"/>
          <w:szCs w:val="18"/>
        </w:rPr>
      </w:pPr>
    </w:p>
    <w:p w14:paraId="1B9AC1CB" w14:textId="0E1334DF" w:rsidR="00596253" w:rsidRDefault="00596253" w:rsidP="00011A1C">
      <w:pPr>
        <w:keepNext/>
        <w:keepLines/>
        <w:tabs>
          <w:tab w:val="left" w:pos="567"/>
          <w:tab w:val="num" w:pos="851"/>
          <w:tab w:val="left" w:pos="993"/>
        </w:tabs>
        <w:jc w:val="both"/>
        <w:rPr>
          <w:rFonts w:ascii="Tahoma" w:hAnsi="Tahoma" w:cs="Tahoma"/>
          <w:i/>
          <w:sz w:val="16"/>
          <w:szCs w:val="18"/>
        </w:rPr>
      </w:pPr>
    </w:p>
    <w:p w14:paraId="11E00DE1" w14:textId="563FC881" w:rsidR="00596253" w:rsidRDefault="00596253" w:rsidP="00011A1C">
      <w:pPr>
        <w:keepNext/>
        <w:keepLines/>
        <w:tabs>
          <w:tab w:val="left" w:pos="567"/>
          <w:tab w:val="num" w:pos="851"/>
          <w:tab w:val="left" w:pos="993"/>
        </w:tabs>
        <w:jc w:val="both"/>
        <w:rPr>
          <w:rFonts w:ascii="Tahoma" w:hAnsi="Tahoma" w:cs="Tahoma"/>
          <w:i/>
          <w:sz w:val="16"/>
          <w:szCs w:val="18"/>
        </w:rPr>
      </w:pPr>
    </w:p>
    <w:p w14:paraId="67FBEDEE" w14:textId="615AEEA4" w:rsidR="00596253" w:rsidRDefault="00596253" w:rsidP="00011A1C">
      <w:pPr>
        <w:keepNext/>
        <w:keepLines/>
        <w:tabs>
          <w:tab w:val="left" w:pos="567"/>
          <w:tab w:val="num" w:pos="851"/>
          <w:tab w:val="left" w:pos="993"/>
        </w:tabs>
        <w:jc w:val="both"/>
        <w:rPr>
          <w:rFonts w:ascii="Tahoma" w:hAnsi="Tahoma" w:cs="Tahoma"/>
          <w:i/>
          <w:sz w:val="16"/>
          <w:szCs w:val="18"/>
        </w:rPr>
      </w:pPr>
    </w:p>
    <w:p w14:paraId="788206C8" w14:textId="1181CF0E" w:rsidR="00596253" w:rsidRDefault="00596253" w:rsidP="00011A1C">
      <w:pPr>
        <w:keepNext/>
        <w:keepLines/>
        <w:tabs>
          <w:tab w:val="left" w:pos="567"/>
          <w:tab w:val="num" w:pos="851"/>
          <w:tab w:val="left" w:pos="993"/>
        </w:tabs>
        <w:jc w:val="both"/>
        <w:rPr>
          <w:rFonts w:ascii="Tahoma" w:hAnsi="Tahoma" w:cs="Tahoma"/>
          <w:i/>
          <w:sz w:val="16"/>
          <w:szCs w:val="18"/>
        </w:rPr>
      </w:pPr>
    </w:p>
    <w:p w14:paraId="3BF0F91E" w14:textId="48ABD35D" w:rsidR="00596253" w:rsidRDefault="00596253" w:rsidP="00011A1C">
      <w:pPr>
        <w:keepNext/>
        <w:keepLines/>
        <w:tabs>
          <w:tab w:val="left" w:pos="567"/>
          <w:tab w:val="num" w:pos="851"/>
          <w:tab w:val="left" w:pos="993"/>
        </w:tabs>
        <w:jc w:val="both"/>
        <w:rPr>
          <w:rFonts w:ascii="Tahoma" w:hAnsi="Tahoma" w:cs="Tahoma"/>
          <w:i/>
          <w:sz w:val="16"/>
          <w:szCs w:val="18"/>
        </w:rPr>
      </w:pPr>
    </w:p>
    <w:p w14:paraId="02D87007" w14:textId="1A709E50" w:rsidR="00596253" w:rsidRDefault="00596253" w:rsidP="00011A1C">
      <w:pPr>
        <w:keepNext/>
        <w:keepLines/>
        <w:tabs>
          <w:tab w:val="left" w:pos="567"/>
          <w:tab w:val="num" w:pos="851"/>
          <w:tab w:val="left" w:pos="993"/>
        </w:tabs>
        <w:jc w:val="both"/>
        <w:rPr>
          <w:rFonts w:ascii="Tahoma" w:hAnsi="Tahoma" w:cs="Tahoma"/>
          <w:i/>
          <w:sz w:val="16"/>
          <w:szCs w:val="18"/>
        </w:rPr>
      </w:pPr>
    </w:p>
    <w:p w14:paraId="6D7634E2" w14:textId="43659DE9" w:rsidR="00596253" w:rsidRDefault="00596253" w:rsidP="00011A1C">
      <w:pPr>
        <w:keepNext/>
        <w:keepLines/>
        <w:tabs>
          <w:tab w:val="left" w:pos="567"/>
          <w:tab w:val="num" w:pos="851"/>
          <w:tab w:val="left" w:pos="993"/>
        </w:tabs>
        <w:jc w:val="both"/>
        <w:rPr>
          <w:rFonts w:ascii="Tahoma" w:hAnsi="Tahoma" w:cs="Tahoma"/>
          <w:i/>
          <w:sz w:val="16"/>
          <w:szCs w:val="18"/>
        </w:rPr>
      </w:pPr>
    </w:p>
    <w:p w14:paraId="2C67CBB0" w14:textId="110DFB0D" w:rsidR="00596253" w:rsidRDefault="00596253" w:rsidP="00011A1C">
      <w:pPr>
        <w:keepNext/>
        <w:keepLines/>
        <w:tabs>
          <w:tab w:val="left" w:pos="567"/>
          <w:tab w:val="num" w:pos="851"/>
          <w:tab w:val="left" w:pos="993"/>
        </w:tabs>
        <w:jc w:val="both"/>
        <w:rPr>
          <w:rFonts w:ascii="Tahoma" w:hAnsi="Tahoma" w:cs="Tahoma"/>
          <w:i/>
          <w:sz w:val="16"/>
          <w:szCs w:val="18"/>
        </w:rPr>
      </w:pPr>
    </w:p>
    <w:p w14:paraId="6064D5A5" w14:textId="35565AA9" w:rsidR="00596253" w:rsidRDefault="00596253" w:rsidP="00011A1C">
      <w:pPr>
        <w:keepNext/>
        <w:keepLines/>
        <w:tabs>
          <w:tab w:val="left" w:pos="567"/>
          <w:tab w:val="num" w:pos="851"/>
          <w:tab w:val="left" w:pos="993"/>
        </w:tabs>
        <w:jc w:val="both"/>
        <w:rPr>
          <w:rFonts w:ascii="Tahoma" w:hAnsi="Tahoma" w:cs="Tahoma"/>
          <w:i/>
          <w:sz w:val="16"/>
          <w:szCs w:val="18"/>
        </w:rPr>
      </w:pPr>
    </w:p>
    <w:p w14:paraId="4CE0CB27" w14:textId="5934A4A0" w:rsidR="00596253" w:rsidRDefault="00596253" w:rsidP="00011A1C">
      <w:pPr>
        <w:keepNext/>
        <w:keepLines/>
        <w:tabs>
          <w:tab w:val="left" w:pos="567"/>
          <w:tab w:val="num" w:pos="851"/>
          <w:tab w:val="left" w:pos="993"/>
        </w:tabs>
        <w:jc w:val="both"/>
        <w:rPr>
          <w:rFonts w:ascii="Tahoma" w:hAnsi="Tahoma" w:cs="Tahoma"/>
          <w:i/>
          <w:sz w:val="16"/>
          <w:szCs w:val="18"/>
        </w:rPr>
      </w:pPr>
    </w:p>
    <w:p w14:paraId="539C6BB6" w14:textId="265CA9FF" w:rsidR="00596253" w:rsidRDefault="00596253" w:rsidP="00011A1C">
      <w:pPr>
        <w:keepNext/>
        <w:keepLines/>
        <w:tabs>
          <w:tab w:val="left" w:pos="567"/>
          <w:tab w:val="num" w:pos="851"/>
          <w:tab w:val="left" w:pos="993"/>
        </w:tabs>
        <w:jc w:val="both"/>
        <w:rPr>
          <w:rFonts w:ascii="Tahoma" w:hAnsi="Tahoma" w:cs="Tahoma"/>
          <w:i/>
          <w:sz w:val="16"/>
          <w:szCs w:val="18"/>
        </w:rPr>
      </w:pPr>
    </w:p>
    <w:p w14:paraId="4BF26717" w14:textId="415220EA" w:rsidR="00596253" w:rsidRDefault="00596253" w:rsidP="00011A1C">
      <w:pPr>
        <w:keepNext/>
        <w:keepLines/>
        <w:tabs>
          <w:tab w:val="left" w:pos="567"/>
          <w:tab w:val="num" w:pos="851"/>
          <w:tab w:val="left" w:pos="993"/>
        </w:tabs>
        <w:jc w:val="both"/>
        <w:rPr>
          <w:rFonts w:ascii="Tahoma" w:hAnsi="Tahoma" w:cs="Tahoma"/>
          <w:i/>
          <w:sz w:val="16"/>
          <w:szCs w:val="18"/>
        </w:rPr>
      </w:pPr>
    </w:p>
    <w:p w14:paraId="06C58382" w14:textId="758D3F11" w:rsidR="00596253" w:rsidRDefault="00596253" w:rsidP="00011A1C">
      <w:pPr>
        <w:keepNext/>
        <w:keepLines/>
        <w:tabs>
          <w:tab w:val="left" w:pos="567"/>
          <w:tab w:val="num" w:pos="851"/>
          <w:tab w:val="left" w:pos="993"/>
        </w:tabs>
        <w:jc w:val="both"/>
        <w:rPr>
          <w:rFonts w:ascii="Tahoma" w:hAnsi="Tahoma" w:cs="Tahoma"/>
          <w:i/>
          <w:sz w:val="16"/>
          <w:szCs w:val="18"/>
        </w:rPr>
      </w:pPr>
    </w:p>
    <w:p w14:paraId="46B9584D" w14:textId="4559A5FE" w:rsidR="00596253" w:rsidRDefault="00596253" w:rsidP="00011A1C">
      <w:pPr>
        <w:keepNext/>
        <w:keepLines/>
        <w:tabs>
          <w:tab w:val="left" w:pos="567"/>
          <w:tab w:val="num" w:pos="851"/>
          <w:tab w:val="left" w:pos="993"/>
        </w:tabs>
        <w:jc w:val="both"/>
        <w:rPr>
          <w:rFonts w:ascii="Tahoma" w:hAnsi="Tahoma" w:cs="Tahoma"/>
          <w:i/>
          <w:sz w:val="16"/>
          <w:szCs w:val="18"/>
        </w:rPr>
      </w:pPr>
    </w:p>
    <w:p w14:paraId="1B41CC0E" w14:textId="68A892A8" w:rsidR="00596253" w:rsidRDefault="00596253" w:rsidP="00011A1C">
      <w:pPr>
        <w:keepNext/>
        <w:keepLines/>
        <w:tabs>
          <w:tab w:val="left" w:pos="567"/>
          <w:tab w:val="num" w:pos="851"/>
          <w:tab w:val="left" w:pos="993"/>
        </w:tabs>
        <w:jc w:val="both"/>
        <w:rPr>
          <w:rFonts w:ascii="Tahoma" w:hAnsi="Tahoma" w:cs="Tahoma"/>
          <w:i/>
          <w:sz w:val="16"/>
          <w:szCs w:val="18"/>
        </w:rPr>
      </w:pPr>
    </w:p>
    <w:p w14:paraId="260F1F09" w14:textId="33C3BCC6" w:rsidR="00596253" w:rsidRDefault="00596253" w:rsidP="00011A1C">
      <w:pPr>
        <w:keepNext/>
        <w:keepLines/>
        <w:tabs>
          <w:tab w:val="left" w:pos="567"/>
          <w:tab w:val="num" w:pos="851"/>
          <w:tab w:val="left" w:pos="993"/>
        </w:tabs>
        <w:jc w:val="both"/>
        <w:rPr>
          <w:rFonts w:ascii="Tahoma" w:hAnsi="Tahoma" w:cs="Tahoma"/>
          <w:i/>
          <w:sz w:val="16"/>
          <w:szCs w:val="18"/>
        </w:rPr>
      </w:pPr>
    </w:p>
    <w:p w14:paraId="772DBB36" w14:textId="54C979BF" w:rsidR="00596253" w:rsidRDefault="00596253" w:rsidP="00011A1C">
      <w:pPr>
        <w:keepNext/>
        <w:keepLines/>
        <w:tabs>
          <w:tab w:val="left" w:pos="567"/>
          <w:tab w:val="num" w:pos="851"/>
          <w:tab w:val="left" w:pos="993"/>
        </w:tabs>
        <w:jc w:val="both"/>
        <w:rPr>
          <w:rFonts w:ascii="Tahoma" w:hAnsi="Tahoma" w:cs="Tahoma"/>
          <w:i/>
          <w:sz w:val="16"/>
          <w:szCs w:val="18"/>
        </w:rPr>
      </w:pPr>
    </w:p>
    <w:p w14:paraId="50507D5C" w14:textId="0EE163CE" w:rsidR="00596253" w:rsidRDefault="00596253" w:rsidP="00011A1C">
      <w:pPr>
        <w:keepNext/>
        <w:keepLines/>
        <w:tabs>
          <w:tab w:val="left" w:pos="567"/>
          <w:tab w:val="num" w:pos="851"/>
          <w:tab w:val="left" w:pos="993"/>
        </w:tabs>
        <w:jc w:val="both"/>
        <w:rPr>
          <w:rFonts w:ascii="Tahoma" w:hAnsi="Tahoma" w:cs="Tahoma"/>
          <w:i/>
          <w:sz w:val="16"/>
          <w:szCs w:val="18"/>
        </w:rPr>
      </w:pPr>
    </w:p>
    <w:p w14:paraId="77BE8B1B" w14:textId="1A26BA3B" w:rsidR="00596253" w:rsidRDefault="00596253" w:rsidP="00011A1C">
      <w:pPr>
        <w:keepNext/>
        <w:keepLines/>
        <w:tabs>
          <w:tab w:val="left" w:pos="567"/>
          <w:tab w:val="num" w:pos="851"/>
          <w:tab w:val="left" w:pos="993"/>
        </w:tabs>
        <w:jc w:val="both"/>
        <w:rPr>
          <w:rFonts w:ascii="Tahoma" w:hAnsi="Tahoma" w:cs="Tahoma"/>
          <w:i/>
          <w:sz w:val="16"/>
          <w:szCs w:val="18"/>
        </w:rPr>
      </w:pPr>
    </w:p>
    <w:p w14:paraId="5AC32380" w14:textId="5FBDD48D" w:rsidR="00596253" w:rsidRDefault="00596253" w:rsidP="00011A1C">
      <w:pPr>
        <w:keepNext/>
        <w:keepLines/>
        <w:tabs>
          <w:tab w:val="left" w:pos="567"/>
          <w:tab w:val="num" w:pos="851"/>
          <w:tab w:val="left" w:pos="993"/>
        </w:tabs>
        <w:jc w:val="both"/>
        <w:rPr>
          <w:rFonts w:ascii="Tahoma" w:hAnsi="Tahoma" w:cs="Tahoma"/>
          <w:i/>
          <w:sz w:val="16"/>
          <w:szCs w:val="18"/>
        </w:rPr>
      </w:pPr>
    </w:p>
    <w:p w14:paraId="1090188A" w14:textId="0A1E2B4F" w:rsidR="00596253" w:rsidRDefault="00596253" w:rsidP="00011A1C">
      <w:pPr>
        <w:keepNext/>
        <w:keepLines/>
        <w:tabs>
          <w:tab w:val="left" w:pos="567"/>
          <w:tab w:val="num" w:pos="851"/>
          <w:tab w:val="left" w:pos="993"/>
        </w:tabs>
        <w:jc w:val="both"/>
        <w:rPr>
          <w:rFonts w:ascii="Tahoma" w:hAnsi="Tahoma" w:cs="Tahoma"/>
          <w:i/>
          <w:sz w:val="16"/>
          <w:szCs w:val="18"/>
        </w:rPr>
      </w:pPr>
    </w:p>
    <w:p w14:paraId="427021C2" w14:textId="27793FEE" w:rsidR="00596253" w:rsidRDefault="00596253" w:rsidP="00011A1C">
      <w:pPr>
        <w:keepNext/>
        <w:keepLines/>
        <w:tabs>
          <w:tab w:val="left" w:pos="567"/>
          <w:tab w:val="num" w:pos="851"/>
          <w:tab w:val="left" w:pos="993"/>
        </w:tabs>
        <w:jc w:val="both"/>
        <w:rPr>
          <w:rFonts w:ascii="Tahoma" w:hAnsi="Tahoma" w:cs="Tahoma"/>
          <w:i/>
          <w:sz w:val="16"/>
          <w:szCs w:val="18"/>
        </w:rPr>
      </w:pPr>
    </w:p>
    <w:p w14:paraId="71964E59" w14:textId="611930E3" w:rsidR="00596253" w:rsidRDefault="00596253" w:rsidP="00011A1C">
      <w:pPr>
        <w:keepNext/>
        <w:keepLines/>
        <w:tabs>
          <w:tab w:val="left" w:pos="567"/>
          <w:tab w:val="num" w:pos="851"/>
          <w:tab w:val="left" w:pos="993"/>
        </w:tabs>
        <w:jc w:val="both"/>
        <w:rPr>
          <w:rFonts w:ascii="Tahoma" w:hAnsi="Tahoma" w:cs="Tahoma"/>
          <w:i/>
          <w:sz w:val="16"/>
          <w:szCs w:val="18"/>
        </w:rPr>
      </w:pPr>
    </w:p>
    <w:p w14:paraId="1E755D71" w14:textId="457ECD5B" w:rsidR="00596253" w:rsidRDefault="00596253" w:rsidP="00011A1C">
      <w:pPr>
        <w:keepNext/>
        <w:keepLines/>
        <w:tabs>
          <w:tab w:val="left" w:pos="567"/>
          <w:tab w:val="num" w:pos="851"/>
          <w:tab w:val="left" w:pos="993"/>
        </w:tabs>
        <w:jc w:val="both"/>
        <w:rPr>
          <w:rFonts w:ascii="Tahoma" w:hAnsi="Tahoma" w:cs="Tahoma"/>
          <w:i/>
          <w:sz w:val="16"/>
          <w:szCs w:val="18"/>
        </w:rPr>
      </w:pPr>
    </w:p>
    <w:p w14:paraId="2C98FD51" w14:textId="62FB0671" w:rsidR="00596253" w:rsidRDefault="00596253" w:rsidP="00011A1C">
      <w:pPr>
        <w:keepNext/>
        <w:keepLines/>
        <w:tabs>
          <w:tab w:val="left" w:pos="567"/>
          <w:tab w:val="num" w:pos="851"/>
          <w:tab w:val="left" w:pos="993"/>
        </w:tabs>
        <w:jc w:val="both"/>
        <w:rPr>
          <w:rFonts w:ascii="Tahoma" w:hAnsi="Tahoma" w:cs="Tahoma"/>
          <w:i/>
          <w:sz w:val="16"/>
          <w:szCs w:val="18"/>
        </w:rPr>
      </w:pPr>
    </w:p>
    <w:p w14:paraId="5332F88A" w14:textId="574046D2" w:rsidR="00596253" w:rsidRDefault="00596253" w:rsidP="00011A1C">
      <w:pPr>
        <w:keepNext/>
        <w:keepLines/>
        <w:tabs>
          <w:tab w:val="left" w:pos="567"/>
          <w:tab w:val="num" w:pos="851"/>
          <w:tab w:val="left" w:pos="993"/>
        </w:tabs>
        <w:jc w:val="both"/>
        <w:rPr>
          <w:rFonts w:ascii="Tahoma" w:hAnsi="Tahoma" w:cs="Tahoma"/>
          <w:i/>
          <w:sz w:val="16"/>
          <w:szCs w:val="18"/>
        </w:rPr>
      </w:pPr>
    </w:p>
    <w:p w14:paraId="57E9D81B" w14:textId="6E179922" w:rsidR="00596253" w:rsidRDefault="00596253" w:rsidP="00011A1C">
      <w:pPr>
        <w:keepNext/>
        <w:keepLines/>
        <w:tabs>
          <w:tab w:val="left" w:pos="567"/>
          <w:tab w:val="num" w:pos="851"/>
          <w:tab w:val="left" w:pos="993"/>
        </w:tabs>
        <w:jc w:val="both"/>
        <w:rPr>
          <w:rFonts w:ascii="Tahoma" w:hAnsi="Tahoma" w:cs="Tahoma"/>
          <w:i/>
          <w:sz w:val="16"/>
          <w:szCs w:val="18"/>
        </w:rPr>
      </w:pPr>
    </w:p>
    <w:p w14:paraId="1A5AA35E" w14:textId="1EB01ED2" w:rsidR="00596253" w:rsidRDefault="00596253" w:rsidP="00011A1C">
      <w:pPr>
        <w:keepNext/>
        <w:keepLines/>
        <w:tabs>
          <w:tab w:val="left" w:pos="567"/>
          <w:tab w:val="num" w:pos="851"/>
          <w:tab w:val="left" w:pos="993"/>
        </w:tabs>
        <w:jc w:val="both"/>
        <w:rPr>
          <w:rFonts w:ascii="Tahoma" w:hAnsi="Tahoma" w:cs="Tahoma"/>
          <w:i/>
          <w:sz w:val="16"/>
          <w:szCs w:val="18"/>
        </w:rPr>
      </w:pPr>
    </w:p>
    <w:p w14:paraId="659B12E3" w14:textId="558F92BF" w:rsidR="00596253" w:rsidRDefault="00596253" w:rsidP="00011A1C">
      <w:pPr>
        <w:keepNext/>
        <w:keepLines/>
        <w:tabs>
          <w:tab w:val="left" w:pos="567"/>
          <w:tab w:val="num" w:pos="851"/>
          <w:tab w:val="left" w:pos="993"/>
        </w:tabs>
        <w:jc w:val="both"/>
        <w:rPr>
          <w:rFonts w:ascii="Tahoma" w:hAnsi="Tahoma" w:cs="Tahoma"/>
          <w:i/>
          <w:sz w:val="16"/>
          <w:szCs w:val="18"/>
        </w:rPr>
      </w:pPr>
    </w:p>
    <w:p w14:paraId="7FFD9009" w14:textId="71EC3572" w:rsidR="00596253" w:rsidRDefault="00596253" w:rsidP="00011A1C">
      <w:pPr>
        <w:keepNext/>
        <w:keepLines/>
        <w:tabs>
          <w:tab w:val="left" w:pos="567"/>
          <w:tab w:val="num" w:pos="851"/>
          <w:tab w:val="left" w:pos="993"/>
        </w:tabs>
        <w:jc w:val="both"/>
        <w:rPr>
          <w:rFonts w:ascii="Tahoma" w:hAnsi="Tahoma" w:cs="Tahoma"/>
          <w:i/>
          <w:sz w:val="16"/>
          <w:szCs w:val="18"/>
        </w:rPr>
      </w:pPr>
    </w:p>
    <w:p w14:paraId="0DCB4157" w14:textId="4BB0D34B" w:rsidR="00596253" w:rsidRDefault="00596253" w:rsidP="00011A1C">
      <w:pPr>
        <w:keepNext/>
        <w:keepLines/>
        <w:tabs>
          <w:tab w:val="left" w:pos="567"/>
          <w:tab w:val="num" w:pos="851"/>
          <w:tab w:val="left" w:pos="993"/>
        </w:tabs>
        <w:jc w:val="both"/>
        <w:rPr>
          <w:rFonts w:ascii="Tahoma" w:hAnsi="Tahoma" w:cs="Tahoma"/>
          <w:i/>
          <w:sz w:val="16"/>
          <w:szCs w:val="18"/>
        </w:rPr>
      </w:pPr>
    </w:p>
    <w:p w14:paraId="59A6B7B7" w14:textId="7066F582" w:rsidR="00596253" w:rsidRDefault="00596253" w:rsidP="00011A1C">
      <w:pPr>
        <w:keepNext/>
        <w:keepLines/>
        <w:tabs>
          <w:tab w:val="left" w:pos="567"/>
          <w:tab w:val="num" w:pos="851"/>
          <w:tab w:val="left" w:pos="993"/>
        </w:tabs>
        <w:jc w:val="both"/>
        <w:rPr>
          <w:rFonts w:ascii="Tahoma" w:hAnsi="Tahoma" w:cs="Tahoma"/>
          <w:i/>
          <w:sz w:val="16"/>
          <w:szCs w:val="18"/>
        </w:rPr>
      </w:pPr>
    </w:p>
    <w:p w14:paraId="38E57815" w14:textId="69161A65" w:rsidR="00596253" w:rsidRDefault="00596253" w:rsidP="00011A1C">
      <w:pPr>
        <w:keepNext/>
        <w:keepLines/>
        <w:tabs>
          <w:tab w:val="left" w:pos="567"/>
          <w:tab w:val="num" w:pos="851"/>
          <w:tab w:val="left" w:pos="993"/>
        </w:tabs>
        <w:jc w:val="both"/>
        <w:rPr>
          <w:rFonts w:ascii="Tahoma" w:hAnsi="Tahoma" w:cs="Tahoma"/>
          <w:i/>
          <w:sz w:val="16"/>
          <w:szCs w:val="18"/>
        </w:rPr>
      </w:pPr>
    </w:p>
    <w:p w14:paraId="0FFF835D" w14:textId="0C05FF30" w:rsidR="00596253" w:rsidRDefault="00596253" w:rsidP="00011A1C">
      <w:pPr>
        <w:keepNext/>
        <w:keepLines/>
        <w:tabs>
          <w:tab w:val="left" w:pos="567"/>
          <w:tab w:val="num" w:pos="851"/>
          <w:tab w:val="left" w:pos="993"/>
        </w:tabs>
        <w:jc w:val="both"/>
        <w:rPr>
          <w:rFonts w:ascii="Tahoma" w:hAnsi="Tahoma" w:cs="Tahoma"/>
          <w:i/>
          <w:sz w:val="16"/>
          <w:szCs w:val="18"/>
        </w:rPr>
      </w:pPr>
    </w:p>
    <w:p w14:paraId="5D1B93C0" w14:textId="3ED04374" w:rsidR="00596253" w:rsidRDefault="00596253" w:rsidP="00011A1C">
      <w:pPr>
        <w:keepNext/>
        <w:keepLines/>
        <w:tabs>
          <w:tab w:val="left" w:pos="567"/>
          <w:tab w:val="num" w:pos="851"/>
          <w:tab w:val="left" w:pos="993"/>
        </w:tabs>
        <w:jc w:val="both"/>
        <w:rPr>
          <w:rFonts w:ascii="Tahoma" w:hAnsi="Tahoma" w:cs="Tahoma"/>
          <w:i/>
          <w:sz w:val="16"/>
          <w:szCs w:val="18"/>
        </w:rPr>
      </w:pPr>
    </w:p>
    <w:p w14:paraId="56B882A5" w14:textId="383A2700" w:rsidR="00596253" w:rsidRDefault="00596253" w:rsidP="00011A1C">
      <w:pPr>
        <w:keepNext/>
        <w:keepLines/>
        <w:tabs>
          <w:tab w:val="left" w:pos="567"/>
          <w:tab w:val="num" w:pos="851"/>
          <w:tab w:val="left" w:pos="993"/>
        </w:tabs>
        <w:jc w:val="both"/>
        <w:rPr>
          <w:rFonts w:ascii="Tahoma" w:hAnsi="Tahoma" w:cs="Tahoma"/>
          <w:i/>
          <w:sz w:val="16"/>
          <w:szCs w:val="18"/>
        </w:rPr>
      </w:pPr>
    </w:p>
    <w:p w14:paraId="29F6F927" w14:textId="1728BA4A" w:rsidR="00596253" w:rsidRDefault="00596253" w:rsidP="00011A1C">
      <w:pPr>
        <w:keepNext/>
        <w:keepLines/>
        <w:tabs>
          <w:tab w:val="left" w:pos="567"/>
          <w:tab w:val="num" w:pos="851"/>
          <w:tab w:val="left" w:pos="993"/>
        </w:tabs>
        <w:jc w:val="both"/>
        <w:rPr>
          <w:rFonts w:ascii="Tahoma" w:hAnsi="Tahoma" w:cs="Tahoma"/>
          <w:i/>
          <w:sz w:val="16"/>
          <w:szCs w:val="18"/>
        </w:rPr>
      </w:pPr>
    </w:p>
    <w:p w14:paraId="107F7576" w14:textId="28039EE7" w:rsidR="00596253" w:rsidRDefault="00596253" w:rsidP="00011A1C">
      <w:pPr>
        <w:keepNext/>
        <w:keepLines/>
        <w:tabs>
          <w:tab w:val="left" w:pos="567"/>
          <w:tab w:val="num" w:pos="851"/>
          <w:tab w:val="left" w:pos="993"/>
        </w:tabs>
        <w:jc w:val="both"/>
        <w:rPr>
          <w:rFonts w:ascii="Tahoma" w:hAnsi="Tahoma" w:cs="Tahoma"/>
          <w:i/>
          <w:sz w:val="16"/>
          <w:szCs w:val="18"/>
        </w:rPr>
      </w:pPr>
    </w:p>
    <w:p w14:paraId="2DF3D0A5" w14:textId="5D6FD687" w:rsidR="00596253" w:rsidRDefault="00596253" w:rsidP="00011A1C">
      <w:pPr>
        <w:keepNext/>
        <w:keepLines/>
        <w:tabs>
          <w:tab w:val="left" w:pos="567"/>
          <w:tab w:val="num" w:pos="851"/>
          <w:tab w:val="left" w:pos="993"/>
        </w:tabs>
        <w:jc w:val="both"/>
        <w:rPr>
          <w:rFonts w:ascii="Tahoma" w:hAnsi="Tahoma" w:cs="Tahoma"/>
          <w:i/>
          <w:sz w:val="16"/>
          <w:szCs w:val="18"/>
        </w:rPr>
      </w:pPr>
    </w:p>
    <w:p w14:paraId="2685D44F" w14:textId="04280D7D" w:rsidR="00596253" w:rsidRDefault="00596253" w:rsidP="00011A1C">
      <w:pPr>
        <w:keepNext/>
        <w:keepLines/>
        <w:tabs>
          <w:tab w:val="left" w:pos="567"/>
          <w:tab w:val="num" w:pos="851"/>
          <w:tab w:val="left" w:pos="993"/>
        </w:tabs>
        <w:jc w:val="both"/>
        <w:rPr>
          <w:rFonts w:ascii="Tahoma" w:hAnsi="Tahoma" w:cs="Tahoma"/>
          <w:i/>
          <w:sz w:val="16"/>
          <w:szCs w:val="18"/>
        </w:rPr>
      </w:pPr>
    </w:p>
    <w:p w14:paraId="0F9A22CB" w14:textId="4BA4F4DA" w:rsidR="00596253" w:rsidRDefault="00596253" w:rsidP="00011A1C">
      <w:pPr>
        <w:keepNext/>
        <w:keepLines/>
        <w:tabs>
          <w:tab w:val="left" w:pos="567"/>
          <w:tab w:val="num" w:pos="851"/>
          <w:tab w:val="left" w:pos="993"/>
        </w:tabs>
        <w:jc w:val="both"/>
        <w:rPr>
          <w:rFonts w:ascii="Tahoma" w:hAnsi="Tahoma" w:cs="Tahoma"/>
          <w:i/>
          <w:sz w:val="16"/>
          <w:szCs w:val="18"/>
        </w:rPr>
      </w:pPr>
    </w:p>
    <w:p w14:paraId="12522FA2" w14:textId="7EDB9ABE" w:rsidR="00596253" w:rsidRDefault="00596253" w:rsidP="00011A1C">
      <w:pPr>
        <w:keepNext/>
        <w:keepLines/>
        <w:tabs>
          <w:tab w:val="left" w:pos="567"/>
          <w:tab w:val="num" w:pos="851"/>
          <w:tab w:val="left" w:pos="993"/>
        </w:tabs>
        <w:jc w:val="both"/>
        <w:rPr>
          <w:rFonts w:ascii="Tahoma" w:hAnsi="Tahoma" w:cs="Tahoma"/>
          <w:i/>
          <w:sz w:val="16"/>
          <w:szCs w:val="18"/>
        </w:rPr>
      </w:pPr>
    </w:p>
    <w:p w14:paraId="1C837D8C" w14:textId="77777777" w:rsidR="00C00614" w:rsidRDefault="00C00614" w:rsidP="00011A1C">
      <w:pPr>
        <w:keepNext/>
        <w:keepLines/>
        <w:tabs>
          <w:tab w:val="left" w:pos="567"/>
          <w:tab w:val="num" w:pos="851"/>
          <w:tab w:val="left" w:pos="993"/>
        </w:tabs>
        <w:jc w:val="both"/>
        <w:rPr>
          <w:rFonts w:ascii="Tahoma" w:hAnsi="Tahoma" w:cs="Tahoma"/>
          <w:i/>
          <w:sz w:val="16"/>
          <w:szCs w:val="18"/>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84"/>
      </w:tblGrid>
      <w:tr w:rsidR="004244EE" w:rsidRPr="00C8579C" w14:paraId="39FE4331" w14:textId="77777777" w:rsidTr="00284581">
        <w:tc>
          <w:tcPr>
            <w:tcW w:w="7725" w:type="dxa"/>
          </w:tcPr>
          <w:p w14:paraId="2A914E86" w14:textId="237A1703" w:rsidR="004244EE" w:rsidRPr="00C8579C" w:rsidRDefault="00993FEA" w:rsidP="00596253">
            <w:pPr>
              <w:keepNext/>
              <w:keepLines/>
              <w:jc w:val="both"/>
              <w:rPr>
                <w:rFonts w:ascii="Tahoma" w:hAnsi="Tahoma" w:cs="Tahoma"/>
              </w:rPr>
            </w:pPr>
            <w:r>
              <w:rPr>
                <w:rFonts w:ascii="Tahoma" w:hAnsi="Tahoma" w:cs="Tahoma"/>
              </w:rPr>
              <w:t>PONUDB</w:t>
            </w:r>
            <w:r w:rsidR="00596253">
              <w:rPr>
                <w:rFonts w:ascii="Tahoma" w:hAnsi="Tahoma" w:cs="Tahoma"/>
              </w:rPr>
              <w:t>A</w:t>
            </w:r>
          </w:p>
        </w:tc>
        <w:tc>
          <w:tcPr>
            <w:tcW w:w="1484" w:type="dxa"/>
          </w:tcPr>
          <w:p w14:paraId="237E292C" w14:textId="77777777" w:rsidR="004244EE" w:rsidRPr="00C8579C" w:rsidRDefault="004244EE" w:rsidP="00011A1C">
            <w:pPr>
              <w:keepNext/>
              <w:keepLines/>
              <w:ind w:left="-211" w:firstLine="211"/>
              <w:jc w:val="both"/>
              <w:rPr>
                <w:rFonts w:ascii="Tahoma" w:hAnsi="Tahoma" w:cs="Tahoma"/>
                <w:b/>
                <w:i/>
              </w:rPr>
            </w:pPr>
            <w:r w:rsidRPr="00C8579C">
              <w:rPr>
                <w:rFonts w:ascii="Tahoma" w:hAnsi="Tahoma" w:cs="Tahoma"/>
                <w:b/>
                <w:i/>
              </w:rPr>
              <w:t>Priloga 2</w:t>
            </w:r>
          </w:p>
        </w:tc>
      </w:tr>
    </w:tbl>
    <w:p w14:paraId="6A649035" w14:textId="77777777" w:rsidR="008D7DE7" w:rsidRPr="00C8579C" w:rsidRDefault="008D7DE7" w:rsidP="00011A1C">
      <w:pPr>
        <w:keepNext/>
        <w:keepLines/>
        <w:jc w:val="both"/>
        <w:rPr>
          <w:rFonts w:ascii="Tahoma" w:hAnsi="Tahoma" w:cs="Tahoma"/>
        </w:rPr>
      </w:pPr>
    </w:p>
    <w:p w14:paraId="2EFD2030" w14:textId="24D260FB" w:rsidR="00110E02" w:rsidRPr="00C8579C" w:rsidRDefault="00596253" w:rsidP="00011A1C">
      <w:pPr>
        <w:keepNext/>
        <w:keepLines/>
        <w:jc w:val="both"/>
        <w:rPr>
          <w:rFonts w:ascii="Tahoma" w:hAnsi="Tahoma" w:cs="Tahoma"/>
          <w:b/>
        </w:rPr>
      </w:pPr>
      <w:r>
        <w:rPr>
          <w:rFonts w:ascii="Tahoma" w:hAnsi="Tahoma" w:cs="Tahoma"/>
          <w:b/>
        </w:rPr>
        <w:t>PONUDBA</w:t>
      </w:r>
      <w:r w:rsidR="00FF7983">
        <w:rPr>
          <w:rFonts w:ascii="Tahoma" w:hAnsi="Tahoma" w:cs="Tahoma"/>
          <w:b/>
        </w:rPr>
        <w:t xml:space="preserve"> ŠT. _________________ za javno naročilo št. </w:t>
      </w:r>
      <w:r w:rsidR="00DD0752">
        <w:rPr>
          <w:rFonts w:ascii="Tahoma" w:hAnsi="Tahoma" w:cs="Tahoma"/>
          <w:b/>
        </w:rPr>
        <w:t>VKS-227/22</w:t>
      </w:r>
      <w:r w:rsidR="00032CA0" w:rsidRPr="00C8579C">
        <w:rPr>
          <w:rFonts w:ascii="Tahoma" w:hAnsi="Tahoma" w:cs="Tahoma"/>
          <w:b/>
        </w:rPr>
        <w:t xml:space="preserve"> </w:t>
      </w:r>
      <w:r w:rsidR="00110E02" w:rsidRPr="00C8579C">
        <w:rPr>
          <w:rFonts w:ascii="Tahoma" w:hAnsi="Tahoma" w:cs="Tahoma"/>
          <w:b/>
        </w:rPr>
        <w:t xml:space="preserve">– </w:t>
      </w:r>
      <w:r w:rsidR="00DD0752" w:rsidRPr="00DD0752">
        <w:rPr>
          <w:rFonts w:ascii="Tahoma" w:hAnsi="Tahoma" w:cs="Tahoma"/>
          <w:b/>
        </w:rPr>
        <w:t>Dobava rezervnih delov, preventivno vzdrževanje in servisiranje požarne zaščite in tehničnega varovanja na lokaciji RCERO</w:t>
      </w:r>
    </w:p>
    <w:p w14:paraId="3FC8B099" w14:textId="77777777" w:rsidR="00110E02" w:rsidRDefault="00110E02" w:rsidP="00011A1C">
      <w:pPr>
        <w:keepNext/>
        <w:keepLines/>
      </w:pPr>
    </w:p>
    <w:p w14:paraId="112BAB49" w14:textId="77777777" w:rsidR="00FF7983" w:rsidRPr="00FF7983" w:rsidRDefault="00FF7983" w:rsidP="00011A1C">
      <w:pPr>
        <w:keepNext/>
        <w:keepLines/>
        <w:ind w:left="1080" w:hanging="1080"/>
        <w:jc w:val="both"/>
        <w:rPr>
          <w:rFonts w:ascii="Tahoma" w:hAnsi="Tahoma" w:cs="Tahoma"/>
          <w:b/>
        </w:rPr>
      </w:pPr>
      <w:r w:rsidRPr="00FF7983">
        <w:rPr>
          <w:rFonts w:ascii="Tahoma" w:hAnsi="Tahoma" w:cs="Tahoma"/>
        </w:rPr>
        <w:t>Ponudbo oddajamo (označi):</w:t>
      </w:r>
      <w:r w:rsidRPr="00FF7983">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FF7983" w:rsidRPr="00FF7983" w14:paraId="2439BD39" w14:textId="77777777" w:rsidTr="001212A2">
        <w:tc>
          <w:tcPr>
            <w:tcW w:w="1688" w:type="dxa"/>
          </w:tcPr>
          <w:p w14:paraId="5356D0DB" w14:textId="77777777" w:rsidR="00FF7983" w:rsidRPr="00FF7983" w:rsidRDefault="00FF7983" w:rsidP="006F589C">
            <w:pPr>
              <w:keepNext/>
              <w:keepLines/>
              <w:numPr>
                <w:ilvl w:val="0"/>
                <w:numId w:val="8"/>
              </w:numPr>
              <w:ind w:left="318" w:hanging="426"/>
              <w:jc w:val="both"/>
              <w:rPr>
                <w:rFonts w:ascii="Tahoma" w:hAnsi="Tahoma" w:cs="Tahoma"/>
                <w:b/>
              </w:rPr>
            </w:pPr>
            <w:r w:rsidRPr="00FF7983">
              <w:rPr>
                <w:rFonts w:ascii="Tahoma" w:hAnsi="Tahoma" w:cs="Tahoma"/>
              </w:rPr>
              <w:t>samostojno</w:t>
            </w:r>
          </w:p>
        </w:tc>
        <w:tc>
          <w:tcPr>
            <w:tcW w:w="2507" w:type="dxa"/>
          </w:tcPr>
          <w:p w14:paraId="44974A62" w14:textId="77777777" w:rsidR="00FF7983" w:rsidRPr="00FF7983" w:rsidRDefault="00FF7983" w:rsidP="006F589C">
            <w:pPr>
              <w:keepNext/>
              <w:keepLines/>
              <w:numPr>
                <w:ilvl w:val="0"/>
                <w:numId w:val="8"/>
              </w:numPr>
              <w:ind w:left="601" w:hanging="425"/>
              <w:jc w:val="both"/>
              <w:rPr>
                <w:rFonts w:ascii="Tahoma" w:hAnsi="Tahoma" w:cs="Tahoma"/>
                <w:b/>
              </w:rPr>
            </w:pPr>
            <w:r w:rsidRPr="00FF7983">
              <w:rPr>
                <w:rFonts w:ascii="Tahoma" w:hAnsi="Tahoma" w:cs="Tahoma"/>
              </w:rPr>
              <w:t>skupna ponudba</w:t>
            </w:r>
          </w:p>
        </w:tc>
        <w:tc>
          <w:tcPr>
            <w:tcW w:w="2184" w:type="dxa"/>
          </w:tcPr>
          <w:p w14:paraId="7B0D6FDC" w14:textId="77777777" w:rsidR="00FF7983" w:rsidRPr="00FF7983" w:rsidRDefault="00FF7983" w:rsidP="006F589C">
            <w:pPr>
              <w:keepNext/>
              <w:keepLines/>
              <w:numPr>
                <w:ilvl w:val="0"/>
                <w:numId w:val="8"/>
              </w:numPr>
              <w:ind w:left="601" w:hanging="426"/>
              <w:jc w:val="both"/>
              <w:rPr>
                <w:rFonts w:ascii="Tahoma" w:hAnsi="Tahoma" w:cs="Tahoma"/>
                <w:b/>
              </w:rPr>
            </w:pPr>
            <w:r w:rsidRPr="00FF7983">
              <w:rPr>
                <w:rFonts w:ascii="Tahoma" w:hAnsi="Tahoma" w:cs="Tahoma"/>
              </w:rPr>
              <w:t>s podizvajalci</w:t>
            </w:r>
          </w:p>
        </w:tc>
        <w:tc>
          <w:tcPr>
            <w:tcW w:w="2605" w:type="dxa"/>
          </w:tcPr>
          <w:p w14:paraId="4D893818" w14:textId="77777777" w:rsidR="00FF7983" w:rsidRPr="00FF7983" w:rsidRDefault="00FF7983" w:rsidP="006F589C">
            <w:pPr>
              <w:keepNext/>
              <w:keepLines/>
              <w:numPr>
                <w:ilvl w:val="0"/>
                <w:numId w:val="8"/>
              </w:numPr>
              <w:ind w:left="601" w:hanging="426"/>
              <w:jc w:val="both"/>
              <w:rPr>
                <w:rFonts w:ascii="Tahoma" w:hAnsi="Tahoma" w:cs="Tahoma"/>
              </w:rPr>
            </w:pPr>
            <w:r w:rsidRPr="00FF7983">
              <w:rPr>
                <w:rFonts w:ascii="Tahoma" w:hAnsi="Tahoma" w:cs="Tahoma"/>
              </w:rPr>
              <w:t>Uporaba zmogljivosti drugih subjektov</w:t>
            </w:r>
          </w:p>
        </w:tc>
      </w:tr>
    </w:tbl>
    <w:p w14:paraId="561CF8A4" w14:textId="77777777" w:rsidR="00FF7983" w:rsidRDefault="00FF7983" w:rsidP="00011A1C">
      <w:pPr>
        <w:keepNext/>
        <w:keepLines/>
      </w:pPr>
    </w:p>
    <w:p w14:paraId="307B899D" w14:textId="77777777" w:rsidR="006319C9" w:rsidRPr="00C8579C" w:rsidRDefault="006319C9" w:rsidP="00011A1C">
      <w:pPr>
        <w:keepNext/>
        <w:keepLines/>
      </w:pPr>
    </w:p>
    <w:p w14:paraId="0E5B244E" w14:textId="77777777" w:rsidR="00110E02" w:rsidRPr="00FF7983" w:rsidRDefault="00270EA6" w:rsidP="006F589C">
      <w:pPr>
        <w:pStyle w:val="Odstavekseznama"/>
        <w:keepNext/>
        <w:keepLines/>
        <w:numPr>
          <w:ilvl w:val="0"/>
          <w:numId w:val="16"/>
        </w:numPr>
        <w:ind w:hanging="720"/>
        <w:jc w:val="both"/>
        <w:rPr>
          <w:rFonts w:ascii="Tahoma" w:hAnsi="Tahoma" w:cs="Tahoma"/>
          <w:b/>
        </w:rPr>
      </w:pPr>
      <w:r>
        <w:rPr>
          <w:rFonts w:ascii="Tahoma" w:hAnsi="Tahoma" w:cs="Tahoma"/>
          <w:b/>
        </w:rPr>
        <w:t xml:space="preserve">SKUPNA </w:t>
      </w:r>
      <w:r w:rsidR="00FF7983" w:rsidRPr="00FF7983">
        <w:rPr>
          <w:rFonts w:ascii="Tahoma" w:hAnsi="Tahoma" w:cs="Tahoma"/>
          <w:b/>
        </w:rPr>
        <w:t xml:space="preserve">PONUDBENA </w:t>
      </w:r>
      <w:r>
        <w:rPr>
          <w:rFonts w:ascii="Tahoma" w:hAnsi="Tahoma" w:cs="Tahoma"/>
          <w:b/>
        </w:rPr>
        <w:t>VREDNOST V EUR BREZ DDV</w:t>
      </w:r>
    </w:p>
    <w:p w14:paraId="598C76C3" w14:textId="77777777" w:rsidR="00110E02" w:rsidRDefault="00110E02" w:rsidP="00011A1C">
      <w:pPr>
        <w:keepNext/>
        <w:keepLines/>
        <w:jc w:val="both"/>
        <w:rPr>
          <w:rFonts w:ascii="Tahoma" w:hAnsi="Tahoma" w:cs="Tahoma"/>
          <w:b/>
        </w:rPr>
      </w:pPr>
    </w:p>
    <w:p w14:paraId="7CB4FA0B" w14:textId="77777777" w:rsidR="0070004D" w:rsidRDefault="0070004D" w:rsidP="00011A1C">
      <w:pPr>
        <w:keepNext/>
        <w:keepLines/>
        <w:jc w:val="both"/>
        <w:rPr>
          <w:rFonts w:ascii="Tahoma" w:hAnsi="Tahoma" w:cs="Tahoma"/>
          <w:b/>
        </w:rPr>
      </w:pPr>
    </w:p>
    <w:tbl>
      <w:tblPr>
        <w:tblStyle w:val="Tabelamrea"/>
        <w:tblW w:w="9067" w:type="dxa"/>
        <w:tblLook w:val="04A0" w:firstRow="1" w:lastRow="0" w:firstColumn="1" w:lastColumn="0" w:noHBand="0" w:noVBand="1"/>
      </w:tblPr>
      <w:tblGrid>
        <w:gridCol w:w="5382"/>
        <w:gridCol w:w="3685"/>
      </w:tblGrid>
      <w:tr w:rsidR="0070004D" w14:paraId="456DE837" w14:textId="77777777" w:rsidTr="00E100F4">
        <w:tc>
          <w:tcPr>
            <w:tcW w:w="5382" w:type="dxa"/>
          </w:tcPr>
          <w:p w14:paraId="45E964B8" w14:textId="77777777" w:rsidR="0070004D" w:rsidRPr="00EE22F4" w:rsidRDefault="0070004D" w:rsidP="00011A1C">
            <w:pPr>
              <w:keepNext/>
              <w:keepLines/>
              <w:spacing w:before="240" w:after="240"/>
              <w:jc w:val="both"/>
              <w:rPr>
                <w:rFonts w:ascii="Tahoma" w:hAnsi="Tahoma" w:cs="Tahoma"/>
                <w:b/>
              </w:rPr>
            </w:pPr>
            <w:r w:rsidRPr="00EE22F4">
              <w:rPr>
                <w:rFonts w:ascii="Tahoma" w:hAnsi="Tahoma" w:cs="Tahoma"/>
                <w:b/>
              </w:rPr>
              <w:t>SKUPNA PONUDBENA VREDNOST V EUR BREZ DDV</w:t>
            </w:r>
          </w:p>
        </w:tc>
        <w:tc>
          <w:tcPr>
            <w:tcW w:w="3685" w:type="dxa"/>
          </w:tcPr>
          <w:p w14:paraId="25C9AFE7" w14:textId="77777777" w:rsidR="0070004D" w:rsidRDefault="0070004D" w:rsidP="00011A1C">
            <w:pPr>
              <w:keepNext/>
              <w:keepLines/>
              <w:rPr>
                <w:rFonts w:ascii="Tahoma" w:hAnsi="Tahoma" w:cs="Tahoma"/>
              </w:rPr>
            </w:pPr>
          </w:p>
        </w:tc>
      </w:tr>
    </w:tbl>
    <w:p w14:paraId="247261C5" w14:textId="77777777" w:rsidR="0070004D" w:rsidRDefault="0070004D" w:rsidP="00011A1C">
      <w:pPr>
        <w:keepNext/>
        <w:keepLines/>
        <w:jc w:val="both"/>
        <w:rPr>
          <w:rFonts w:ascii="Tahoma" w:hAnsi="Tahoma" w:cs="Tahoma"/>
          <w:b/>
        </w:rPr>
      </w:pPr>
    </w:p>
    <w:p w14:paraId="2F3493EA" w14:textId="77777777" w:rsidR="00FF7983" w:rsidRPr="00C8579C" w:rsidRDefault="00FF7983" w:rsidP="00011A1C">
      <w:pPr>
        <w:keepNext/>
        <w:keepLines/>
        <w:jc w:val="both"/>
        <w:rPr>
          <w:rFonts w:ascii="Tahoma" w:hAnsi="Tahoma" w:cs="Tahoma"/>
          <w:b/>
        </w:rPr>
      </w:pPr>
    </w:p>
    <w:p w14:paraId="4DF13415" w14:textId="77777777" w:rsidR="00044889" w:rsidRPr="003A6B00" w:rsidRDefault="00044889" w:rsidP="00044889">
      <w:pPr>
        <w:pStyle w:val="Odstavekseznama"/>
        <w:keepNext/>
        <w:keepLines/>
        <w:numPr>
          <w:ilvl w:val="0"/>
          <w:numId w:val="16"/>
        </w:numPr>
        <w:ind w:hanging="720"/>
        <w:jc w:val="both"/>
        <w:rPr>
          <w:rFonts w:ascii="Tahoma" w:hAnsi="Tahoma" w:cs="Tahoma"/>
          <w:b/>
        </w:rPr>
      </w:pPr>
      <w:r w:rsidRPr="003A6B00">
        <w:rPr>
          <w:rFonts w:ascii="Tahoma" w:hAnsi="Tahoma" w:cs="Tahoma"/>
          <w:b/>
        </w:rPr>
        <w:t>GARANCIJA</w:t>
      </w:r>
    </w:p>
    <w:p w14:paraId="3967F647" w14:textId="77777777" w:rsidR="00044889" w:rsidRPr="003A6B00" w:rsidRDefault="00044889" w:rsidP="00044889">
      <w:pPr>
        <w:keepNext/>
        <w:keepLines/>
        <w:ind w:firstLine="142"/>
        <w:jc w:val="both"/>
        <w:rPr>
          <w:rFonts w:ascii="Tahoma" w:hAnsi="Tahoma" w:cs="Tahoma"/>
          <w:b/>
        </w:rPr>
      </w:pPr>
    </w:p>
    <w:p w14:paraId="645FC3CE" w14:textId="0A03B866" w:rsidR="00044889" w:rsidRPr="003A6B00" w:rsidRDefault="00044889" w:rsidP="00044889">
      <w:pPr>
        <w:keepNext/>
        <w:keepLines/>
        <w:jc w:val="both"/>
        <w:rPr>
          <w:rFonts w:ascii="Tahoma" w:hAnsi="Tahoma" w:cs="Tahoma"/>
        </w:rPr>
      </w:pPr>
      <w:r w:rsidRPr="003A6B00">
        <w:rPr>
          <w:rFonts w:ascii="Tahoma" w:hAnsi="Tahoma" w:cs="Tahoma"/>
        </w:rPr>
        <w:t xml:space="preserve">Za </w:t>
      </w:r>
      <w:r>
        <w:rPr>
          <w:rFonts w:ascii="Tahoma" w:hAnsi="Tahoma" w:cs="Tahoma"/>
        </w:rPr>
        <w:t xml:space="preserve">dobavljene rezervne dele </w:t>
      </w:r>
      <w:r w:rsidRPr="003A6B00">
        <w:rPr>
          <w:rFonts w:ascii="Tahoma" w:hAnsi="Tahoma" w:cs="Tahoma"/>
        </w:rPr>
        <w:t>zagotavljamo ________ mesecev garancije</w:t>
      </w:r>
      <w:r>
        <w:rPr>
          <w:rFonts w:ascii="Tahoma" w:hAnsi="Tahoma" w:cs="Tahoma"/>
        </w:rPr>
        <w:t xml:space="preserve"> </w:t>
      </w:r>
      <w:r w:rsidRPr="00FE1F81">
        <w:rPr>
          <w:rFonts w:ascii="Tahoma" w:hAnsi="Tahoma" w:cs="Tahoma"/>
          <w:i/>
        </w:rPr>
        <w:t>(najmanj 12 mesecev)</w:t>
      </w:r>
      <w:r w:rsidRPr="003A6B00">
        <w:rPr>
          <w:rFonts w:ascii="Tahoma" w:hAnsi="Tahoma" w:cs="Tahoma"/>
        </w:rPr>
        <w:t>. Garancijski rok začne teči z dnem podpisa primopredajnega zapisnika (delovnega naloga in/ali dobavnice).</w:t>
      </w:r>
    </w:p>
    <w:p w14:paraId="0F1B4FFA" w14:textId="77777777" w:rsidR="00110E02" w:rsidRPr="00C8579C" w:rsidRDefault="00110E02" w:rsidP="00011A1C">
      <w:pPr>
        <w:keepNext/>
        <w:keepLines/>
        <w:jc w:val="both"/>
        <w:rPr>
          <w:rFonts w:ascii="Tahoma" w:hAnsi="Tahoma" w:cs="Tahoma"/>
          <w:b/>
        </w:rPr>
      </w:pPr>
    </w:p>
    <w:p w14:paraId="25D7E6BD" w14:textId="77777777" w:rsidR="00110E02" w:rsidRPr="00C8579C" w:rsidRDefault="00110E02" w:rsidP="00011A1C">
      <w:pPr>
        <w:keepNext/>
        <w:keepLines/>
        <w:jc w:val="both"/>
        <w:rPr>
          <w:rFonts w:ascii="Tahoma" w:hAnsi="Tahoma" w:cs="Tahoma"/>
          <w:b/>
        </w:rPr>
      </w:pPr>
    </w:p>
    <w:p w14:paraId="66BBADFC" w14:textId="77777777" w:rsidR="00FF7983" w:rsidRPr="00C8579C" w:rsidRDefault="00FF7983" w:rsidP="00044889">
      <w:pPr>
        <w:pStyle w:val="Odstavekseznama"/>
        <w:keepNext/>
        <w:keepLines/>
        <w:numPr>
          <w:ilvl w:val="0"/>
          <w:numId w:val="16"/>
        </w:numPr>
        <w:ind w:hanging="720"/>
        <w:jc w:val="both"/>
        <w:rPr>
          <w:rFonts w:ascii="Tahoma" w:hAnsi="Tahoma" w:cs="Tahoma"/>
          <w:b/>
        </w:rPr>
      </w:pPr>
      <w:r w:rsidRPr="00C8579C">
        <w:rPr>
          <w:rFonts w:ascii="Tahoma" w:hAnsi="Tahoma" w:cs="Tahoma"/>
          <w:b/>
        </w:rPr>
        <w:t>VELJAVNOST PONUDBE</w:t>
      </w:r>
    </w:p>
    <w:p w14:paraId="490E87C5" w14:textId="77777777" w:rsidR="00FF7983" w:rsidRPr="00C8579C" w:rsidRDefault="00FF7983" w:rsidP="00011A1C">
      <w:pPr>
        <w:keepNext/>
        <w:keepLines/>
        <w:jc w:val="both"/>
        <w:rPr>
          <w:rFonts w:ascii="Tahoma" w:hAnsi="Tahoma" w:cs="Tahoma"/>
          <w:highlight w:val="yellow"/>
        </w:rPr>
      </w:pPr>
    </w:p>
    <w:p w14:paraId="4D7B67A2" w14:textId="77777777" w:rsidR="00FF7983" w:rsidRDefault="00FF7983" w:rsidP="00011A1C">
      <w:pPr>
        <w:keepNext/>
        <w:keepLines/>
        <w:jc w:val="both"/>
        <w:rPr>
          <w:rFonts w:ascii="Tahoma" w:hAnsi="Tahoma" w:cs="Tahoma"/>
        </w:rPr>
      </w:pPr>
      <w:r w:rsidRPr="00C8579C">
        <w:rPr>
          <w:rFonts w:ascii="Tahoma" w:hAnsi="Tahoma" w:cs="Tahoma"/>
        </w:rPr>
        <w:t>Veljavnost ponudbe je _________ mesecev (minimalno štiri (4) mesece) od datuma, določenega za oddajo ponudb.</w:t>
      </w:r>
    </w:p>
    <w:p w14:paraId="12438E3E" w14:textId="6BFFCE8E" w:rsidR="001E2613" w:rsidRDefault="001E2613" w:rsidP="00011A1C">
      <w:pPr>
        <w:keepNext/>
        <w:keepLines/>
        <w:jc w:val="both"/>
        <w:rPr>
          <w:rFonts w:ascii="Tahoma" w:hAnsi="Tahoma" w:cs="Tahoma"/>
        </w:rPr>
      </w:pPr>
    </w:p>
    <w:p w14:paraId="4FA3FB52" w14:textId="3F93EF94" w:rsidR="00CC4A8A" w:rsidRDefault="00CC4A8A" w:rsidP="00011A1C">
      <w:pPr>
        <w:keepNext/>
        <w:keepLines/>
        <w:jc w:val="both"/>
        <w:rPr>
          <w:rFonts w:ascii="Tahoma" w:hAnsi="Tahoma" w:cs="Tahoma"/>
        </w:rPr>
      </w:pPr>
    </w:p>
    <w:p w14:paraId="295AD5F6" w14:textId="586134A4" w:rsidR="00CC4A8A" w:rsidRDefault="00CC4A8A" w:rsidP="00011A1C">
      <w:pPr>
        <w:keepNext/>
        <w:keepLines/>
        <w:jc w:val="both"/>
        <w:rPr>
          <w:rFonts w:ascii="Tahoma" w:hAnsi="Tahoma" w:cs="Tahoma"/>
        </w:rPr>
      </w:pPr>
    </w:p>
    <w:p w14:paraId="242D4C8D" w14:textId="77777777" w:rsidR="00CC4A8A" w:rsidRPr="00C8579C" w:rsidRDefault="00CC4A8A" w:rsidP="00011A1C">
      <w:pPr>
        <w:keepNext/>
        <w:keepLines/>
        <w:jc w:val="both"/>
        <w:rPr>
          <w:rFonts w:ascii="Tahoma" w:hAnsi="Tahoma" w:cs="Tahoma"/>
        </w:rPr>
      </w:pPr>
    </w:p>
    <w:p w14:paraId="44B49293" w14:textId="77777777" w:rsidR="00C23AD1" w:rsidRPr="00C8579C" w:rsidRDefault="00C23AD1" w:rsidP="00011A1C">
      <w:pPr>
        <w:keepNext/>
        <w:keepLines/>
        <w:jc w:val="both"/>
        <w:rPr>
          <w:rFonts w:ascii="Tahoma" w:hAnsi="Tahoma" w:cs="Tahoma"/>
        </w:rPr>
      </w:pPr>
    </w:p>
    <w:tbl>
      <w:tblPr>
        <w:tblW w:w="9040" w:type="dxa"/>
        <w:tblInd w:w="-50" w:type="dxa"/>
        <w:tblLayout w:type="fixed"/>
        <w:tblCellMar>
          <w:left w:w="30" w:type="dxa"/>
          <w:right w:w="30" w:type="dxa"/>
        </w:tblCellMar>
        <w:tblLook w:val="0000" w:firstRow="0" w:lastRow="0" w:firstColumn="0" w:lastColumn="0" w:noHBand="0" w:noVBand="0"/>
      </w:tblPr>
      <w:tblGrid>
        <w:gridCol w:w="3430"/>
        <w:gridCol w:w="2320"/>
        <w:gridCol w:w="3290"/>
      </w:tblGrid>
      <w:tr w:rsidR="00C23AD1" w:rsidRPr="00C8579C" w14:paraId="615D26AF" w14:textId="77777777" w:rsidTr="00CD53CE">
        <w:trPr>
          <w:trHeight w:val="235"/>
        </w:trPr>
        <w:tc>
          <w:tcPr>
            <w:tcW w:w="3430" w:type="dxa"/>
            <w:tcBorders>
              <w:bottom w:val="single" w:sz="4" w:space="0" w:color="auto"/>
            </w:tcBorders>
          </w:tcPr>
          <w:p w14:paraId="5E67F821" w14:textId="77777777" w:rsidR="00C23AD1" w:rsidRPr="00C8579C" w:rsidRDefault="00C23AD1" w:rsidP="00011A1C">
            <w:pPr>
              <w:keepNext/>
              <w:keepLines/>
              <w:jc w:val="both"/>
              <w:rPr>
                <w:rFonts w:ascii="Tahoma" w:hAnsi="Tahoma" w:cs="Tahoma"/>
                <w:snapToGrid w:val="0"/>
                <w:color w:val="000000"/>
              </w:rPr>
            </w:pPr>
          </w:p>
        </w:tc>
        <w:tc>
          <w:tcPr>
            <w:tcW w:w="2320" w:type="dxa"/>
          </w:tcPr>
          <w:p w14:paraId="55A6E4F3" w14:textId="77777777" w:rsidR="00C23AD1" w:rsidRPr="00C8579C" w:rsidRDefault="00C23AD1" w:rsidP="00011A1C">
            <w:pPr>
              <w:keepNext/>
              <w:keepLines/>
              <w:jc w:val="center"/>
              <w:rPr>
                <w:rFonts w:ascii="Tahoma" w:hAnsi="Tahoma" w:cs="Tahoma"/>
                <w:snapToGrid w:val="0"/>
                <w:color w:val="000000"/>
              </w:rPr>
            </w:pPr>
          </w:p>
        </w:tc>
        <w:tc>
          <w:tcPr>
            <w:tcW w:w="3290" w:type="dxa"/>
            <w:tcBorders>
              <w:bottom w:val="single" w:sz="4" w:space="0" w:color="auto"/>
            </w:tcBorders>
          </w:tcPr>
          <w:p w14:paraId="7EAA2BBE" w14:textId="77777777" w:rsidR="00C23AD1" w:rsidRPr="00C8579C" w:rsidRDefault="00C23AD1" w:rsidP="00011A1C">
            <w:pPr>
              <w:keepNext/>
              <w:keepLines/>
              <w:tabs>
                <w:tab w:val="left" w:pos="567"/>
                <w:tab w:val="num" w:pos="851"/>
                <w:tab w:val="left" w:pos="993"/>
              </w:tabs>
              <w:jc w:val="both"/>
              <w:rPr>
                <w:rFonts w:ascii="Tahoma" w:hAnsi="Tahoma" w:cs="Tahoma"/>
                <w:snapToGrid w:val="0"/>
                <w:color w:val="000000"/>
              </w:rPr>
            </w:pPr>
          </w:p>
        </w:tc>
      </w:tr>
      <w:tr w:rsidR="00C23AD1" w:rsidRPr="00C8579C" w14:paraId="2596CA44" w14:textId="77777777" w:rsidTr="00CD53CE">
        <w:trPr>
          <w:trHeight w:val="235"/>
        </w:trPr>
        <w:tc>
          <w:tcPr>
            <w:tcW w:w="3430" w:type="dxa"/>
            <w:tcBorders>
              <w:top w:val="single" w:sz="4" w:space="0" w:color="auto"/>
            </w:tcBorders>
          </w:tcPr>
          <w:p w14:paraId="4DA201C8" w14:textId="77777777" w:rsidR="00C23AD1" w:rsidRPr="00C8579C" w:rsidRDefault="00C23AD1" w:rsidP="00011A1C">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320" w:type="dxa"/>
          </w:tcPr>
          <w:p w14:paraId="5B2B394F" w14:textId="77777777" w:rsidR="00C23AD1" w:rsidRPr="00C8579C" w:rsidRDefault="00C23AD1" w:rsidP="00011A1C">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290" w:type="dxa"/>
            <w:tcBorders>
              <w:top w:val="single" w:sz="4" w:space="0" w:color="auto"/>
            </w:tcBorders>
          </w:tcPr>
          <w:p w14:paraId="24427BDE" w14:textId="6C1983A2" w:rsidR="00C23AD1" w:rsidRPr="00C8579C" w:rsidRDefault="00C23AD1" w:rsidP="00011A1C">
            <w:pPr>
              <w:keepNext/>
              <w:keepLines/>
              <w:ind w:left="-30" w:firstLine="30"/>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 xml:space="preserve">Ime in priimek ter </w:t>
            </w:r>
            <w:r w:rsidR="00FF7983" w:rsidRPr="00C8579C">
              <w:rPr>
                <w:rFonts w:ascii="Tahoma" w:hAnsi="Tahoma" w:cs="Tahoma"/>
                <w:snapToGrid w:val="0"/>
                <w:color w:val="000000"/>
              </w:rPr>
              <w:t xml:space="preserve">podpis </w:t>
            </w:r>
            <w:r w:rsidR="00697311">
              <w:rPr>
                <w:rFonts w:ascii="Tahoma" w:hAnsi="Tahoma" w:cs="Tahoma"/>
                <w:snapToGrid w:val="0"/>
                <w:color w:val="000000"/>
              </w:rPr>
              <w:t>predstavnika</w:t>
            </w:r>
            <w:r w:rsidR="00697311" w:rsidRPr="00C8579C">
              <w:rPr>
                <w:rFonts w:ascii="Tahoma" w:hAnsi="Tahoma" w:cs="Tahoma"/>
                <w:snapToGrid w:val="0"/>
                <w:color w:val="000000"/>
              </w:rPr>
              <w:t xml:space="preserve"> </w:t>
            </w:r>
            <w:r w:rsidR="00FF7983" w:rsidRPr="00C8579C">
              <w:rPr>
                <w:rFonts w:ascii="Tahoma" w:hAnsi="Tahoma" w:cs="Tahoma"/>
                <w:snapToGrid w:val="0"/>
                <w:color w:val="000000"/>
              </w:rPr>
              <w:t>ponudnika</w:t>
            </w:r>
            <w:r w:rsidRPr="00C8579C">
              <w:rPr>
                <w:rFonts w:ascii="Tahoma" w:hAnsi="Tahoma" w:cs="Tahoma"/>
                <w:snapToGrid w:val="0"/>
                <w:color w:val="000000"/>
              </w:rPr>
              <w:t>)</w:t>
            </w:r>
          </w:p>
        </w:tc>
      </w:tr>
    </w:tbl>
    <w:p w14:paraId="24DA6BA5" w14:textId="77777777" w:rsidR="00C23AD1" w:rsidRPr="00C8579C" w:rsidRDefault="00C23AD1" w:rsidP="00011A1C">
      <w:pPr>
        <w:keepNext/>
        <w:keepLines/>
        <w:jc w:val="both"/>
        <w:rPr>
          <w:rFonts w:ascii="Tahoma" w:hAnsi="Tahoma" w:cs="Tahoma"/>
        </w:rPr>
      </w:pPr>
    </w:p>
    <w:p w14:paraId="6A6063B8" w14:textId="77777777" w:rsidR="00110E02" w:rsidRPr="00C8579C" w:rsidRDefault="00110E02" w:rsidP="00011A1C">
      <w:pPr>
        <w:keepNext/>
        <w:keepLines/>
      </w:pPr>
    </w:p>
    <w:p w14:paraId="0EDE6E53" w14:textId="77777777" w:rsidR="00110E02" w:rsidRPr="00C8579C" w:rsidRDefault="00110E02" w:rsidP="00011A1C">
      <w:pPr>
        <w:keepNext/>
        <w:keepLines/>
      </w:pPr>
    </w:p>
    <w:p w14:paraId="063B2FE3" w14:textId="77777777" w:rsidR="00110E02" w:rsidRPr="00C8579C" w:rsidRDefault="00110E02" w:rsidP="00011A1C">
      <w:pPr>
        <w:keepNext/>
        <w:keepLines/>
      </w:pPr>
    </w:p>
    <w:p w14:paraId="27A8C0C1" w14:textId="77777777" w:rsidR="00110E02" w:rsidRPr="00C8579C" w:rsidRDefault="00110E02" w:rsidP="00011A1C">
      <w:pPr>
        <w:keepNext/>
        <w:keepLines/>
      </w:pPr>
    </w:p>
    <w:p w14:paraId="0FF762D0" w14:textId="77777777" w:rsidR="00110E02" w:rsidRPr="00C8579C" w:rsidRDefault="00110E02" w:rsidP="00011A1C">
      <w:pPr>
        <w:keepNext/>
        <w:keepLines/>
      </w:pPr>
    </w:p>
    <w:p w14:paraId="20968FF8" w14:textId="77777777" w:rsidR="00110E02" w:rsidRPr="00C8579C" w:rsidRDefault="00110E02" w:rsidP="00011A1C">
      <w:pPr>
        <w:keepNext/>
        <w:keepLines/>
      </w:pPr>
    </w:p>
    <w:p w14:paraId="4B1DDEBB" w14:textId="77777777" w:rsidR="00110E02" w:rsidRPr="00C8579C" w:rsidRDefault="00110E02" w:rsidP="00011A1C">
      <w:pPr>
        <w:keepNext/>
        <w:keepLines/>
      </w:pPr>
    </w:p>
    <w:p w14:paraId="53F68A44" w14:textId="12A616F7" w:rsidR="00110E02" w:rsidRDefault="00110E02" w:rsidP="00011A1C">
      <w:pPr>
        <w:keepNext/>
        <w:keepLines/>
      </w:pPr>
    </w:p>
    <w:p w14:paraId="08CBC685" w14:textId="77777777" w:rsidR="00995C2E" w:rsidRPr="00C8579C" w:rsidRDefault="00995C2E" w:rsidP="00011A1C">
      <w:pPr>
        <w:keepNext/>
        <w:keepLines/>
      </w:pPr>
    </w:p>
    <w:p w14:paraId="342346D8" w14:textId="77777777" w:rsidR="00110E02" w:rsidRPr="00C8579C" w:rsidRDefault="00110E02" w:rsidP="00011A1C">
      <w:pPr>
        <w:keepNext/>
        <w:keepLines/>
      </w:pPr>
    </w:p>
    <w:p w14:paraId="486194C6" w14:textId="77777777" w:rsidR="00110E02" w:rsidRPr="00C8579C" w:rsidRDefault="00110E02" w:rsidP="00011A1C">
      <w:pPr>
        <w:keepNext/>
        <w:keepLines/>
      </w:pPr>
    </w:p>
    <w:p w14:paraId="011DC80A" w14:textId="102F400F" w:rsidR="00110E02" w:rsidRPr="00C8579C" w:rsidRDefault="00110E02" w:rsidP="00011A1C">
      <w:pPr>
        <w:keepNext/>
        <w:keepLines/>
      </w:pPr>
    </w:p>
    <w:p w14:paraId="6E8FD1D1" w14:textId="0F3B59A0" w:rsidR="00110E02" w:rsidRDefault="00110E02" w:rsidP="00011A1C">
      <w:pPr>
        <w:keepNext/>
        <w:keepLines/>
      </w:pPr>
    </w:p>
    <w:p w14:paraId="72EA1302" w14:textId="77777777" w:rsidR="005272D1" w:rsidRPr="00C8579C" w:rsidRDefault="005272D1" w:rsidP="00011A1C">
      <w:pPr>
        <w:keepNext/>
        <w:keepLines/>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417"/>
      </w:tblGrid>
      <w:tr w:rsidR="00596253" w:rsidRPr="00814B42" w14:paraId="1F655C93" w14:textId="77777777" w:rsidTr="00284581">
        <w:trPr>
          <w:trHeight w:val="211"/>
        </w:trPr>
        <w:tc>
          <w:tcPr>
            <w:tcW w:w="7792" w:type="dxa"/>
          </w:tcPr>
          <w:p w14:paraId="2BD26DA5" w14:textId="25160B51" w:rsidR="00596253" w:rsidRPr="00814B42" w:rsidRDefault="00596253" w:rsidP="00596253">
            <w:pPr>
              <w:keepNext/>
              <w:keepLines/>
              <w:jc w:val="both"/>
              <w:rPr>
                <w:rFonts w:ascii="Tahoma" w:hAnsi="Tahoma" w:cs="Tahoma"/>
              </w:rPr>
            </w:pPr>
            <w:r w:rsidRPr="00814B42">
              <w:rPr>
                <w:rFonts w:ascii="Tahoma" w:hAnsi="Tahoma" w:cs="Tahoma"/>
              </w:rPr>
              <w:lastRenderedPageBreak/>
              <w:t>PO</w:t>
            </w:r>
            <w:r>
              <w:rPr>
                <w:rFonts w:ascii="Tahoma" w:hAnsi="Tahoma" w:cs="Tahoma"/>
              </w:rPr>
              <w:t>NUDBENI PREDRAČUN</w:t>
            </w:r>
          </w:p>
        </w:tc>
        <w:tc>
          <w:tcPr>
            <w:tcW w:w="1417" w:type="dxa"/>
          </w:tcPr>
          <w:p w14:paraId="42C51FE5" w14:textId="77777777" w:rsidR="00596253" w:rsidRPr="00814B42" w:rsidRDefault="00596253" w:rsidP="005573B1">
            <w:pPr>
              <w:keepNext/>
              <w:keepLines/>
              <w:jc w:val="both"/>
              <w:rPr>
                <w:rFonts w:ascii="Tahoma" w:hAnsi="Tahoma" w:cs="Tahoma"/>
                <w:b/>
                <w:i/>
              </w:rPr>
            </w:pPr>
            <w:r>
              <w:rPr>
                <w:rFonts w:ascii="Tahoma" w:hAnsi="Tahoma" w:cs="Tahoma"/>
                <w:b/>
                <w:i/>
              </w:rPr>
              <w:t>Priloga 2/1</w:t>
            </w:r>
          </w:p>
        </w:tc>
      </w:tr>
    </w:tbl>
    <w:p w14:paraId="47810B25" w14:textId="77777777" w:rsidR="00947929" w:rsidRDefault="00947929" w:rsidP="00596253">
      <w:pPr>
        <w:keepNext/>
        <w:keepLines/>
        <w:jc w:val="both"/>
        <w:rPr>
          <w:rFonts w:ascii="Tahoma" w:hAnsi="Tahoma" w:cs="Tahoma"/>
        </w:rPr>
      </w:pPr>
    </w:p>
    <w:p w14:paraId="0E9D38B7" w14:textId="50A43B3A" w:rsidR="00596253" w:rsidRPr="00FE5AF7" w:rsidRDefault="00596253" w:rsidP="00596253">
      <w:pPr>
        <w:keepNext/>
        <w:keepLines/>
        <w:jc w:val="both"/>
        <w:rPr>
          <w:rFonts w:ascii="Tahoma" w:hAnsi="Tahoma" w:cs="Tahoma"/>
          <w:b/>
          <w:u w:val="single"/>
        </w:rPr>
      </w:pPr>
      <w:r w:rsidRPr="00FE5AF7">
        <w:rPr>
          <w:rFonts w:ascii="Tahoma" w:hAnsi="Tahoma" w:cs="Tahoma"/>
        </w:rPr>
        <w:t xml:space="preserve">Ponudnik </w:t>
      </w:r>
      <w:r>
        <w:rPr>
          <w:rFonts w:ascii="Tahoma" w:hAnsi="Tahoma" w:cs="Tahoma"/>
        </w:rPr>
        <w:t>ponudbeni predračun izpolni ter priloži v ponudbi</w:t>
      </w:r>
      <w:r w:rsidRPr="00FE5AF7">
        <w:rPr>
          <w:rFonts w:ascii="Tahoma" w:hAnsi="Tahoma" w:cs="Tahoma"/>
        </w:rPr>
        <w:t>. Prilogo 2</w:t>
      </w:r>
      <w:r>
        <w:rPr>
          <w:rFonts w:ascii="Tahoma" w:hAnsi="Tahoma" w:cs="Tahoma"/>
        </w:rPr>
        <w:t>/1</w:t>
      </w:r>
      <w:r w:rsidRPr="00FE5AF7">
        <w:rPr>
          <w:rFonts w:ascii="Tahoma" w:hAnsi="Tahoma" w:cs="Tahoma"/>
        </w:rPr>
        <w:t xml:space="preserve"> se </w:t>
      </w:r>
      <w:r>
        <w:rPr>
          <w:rFonts w:ascii="Tahoma" w:hAnsi="Tahoma" w:cs="Tahoma"/>
        </w:rPr>
        <w:t xml:space="preserve">v </w:t>
      </w:r>
      <w:proofErr w:type="spellStart"/>
      <w:r>
        <w:rPr>
          <w:rFonts w:ascii="Tahoma" w:hAnsi="Tahoma" w:cs="Tahoma"/>
        </w:rPr>
        <w:t>pdf</w:t>
      </w:r>
      <w:proofErr w:type="spellEnd"/>
      <w:r>
        <w:rPr>
          <w:rFonts w:ascii="Tahoma" w:hAnsi="Tahoma" w:cs="Tahoma"/>
        </w:rPr>
        <w:t xml:space="preserve">. </w:t>
      </w:r>
      <w:r w:rsidRPr="00291FEE">
        <w:rPr>
          <w:rFonts w:ascii="Tahoma" w:hAnsi="Tahoma" w:cs="Tahoma"/>
          <w:b/>
        </w:rPr>
        <w:t>in</w:t>
      </w:r>
      <w:r>
        <w:rPr>
          <w:rFonts w:ascii="Tahoma" w:hAnsi="Tahoma" w:cs="Tahoma"/>
        </w:rPr>
        <w:t xml:space="preserve"> </w:t>
      </w:r>
      <w:proofErr w:type="spellStart"/>
      <w:r>
        <w:rPr>
          <w:rFonts w:ascii="Tahoma" w:hAnsi="Tahoma" w:cs="Tahoma"/>
        </w:rPr>
        <w:t>xlsx</w:t>
      </w:r>
      <w:proofErr w:type="spellEnd"/>
      <w:r>
        <w:rPr>
          <w:rFonts w:ascii="Tahoma" w:hAnsi="Tahoma" w:cs="Tahoma"/>
        </w:rPr>
        <w:t>. formatu naloži</w:t>
      </w:r>
      <w:r w:rsidRPr="00FE5AF7">
        <w:rPr>
          <w:rFonts w:ascii="Tahoma" w:hAnsi="Tahoma" w:cs="Tahoma"/>
        </w:rPr>
        <w:t xml:space="preserve"> </w:t>
      </w:r>
      <w:r w:rsidRPr="00FE5AF7">
        <w:rPr>
          <w:rFonts w:ascii="Tahoma" w:hAnsi="Tahoma" w:cs="Tahoma"/>
          <w:u w:val="single"/>
        </w:rPr>
        <w:t xml:space="preserve">v </w:t>
      </w:r>
      <w:r w:rsidRPr="00FE5AF7">
        <w:rPr>
          <w:rFonts w:ascii="Tahoma" w:hAnsi="Tahoma" w:cs="Tahoma"/>
          <w:b/>
          <w:u w:val="single"/>
        </w:rPr>
        <w:t>razdelek »DOKUMENTI«, del »Ostale priloge«</w:t>
      </w:r>
      <w:r w:rsidRPr="007A766D">
        <w:rPr>
          <w:rFonts w:ascii="Tahoma" w:hAnsi="Tahoma" w:cs="Tahoma"/>
        </w:rPr>
        <w:t xml:space="preserve">. </w:t>
      </w:r>
      <w:r w:rsidRPr="00814B42">
        <w:rPr>
          <w:rFonts w:ascii="Tahoma" w:hAnsi="Tahoma" w:cs="Tahoma"/>
        </w:rPr>
        <w:t xml:space="preserve">Le-ta </w:t>
      </w:r>
      <w:r w:rsidRPr="00291FEE">
        <w:rPr>
          <w:rFonts w:ascii="Tahoma" w:hAnsi="Tahoma" w:cs="Tahoma"/>
        </w:rPr>
        <w:t>ne</w:t>
      </w:r>
      <w:r w:rsidRPr="00814B42">
        <w:rPr>
          <w:rFonts w:ascii="Tahoma" w:hAnsi="Tahoma" w:cs="Tahoma"/>
        </w:rPr>
        <w:t xml:space="preserve"> bo prikazana javnosti in ostalim ponudnikom na javnem odpiranju ponudb.</w:t>
      </w:r>
    </w:p>
    <w:p w14:paraId="1C2E25BC" w14:textId="2858F135" w:rsidR="00596253" w:rsidRDefault="00596253" w:rsidP="00011A1C">
      <w:pPr>
        <w:keepNext/>
        <w:keepLines/>
      </w:pPr>
    </w:p>
    <w:p w14:paraId="772A44D5" w14:textId="45A273D9" w:rsidR="00596253" w:rsidRDefault="00596253" w:rsidP="00011A1C">
      <w:pPr>
        <w:keepNext/>
        <w:keepLines/>
      </w:pPr>
    </w:p>
    <w:p w14:paraId="04431497" w14:textId="79AEE59F" w:rsidR="00961534" w:rsidRDefault="00961534" w:rsidP="00011A1C">
      <w:pPr>
        <w:keepNext/>
        <w:keepLines/>
      </w:pPr>
    </w:p>
    <w:p w14:paraId="45ABFB39" w14:textId="2A42099D" w:rsidR="00961534" w:rsidRDefault="00961534" w:rsidP="00011A1C">
      <w:pPr>
        <w:keepNext/>
        <w:keepLines/>
      </w:pPr>
    </w:p>
    <w:p w14:paraId="42778C79" w14:textId="5763EE25" w:rsidR="00961534" w:rsidRDefault="00961534" w:rsidP="00011A1C">
      <w:pPr>
        <w:keepNext/>
        <w:keepLines/>
      </w:pPr>
    </w:p>
    <w:p w14:paraId="2FB3D67D" w14:textId="2B196496" w:rsidR="00961534" w:rsidRDefault="00961534" w:rsidP="00011A1C">
      <w:pPr>
        <w:keepNext/>
        <w:keepLines/>
      </w:pPr>
    </w:p>
    <w:p w14:paraId="0834A2DE" w14:textId="74B94A91" w:rsidR="00961534" w:rsidRDefault="00961534" w:rsidP="00011A1C">
      <w:pPr>
        <w:keepNext/>
        <w:keepLines/>
      </w:pPr>
    </w:p>
    <w:p w14:paraId="036EA3BD" w14:textId="30BE98E9" w:rsidR="00961534" w:rsidRDefault="00961534" w:rsidP="00011A1C">
      <w:pPr>
        <w:keepNext/>
        <w:keepLines/>
      </w:pPr>
    </w:p>
    <w:p w14:paraId="1AFCF5D1" w14:textId="0A31400A" w:rsidR="00961534" w:rsidRDefault="00961534" w:rsidP="00011A1C">
      <w:pPr>
        <w:keepNext/>
        <w:keepLines/>
      </w:pPr>
    </w:p>
    <w:p w14:paraId="1E727835" w14:textId="19B163F9" w:rsidR="00961534" w:rsidRDefault="00961534" w:rsidP="00011A1C">
      <w:pPr>
        <w:keepNext/>
        <w:keepLines/>
      </w:pPr>
    </w:p>
    <w:p w14:paraId="455518E7" w14:textId="6A71D999" w:rsidR="00961534" w:rsidRDefault="00961534" w:rsidP="00011A1C">
      <w:pPr>
        <w:keepNext/>
        <w:keepLines/>
      </w:pPr>
    </w:p>
    <w:p w14:paraId="2CB5A7E3" w14:textId="53A64698" w:rsidR="00961534" w:rsidRDefault="00961534" w:rsidP="00011A1C">
      <w:pPr>
        <w:keepNext/>
        <w:keepLines/>
      </w:pPr>
    </w:p>
    <w:p w14:paraId="2CEF20AB" w14:textId="7D079313" w:rsidR="00961534" w:rsidRDefault="00961534" w:rsidP="00011A1C">
      <w:pPr>
        <w:keepNext/>
        <w:keepLines/>
      </w:pPr>
    </w:p>
    <w:p w14:paraId="26A2323F" w14:textId="0FFEC550" w:rsidR="00961534" w:rsidRDefault="00961534" w:rsidP="00011A1C">
      <w:pPr>
        <w:keepNext/>
        <w:keepLines/>
      </w:pPr>
    </w:p>
    <w:p w14:paraId="3BE44210" w14:textId="41583D42" w:rsidR="00961534" w:rsidRDefault="00961534" w:rsidP="00011A1C">
      <w:pPr>
        <w:keepNext/>
        <w:keepLines/>
      </w:pPr>
    </w:p>
    <w:p w14:paraId="7132F1E7" w14:textId="2FAC3E77" w:rsidR="00961534" w:rsidRDefault="00961534" w:rsidP="00011A1C">
      <w:pPr>
        <w:keepNext/>
        <w:keepLines/>
      </w:pPr>
    </w:p>
    <w:p w14:paraId="7DE52F39" w14:textId="72F3CFF6" w:rsidR="00961534" w:rsidRDefault="00961534" w:rsidP="00011A1C">
      <w:pPr>
        <w:keepNext/>
        <w:keepLines/>
      </w:pPr>
    </w:p>
    <w:p w14:paraId="0E7E1106" w14:textId="2CB13A4F" w:rsidR="00961534" w:rsidRDefault="00961534" w:rsidP="00011A1C">
      <w:pPr>
        <w:keepNext/>
        <w:keepLines/>
      </w:pPr>
    </w:p>
    <w:p w14:paraId="2616BAD3" w14:textId="351CC65B" w:rsidR="00961534" w:rsidRDefault="00961534" w:rsidP="00011A1C">
      <w:pPr>
        <w:keepNext/>
        <w:keepLines/>
      </w:pPr>
    </w:p>
    <w:p w14:paraId="2BF269B3" w14:textId="76AACC1A" w:rsidR="00961534" w:rsidRDefault="00961534" w:rsidP="00011A1C">
      <w:pPr>
        <w:keepNext/>
        <w:keepLines/>
      </w:pPr>
    </w:p>
    <w:p w14:paraId="1164FBE2" w14:textId="2C76D022" w:rsidR="00961534" w:rsidRDefault="00961534" w:rsidP="00011A1C">
      <w:pPr>
        <w:keepNext/>
        <w:keepLines/>
      </w:pPr>
    </w:p>
    <w:p w14:paraId="651B6438" w14:textId="2C501169" w:rsidR="00961534" w:rsidRDefault="00961534" w:rsidP="00011A1C">
      <w:pPr>
        <w:keepNext/>
        <w:keepLines/>
      </w:pPr>
    </w:p>
    <w:p w14:paraId="16B8AB16" w14:textId="0A07778E" w:rsidR="00961534" w:rsidRDefault="00961534" w:rsidP="00011A1C">
      <w:pPr>
        <w:keepNext/>
        <w:keepLines/>
      </w:pPr>
    </w:p>
    <w:p w14:paraId="5B8235FC" w14:textId="089D4B72" w:rsidR="00961534" w:rsidRDefault="00961534" w:rsidP="00011A1C">
      <w:pPr>
        <w:keepNext/>
        <w:keepLines/>
      </w:pPr>
    </w:p>
    <w:p w14:paraId="15640558" w14:textId="4425D044" w:rsidR="00961534" w:rsidRDefault="00961534" w:rsidP="00011A1C">
      <w:pPr>
        <w:keepNext/>
        <w:keepLines/>
      </w:pPr>
    </w:p>
    <w:p w14:paraId="79B38842" w14:textId="370160D0" w:rsidR="00961534" w:rsidRDefault="00961534" w:rsidP="00011A1C">
      <w:pPr>
        <w:keepNext/>
        <w:keepLines/>
      </w:pPr>
    </w:p>
    <w:p w14:paraId="4AEBE913" w14:textId="64CBC7C6" w:rsidR="00961534" w:rsidRDefault="00961534" w:rsidP="00011A1C">
      <w:pPr>
        <w:keepNext/>
        <w:keepLines/>
      </w:pPr>
    </w:p>
    <w:p w14:paraId="78BBE6DF" w14:textId="66091876" w:rsidR="00961534" w:rsidRDefault="00961534" w:rsidP="00011A1C">
      <w:pPr>
        <w:keepNext/>
        <w:keepLines/>
      </w:pPr>
    </w:p>
    <w:p w14:paraId="05FC4821" w14:textId="16FAA850" w:rsidR="00961534" w:rsidRDefault="00961534" w:rsidP="00011A1C">
      <w:pPr>
        <w:keepNext/>
        <w:keepLines/>
      </w:pPr>
    </w:p>
    <w:p w14:paraId="2917B94A" w14:textId="1FA1C1D4" w:rsidR="00961534" w:rsidRDefault="00961534" w:rsidP="00011A1C">
      <w:pPr>
        <w:keepNext/>
        <w:keepLines/>
      </w:pPr>
    </w:p>
    <w:p w14:paraId="1B95AF45" w14:textId="23ADCA79" w:rsidR="00961534" w:rsidRDefault="00961534" w:rsidP="00011A1C">
      <w:pPr>
        <w:keepNext/>
        <w:keepLines/>
      </w:pPr>
    </w:p>
    <w:p w14:paraId="5D3D36D5" w14:textId="3CFDB384" w:rsidR="00961534" w:rsidRDefault="00961534" w:rsidP="00011A1C">
      <w:pPr>
        <w:keepNext/>
        <w:keepLines/>
      </w:pPr>
    </w:p>
    <w:p w14:paraId="6BDCA0D9" w14:textId="0F3B98DC" w:rsidR="00961534" w:rsidRDefault="00961534" w:rsidP="00011A1C">
      <w:pPr>
        <w:keepNext/>
        <w:keepLines/>
      </w:pPr>
    </w:p>
    <w:p w14:paraId="7C63E3B2" w14:textId="7E5A0E76" w:rsidR="00961534" w:rsidRDefault="00961534" w:rsidP="00011A1C">
      <w:pPr>
        <w:keepNext/>
        <w:keepLines/>
      </w:pPr>
    </w:p>
    <w:p w14:paraId="5FE9CC90" w14:textId="284F98AF" w:rsidR="00961534" w:rsidRDefault="00961534" w:rsidP="00011A1C">
      <w:pPr>
        <w:keepNext/>
        <w:keepLines/>
      </w:pPr>
    </w:p>
    <w:p w14:paraId="10A1396F" w14:textId="023DE499" w:rsidR="00961534" w:rsidRDefault="00961534" w:rsidP="00011A1C">
      <w:pPr>
        <w:keepNext/>
        <w:keepLines/>
      </w:pPr>
    </w:p>
    <w:p w14:paraId="1B7760AE" w14:textId="6BF96F96" w:rsidR="00961534" w:rsidRDefault="00961534" w:rsidP="00011A1C">
      <w:pPr>
        <w:keepNext/>
        <w:keepLines/>
      </w:pPr>
    </w:p>
    <w:p w14:paraId="5B3AC2FA" w14:textId="6E448EF4" w:rsidR="00961534" w:rsidRDefault="00961534" w:rsidP="00011A1C">
      <w:pPr>
        <w:keepNext/>
        <w:keepLines/>
      </w:pPr>
    </w:p>
    <w:p w14:paraId="572D08F2" w14:textId="7EACF6F4" w:rsidR="00961534" w:rsidRDefault="00961534" w:rsidP="00011A1C">
      <w:pPr>
        <w:keepNext/>
        <w:keepLines/>
      </w:pPr>
    </w:p>
    <w:p w14:paraId="4C8AE002" w14:textId="77BACADD" w:rsidR="00961534" w:rsidRDefault="00961534" w:rsidP="00011A1C">
      <w:pPr>
        <w:keepNext/>
        <w:keepLines/>
      </w:pPr>
    </w:p>
    <w:p w14:paraId="54057FBD" w14:textId="7567EF07" w:rsidR="00961534" w:rsidRDefault="00961534" w:rsidP="00011A1C">
      <w:pPr>
        <w:keepNext/>
        <w:keepLines/>
      </w:pPr>
    </w:p>
    <w:p w14:paraId="2F49E5D1" w14:textId="603D8840" w:rsidR="00961534" w:rsidRDefault="00961534" w:rsidP="00011A1C">
      <w:pPr>
        <w:keepNext/>
        <w:keepLines/>
      </w:pPr>
    </w:p>
    <w:p w14:paraId="33A0DE69" w14:textId="468B1BE0" w:rsidR="00961534" w:rsidRDefault="00961534" w:rsidP="00011A1C">
      <w:pPr>
        <w:keepNext/>
        <w:keepLines/>
      </w:pPr>
    </w:p>
    <w:p w14:paraId="61B9411B" w14:textId="17268081" w:rsidR="00961534" w:rsidRDefault="00961534" w:rsidP="00011A1C">
      <w:pPr>
        <w:keepNext/>
        <w:keepLines/>
      </w:pPr>
    </w:p>
    <w:p w14:paraId="3B1C81E5" w14:textId="1AA2ED58" w:rsidR="00961534" w:rsidRDefault="00961534" w:rsidP="00011A1C">
      <w:pPr>
        <w:keepNext/>
        <w:keepLines/>
      </w:pPr>
    </w:p>
    <w:p w14:paraId="77780BBA" w14:textId="783FCCC5" w:rsidR="00961534" w:rsidRDefault="00961534" w:rsidP="00011A1C">
      <w:pPr>
        <w:keepNext/>
        <w:keepLines/>
      </w:pPr>
    </w:p>
    <w:p w14:paraId="429FA777" w14:textId="3BB48220" w:rsidR="00961534" w:rsidRDefault="00961534" w:rsidP="00011A1C">
      <w:pPr>
        <w:keepNext/>
        <w:keepLines/>
      </w:pPr>
    </w:p>
    <w:p w14:paraId="16F0E529" w14:textId="23CF9153" w:rsidR="00961534" w:rsidRDefault="00961534" w:rsidP="00011A1C">
      <w:pPr>
        <w:keepNext/>
        <w:keepLines/>
      </w:pPr>
    </w:p>
    <w:p w14:paraId="6D06EEE6" w14:textId="7330CE3F" w:rsidR="00961534" w:rsidRDefault="00961534" w:rsidP="00011A1C">
      <w:pPr>
        <w:keepNext/>
        <w:keepLines/>
      </w:pPr>
    </w:p>
    <w:p w14:paraId="32654884" w14:textId="7377C4C6" w:rsidR="00961534" w:rsidRDefault="00961534" w:rsidP="00011A1C">
      <w:pPr>
        <w:keepNext/>
        <w:keepLines/>
      </w:pPr>
    </w:p>
    <w:p w14:paraId="54C4E3F4" w14:textId="247DB10E" w:rsidR="00961534" w:rsidRDefault="00961534" w:rsidP="00011A1C">
      <w:pPr>
        <w:keepNext/>
        <w:keepLines/>
      </w:pPr>
    </w:p>
    <w:p w14:paraId="04FE2FBF" w14:textId="2B8FAAE3" w:rsidR="00961534" w:rsidRDefault="00961534" w:rsidP="00011A1C">
      <w:pPr>
        <w:keepNext/>
        <w:keepLines/>
      </w:pPr>
    </w:p>
    <w:p w14:paraId="66F0C10E" w14:textId="0160ECBD" w:rsidR="00961534" w:rsidRPr="00C8579C" w:rsidRDefault="00961534" w:rsidP="00011A1C">
      <w:pPr>
        <w:keepNext/>
        <w:keepLines/>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60"/>
        <w:gridCol w:w="1549"/>
      </w:tblGrid>
      <w:tr w:rsidR="004244EE" w:rsidRPr="00C8579C" w14:paraId="700512C5" w14:textId="77777777" w:rsidTr="00284581">
        <w:tc>
          <w:tcPr>
            <w:tcW w:w="7660" w:type="dxa"/>
          </w:tcPr>
          <w:p w14:paraId="12E5A7FB" w14:textId="77777777" w:rsidR="004244EE" w:rsidRPr="00C8579C" w:rsidRDefault="004244EE" w:rsidP="00011A1C">
            <w:pPr>
              <w:keepNext/>
              <w:keepLines/>
              <w:jc w:val="both"/>
              <w:rPr>
                <w:rFonts w:ascii="Tahoma" w:hAnsi="Tahoma" w:cs="Tahoma"/>
              </w:rPr>
            </w:pPr>
            <w:r w:rsidRPr="00C8579C">
              <w:rPr>
                <w:rFonts w:ascii="Tahoma" w:hAnsi="Tahoma" w:cs="Tahoma"/>
              </w:rPr>
              <w:t>POOBLASTILO ZA PRIDOBITEV POTRDILA IZ KAZENSKE EVIDENCE – ZA PRAVNE OSEBE</w:t>
            </w:r>
          </w:p>
        </w:tc>
        <w:tc>
          <w:tcPr>
            <w:tcW w:w="1549" w:type="dxa"/>
          </w:tcPr>
          <w:p w14:paraId="0F69FC69" w14:textId="77777777" w:rsidR="004244EE" w:rsidRPr="00C8579C" w:rsidRDefault="004244EE" w:rsidP="00011A1C">
            <w:pPr>
              <w:keepNext/>
              <w:keepLines/>
              <w:jc w:val="both"/>
              <w:rPr>
                <w:rFonts w:ascii="Tahoma" w:hAnsi="Tahoma" w:cs="Tahoma"/>
                <w:b/>
              </w:rPr>
            </w:pPr>
            <w:r w:rsidRPr="00C8579C">
              <w:rPr>
                <w:rFonts w:ascii="Tahoma" w:hAnsi="Tahoma" w:cs="Tahoma"/>
                <w:b/>
              </w:rPr>
              <w:t>Priloga 3/1</w:t>
            </w:r>
          </w:p>
        </w:tc>
      </w:tr>
    </w:tbl>
    <w:p w14:paraId="0DAE0C7A" w14:textId="77777777" w:rsidR="00D92424" w:rsidRPr="00C8579C" w:rsidRDefault="00D92424" w:rsidP="00011A1C">
      <w:pPr>
        <w:keepNext/>
        <w:keepLines/>
        <w:jc w:val="both"/>
        <w:rPr>
          <w:rFonts w:ascii="Tahoma" w:hAnsi="Tahoma" w:cs="Tahoma"/>
        </w:rPr>
      </w:pPr>
    </w:p>
    <w:p w14:paraId="69215000" w14:textId="77777777" w:rsidR="00AA184C" w:rsidRPr="00C8579C" w:rsidRDefault="00AA184C" w:rsidP="00011A1C">
      <w:pPr>
        <w:keepNext/>
        <w:keepLines/>
        <w:rPr>
          <w:rFonts w:ascii="Tahoma" w:hAnsi="Tahoma" w:cs="Tahoma"/>
          <w:sz w:val="22"/>
          <w:szCs w:val="22"/>
        </w:rPr>
      </w:pPr>
    </w:p>
    <w:p w14:paraId="3E070C3B" w14:textId="50883BFA" w:rsidR="00AA184C" w:rsidRPr="00C8579C" w:rsidRDefault="00AA184C" w:rsidP="00011A1C">
      <w:pPr>
        <w:keepNext/>
        <w:keepLines/>
        <w:jc w:val="both"/>
        <w:rPr>
          <w:rFonts w:ascii="Tahoma" w:hAnsi="Tahoma" w:cs="Tahoma"/>
        </w:rPr>
      </w:pPr>
      <w:r w:rsidRPr="00C8579C">
        <w:rPr>
          <w:rFonts w:ascii="Tahoma" w:hAnsi="Tahoma" w:cs="Tahoma"/>
          <w:b/>
        </w:rPr>
        <w:t>__________________________</w:t>
      </w:r>
      <w:r w:rsidRPr="00C8579C">
        <w:rPr>
          <w:rFonts w:ascii="Tahoma" w:hAnsi="Tahoma" w:cs="Tahoma"/>
        </w:rPr>
        <w:t xml:space="preserve">(naziv pooblastitelja) pooblaščam JAVNI HOLDING Ljubljana, </w:t>
      </w:r>
      <w:proofErr w:type="spellStart"/>
      <w:r w:rsidRPr="00C8579C">
        <w:rPr>
          <w:rFonts w:ascii="Tahoma" w:hAnsi="Tahoma" w:cs="Tahoma"/>
        </w:rPr>
        <w:t>d.o.o</w:t>
      </w:r>
      <w:proofErr w:type="spellEnd"/>
      <w:r w:rsidRPr="00C8579C">
        <w:rPr>
          <w:rFonts w:ascii="Tahoma" w:hAnsi="Tahoma" w:cs="Tahoma"/>
        </w:rPr>
        <w:t xml:space="preserve">., Verovškova ulica 70, 1000 Ljubljana, da za potrebe preverjanja izpolnjevanja pogojev v postopku oddaje javnega naročila z oznako </w:t>
      </w:r>
      <w:r w:rsidR="00DD0752">
        <w:rPr>
          <w:rFonts w:ascii="Tahoma" w:hAnsi="Tahoma" w:cs="Tahoma"/>
          <w:b/>
        </w:rPr>
        <w:t>VKS-227/22</w:t>
      </w:r>
      <w:r w:rsidR="00DA0B3F" w:rsidRPr="00C8579C">
        <w:rPr>
          <w:rFonts w:ascii="Tahoma" w:hAnsi="Tahoma" w:cs="Tahoma"/>
          <w:b/>
        </w:rPr>
        <w:t xml:space="preserve"> </w:t>
      </w:r>
      <w:r w:rsidRPr="00C8579C">
        <w:rPr>
          <w:rFonts w:ascii="Tahoma" w:hAnsi="Tahoma" w:cs="Tahoma"/>
          <w:b/>
        </w:rPr>
        <w:t xml:space="preserve">– </w:t>
      </w:r>
      <w:r w:rsidR="00DD0752" w:rsidRPr="00DD0752">
        <w:rPr>
          <w:rFonts w:ascii="Tahoma" w:hAnsi="Tahoma" w:cs="Tahoma"/>
          <w:b/>
        </w:rPr>
        <w:t>Dobava rezervnih delov, preventivno vzdrževanje in servisiranje požarne zaščite in tehničnega varovanja na lokaciji RCERO</w:t>
      </w:r>
      <w:r w:rsidRPr="00C8579C">
        <w:rPr>
          <w:rFonts w:ascii="Tahoma" w:hAnsi="Tahoma" w:cs="Tahoma"/>
        </w:rPr>
        <w:t>, od Ministrstva za pravosodje pridobi potrdilo iz kazenske evidence.</w:t>
      </w:r>
    </w:p>
    <w:p w14:paraId="2F6D136B" w14:textId="77777777" w:rsidR="00AA184C" w:rsidRPr="00C8579C" w:rsidRDefault="00AA184C" w:rsidP="00011A1C">
      <w:pPr>
        <w:keepNext/>
        <w:keepLines/>
        <w:rPr>
          <w:rFonts w:ascii="Tahoma" w:hAnsi="Tahoma" w:cs="Tahoma"/>
        </w:rPr>
      </w:pPr>
    </w:p>
    <w:p w14:paraId="068EBD80" w14:textId="77777777" w:rsidR="00AA184C" w:rsidRPr="00C8579C" w:rsidRDefault="00AA184C" w:rsidP="00011A1C">
      <w:pPr>
        <w:keepNext/>
        <w:keepLines/>
        <w:rPr>
          <w:rFonts w:ascii="Tahoma" w:hAnsi="Tahoma" w:cs="Tahoma"/>
        </w:rPr>
      </w:pPr>
    </w:p>
    <w:p w14:paraId="2D0891DF" w14:textId="77777777" w:rsidR="00AA184C" w:rsidRPr="00C8579C" w:rsidRDefault="00AA184C" w:rsidP="00011A1C">
      <w:pPr>
        <w:keepNext/>
        <w:keepLines/>
        <w:rPr>
          <w:rFonts w:ascii="Tahoma" w:hAnsi="Tahoma" w:cs="Tahoma"/>
        </w:rPr>
      </w:pPr>
    </w:p>
    <w:p w14:paraId="3CD0DE98" w14:textId="77777777" w:rsidR="00AA184C" w:rsidRPr="00C8579C" w:rsidRDefault="00AA184C" w:rsidP="00011A1C">
      <w:pPr>
        <w:keepNext/>
        <w:keepLines/>
        <w:rPr>
          <w:rFonts w:ascii="Tahoma" w:hAnsi="Tahoma" w:cs="Tahoma"/>
        </w:rPr>
      </w:pPr>
    </w:p>
    <w:p w14:paraId="33F84B1B" w14:textId="77777777" w:rsidR="00AA184C" w:rsidRPr="00C8579C" w:rsidRDefault="00AA184C" w:rsidP="00011A1C">
      <w:pPr>
        <w:keepNext/>
        <w:keepLines/>
        <w:rPr>
          <w:rFonts w:ascii="Tahoma" w:hAnsi="Tahoma" w:cs="Tahoma"/>
        </w:rPr>
      </w:pPr>
      <w:r w:rsidRPr="00C8579C">
        <w:rPr>
          <w:rFonts w:ascii="Tahoma" w:hAnsi="Tahoma" w:cs="Tahoma"/>
        </w:rPr>
        <w:t>Podatki o pravni osebi:</w:t>
      </w:r>
    </w:p>
    <w:p w14:paraId="57661523" w14:textId="77777777" w:rsidR="00AA184C" w:rsidRPr="00C8579C" w:rsidRDefault="00AA184C" w:rsidP="00011A1C">
      <w:pPr>
        <w:keepNext/>
        <w:keepLines/>
        <w:spacing w:before="240" w:after="240"/>
        <w:rPr>
          <w:rFonts w:ascii="Tahoma" w:hAnsi="Tahoma" w:cs="Tahoma"/>
        </w:rPr>
      </w:pPr>
      <w:r w:rsidRPr="00C8579C">
        <w:rPr>
          <w:rFonts w:ascii="Tahoma" w:hAnsi="Tahoma" w:cs="Tahoma"/>
          <w:bCs/>
        </w:rPr>
        <w:t>Polno ime podjetja</w:t>
      </w:r>
      <w:r w:rsidRPr="00C8579C">
        <w:rPr>
          <w:rFonts w:ascii="Tahoma" w:hAnsi="Tahoma" w:cs="Tahoma"/>
        </w:rPr>
        <w:t>: _____________________________________________________________</w:t>
      </w:r>
    </w:p>
    <w:p w14:paraId="0245C0C0" w14:textId="77777777" w:rsidR="00AA184C" w:rsidRPr="00C8579C" w:rsidRDefault="00AA184C" w:rsidP="00011A1C">
      <w:pPr>
        <w:keepNext/>
        <w:keepLines/>
        <w:spacing w:before="240" w:after="240"/>
        <w:rPr>
          <w:rFonts w:ascii="Tahoma" w:hAnsi="Tahoma" w:cs="Tahoma"/>
        </w:rPr>
      </w:pPr>
      <w:r w:rsidRPr="00C8579C">
        <w:rPr>
          <w:rFonts w:ascii="Tahoma" w:hAnsi="Tahoma" w:cs="Tahoma"/>
          <w:bCs/>
        </w:rPr>
        <w:t>Sedež podjetja</w:t>
      </w:r>
      <w:r w:rsidRPr="00C8579C">
        <w:rPr>
          <w:rFonts w:ascii="Tahoma" w:hAnsi="Tahoma" w:cs="Tahoma"/>
        </w:rPr>
        <w:t>: ________________________________________________________________</w:t>
      </w:r>
    </w:p>
    <w:p w14:paraId="490041D8" w14:textId="77777777" w:rsidR="00AA184C" w:rsidRPr="00C8579C" w:rsidRDefault="00AA184C" w:rsidP="00011A1C">
      <w:pPr>
        <w:keepNext/>
        <w:keepLines/>
        <w:spacing w:before="240" w:after="240"/>
        <w:rPr>
          <w:rFonts w:ascii="Tahoma" w:hAnsi="Tahoma" w:cs="Tahoma"/>
        </w:rPr>
      </w:pPr>
      <w:r w:rsidRPr="00C8579C">
        <w:rPr>
          <w:rFonts w:ascii="Tahoma" w:hAnsi="Tahoma" w:cs="Tahoma"/>
          <w:bCs/>
        </w:rPr>
        <w:t>Občina sedeža podjetja</w:t>
      </w:r>
      <w:r w:rsidRPr="00C8579C">
        <w:rPr>
          <w:rFonts w:ascii="Tahoma" w:hAnsi="Tahoma" w:cs="Tahoma"/>
        </w:rPr>
        <w:t>: _________________________________________________________</w:t>
      </w:r>
    </w:p>
    <w:p w14:paraId="29EAC8E0" w14:textId="77777777" w:rsidR="00AA184C" w:rsidRPr="00C8579C" w:rsidRDefault="00AA184C" w:rsidP="00011A1C">
      <w:pPr>
        <w:keepNext/>
        <w:keepLines/>
        <w:spacing w:before="240" w:after="240"/>
        <w:rPr>
          <w:rFonts w:ascii="Tahoma" w:hAnsi="Tahoma" w:cs="Tahoma"/>
        </w:rPr>
      </w:pPr>
      <w:r w:rsidRPr="00C8579C">
        <w:rPr>
          <w:rFonts w:ascii="Tahoma" w:hAnsi="Tahoma" w:cs="Tahoma"/>
          <w:bCs/>
        </w:rPr>
        <w:t>Številka vpisa v sodni register (št. vložka)</w:t>
      </w:r>
      <w:r w:rsidRPr="00C8579C">
        <w:rPr>
          <w:rFonts w:ascii="Tahoma" w:hAnsi="Tahoma" w:cs="Tahoma"/>
        </w:rPr>
        <w:t>: ___________________________________________</w:t>
      </w:r>
    </w:p>
    <w:p w14:paraId="2F28F5D8" w14:textId="77777777" w:rsidR="00AA184C" w:rsidRPr="00C8579C" w:rsidRDefault="00AA184C" w:rsidP="00011A1C">
      <w:pPr>
        <w:keepNext/>
        <w:keepLines/>
        <w:spacing w:before="240" w:after="240"/>
        <w:rPr>
          <w:rFonts w:ascii="Tahoma" w:hAnsi="Tahoma" w:cs="Tahoma"/>
        </w:rPr>
      </w:pPr>
      <w:r w:rsidRPr="00C8579C">
        <w:rPr>
          <w:rFonts w:ascii="Tahoma" w:hAnsi="Tahoma" w:cs="Tahoma"/>
          <w:bCs/>
        </w:rPr>
        <w:t>Matična številka podjetja</w:t>
      </w:r>
      <w:r w:rsidRPr="00C8579C">
        <w:rPr>
          <w:rFonts w:ascii="Tahoma" w:hAnsi="Tahoma" w:cs="Tahoma"/>
        </w:rPr>
        <w:t>: _________________________________________________________</w:t>
      </w:r>
    </w:p>
    <w:p w14:paraId="516C2959" w14:textId="77777777" w:rsidR="00AA184C" w:rsidRPr="00C8579C" w:rsidRDefault="00AA184C" w:rsidP="00011A1C">
      <w:pPr>
        <w:keepNext/>
        <w:keepLines/>
        <w:rPr>
          <w:rFonts w:ascii="Tahoma" w:hAnsi="Tahoma" w:cs="Tahoma"/>
        </w:rPr>
      </w:pPr>
    </w:p>
    <w:p w14:paraId="3D7B18EB" w14:textId="77777777" w:rsidR="00AA184C" w:rsidRPr="00C8579C" w:rsidRDefault="00AA184C" w:rsidP="00011A1C">
      <w:pPr>
        <w:keepNext/>
        <w:keepLines/>
        <w:rPr>
          <w:rFonts w:ascii="Tahoma" w:hAnsi="Tahoma" w:cs="Tahoma"/>
        </w:rPr>
      </w:pPr>
    </w:p>
    <w:p w14:paraId="3677C431" w14:textId="77777777" w:rsidR="00AA184C" w:rsidRPr="00C8579C" w:rsidRDefault="00AA184C" w:rsidP="00011A1C">
      <w:pPr>
        <w:keepNext/>
        <w:keepLines/>
        <w:tabs>
          <w:tab w:val="left" w:pos="284"/>
        </w:tabs>
        <w:jc w:val="both"/>
        <w:rPr>
          <w:rFonts w:ascii="Tahoma" w:hAnsi="Tahoma" w:cs="Tahoma"/>
        </w:rPr>
      </w:pPr>
    </w:p>
    <w:tbl>
      <w:tblPr>
        <w:tblW w:w="8931" w:type="dxa"/>
        <w:tblInd w:w="30" w:type="dxa"/>
        <w:tblLayout w:type="fixed"/>
        <w:tblCellMar>
          <w:left w:w="30" w:type="dxa"/>
          <w:right w:w="30" w:type="dxa"/>
        </w:tblCellMar>
        <w:tblLook w:val="0000" w:firstRow="0" w:lastRow="0" w:firstColumn="0" w:lastColumn="0" w:noHBand="0" w:noVBand="0"/>
      </w:tblPr>
      <w:tblGrid>
        <w:gridCol w:w="3402"/>
        <w:gridCol w:w="2268"/>
        <w:gridCol w:w="3261"/>
      </w:tblGrid>
      <w:tr w:rsidR="00AA184C" w:rsidRPr="00C8579C" w14:paraId="5FBBF00F" w14:textId="77777777" w:rsidTr="00FF7983">
        <w:trPr>
          <w:trHeight w:val="235"/>
        </w:trPr>
        <w:tc>
          <w:tcPr>
            <w:tcW w:w="3402" w:type="dxa"/>
            <w:tcBorders>
              <w:bottom w:val="single" w:sz="4" w:space="0" w:color="auto"/>
            </w:tcBorders>
          </w:tcPr>
          <w:p w14:paraId="2BAE56F5" w14:textId="77777777" w:rsidR="00AA184C" w:rsidRPr="00C8579C" w:rsidRDefault="00AA184C" w:rsidP="00011A1C">
            <w:pPr>
              <w:keepNext/>
              <w:keepLines/>
              <w:jc w:val="both"/>
              <w:rPr>
                <w:rFonts w:ascii="Tahoma" w:hAnsi="Tahoma" w:cs="Tahoma"/>
                <w:snapToGrid w:val="0"/>
                <w:color w:val="000000"/>
              </w:rPr>
            </w:pPr>
          </w:p>
        </w:tc>
        <w:tc>
          <w:tcPr>
            <w:tcW w:w="2268" w:type="dxa"/>
          </w:tcPr>
          <w:p w14:paraId="5A4AAF99" w14:textId="77777777" w:rsidR="00AA184C" w:rsidRPr="00C8579C" w:rsidRDefault="00AA184C" w:rsidP="00011A1C">
            <w:pPr>
              <w:keepNext/>
              <w:keepLines/>
              <w:jc w:val="center"/>
              <w:rPr>
                <w:rFonts w:ascii="Tahoma" w:hAnsi="Tahoma" w:cs="Tahoma"/>
                <w:snapToGrid w:val="0"/>
                <w:color w:val="000000"/>
              </w:rPr>
            </w:pPr>
          </w:p>
        </w:tc>
        <w:tc>
          <w:tcPr>
            <w:tcW w:w="3261" w:type="dxa"/>
            <w:tcBorders>
              <w:bottom w:val="single" w:sz="4" w:space="0" w:color="auto"/>
            </w:tcBorders>
          </w:tcPr>
          <w:p w14:paraId="7E3F5C11" w14:textId="77777777" w:rsidR="00AA184C" w:rsidRPr="00C8579C" w:rsidRDefault="00AA184C" w:rsidP="00011A1C">
            <w:pPr>
              <w:keepNext/>
              <w:keepLines/>
              <w:tabs>
                <w:tab w:val="left" w:pos="567"/>
                <w:tab w:val="num" w:pos="851"/>
                <w:tab w:val="left" w:pos="993"/>
              </w:tabs>
              <w:jc w:val="both"/>
              <w:rPr>
                <w:rFonts w:ascii="Tahoma" w:hAnsi="Tahoma" w:cs="Tahoma"/>
                <w:snapToGrid w:val="0"/>
                <w:color w:val="000000"/>
                <w:sz w:val="28"/>
              </w:rPr>
            </w:pPr>
          </w:p>
        </w:tc>
      </w:tr>
      <w:tr w:rsidR="00AA184C" w:rsidRPr="00C8579C" w14:paraId="5E9BBAEE" w14:textId="77777777" w:rsidTr="00FF7983">
        <w:trPr>
          <w:trHeight w:val="235"/>
        </w:trPr>
        <w:tc>
          <w:tcPr>
            <w:tcW w:w="3402" w:type="dxa"/>
            <w:tcBorders>
              <w:top w:val="single" w:sz="4" w:space="0" w:color="auto"/>
            </w:tcBorders>
          </w:tcPr>
          <w:p w14:paraId="47F56144" w14:textId="77777777" w:rsidR="00AA184C" w:rsidRPr="00C8579C" w:rsidRDefault="00AA184C" w:rsidP="00011A1C">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268" w:type="dxa"/>
          </w:tcPr>
          <w:p w14:paraId="2BA1442C" w14:textId="77777777" w:rsidR="00AA184C" w:rsidRPr="00C8579C" w:rsidRDefault="00AA184C" w:rsidP="00011A1C">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261" w:type="dxa"/>
            <w:tcBorders>
              <w:top w:val="single" w:sz="4" w:space="0" w:color="auto"/>
            </w:tcBorders>
          </w:tcPr>
          <w:p w14:paraId="64C116FC" w14:textId="458919D1" w:rsidR="00AA184C" w:rsidRPr="00C8579C" w:rsidRDefault="00AA184C" w:rsidP="00011A1C">
            <w:pPr>
              <w:keepNext/>
              <w:keepLines/>
              <w:jc w:val="center"/>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Ime in priimek ter</w:t>
            </w:r>
            <w:r w:rsidR="003F7FCC" w:rsidRPr="00C8579C">
              <w:rPr>
                <w:rFonts w:ascii="Tahoma" w:hAnsi="Tahoma" w:cs="Tahoma"/>
                <w:snapToGrid w:val="0"/>
                <w:color w:val="000000"/>
              </w:rPr>
              <w:t xml:space="preserve"> in podpis </w:t>
            </w:r>
            <w:r w:rsidR="00697311">
              <w:rPr>
                <w:rFonts w:ascii="Tahoma" w:hAnsi="Tahoma" w:cs="Tahoma"/>
                <w:snapToGrid w:val="0"/>
                <w:color w:val="000000"/>
              </w:rPr>
              <w:t>predstavnika</w:t>
            </w:r>
            <w:r w:rsidR="00697311" w:rsidRPr="00C8579C">
              <w:rPr>
                <w:rFonts w:ascii="Tahoma" w:hAnsi="Tahoma" w:cs="Tahoma"/>
                <w:snapToGrid w:val="0"/>
                <w:color w:val="000000"/>
              </w:rPr>
              <w:t xml:space="preserve"> </w:t>
            </w:r>
            <w:r w:rsidR="009C60FD" w:rsidRPr="00C8579C">
              <w:rPr>
                <w:rFonts w:ascii="Tahoma" w:hAnsi="Tahoma" w:cs="Tahoma"/>
                <w:snapToGrid w:val="0"/>
                <w:color w:val="000000"/>
              </w:rPr>
              <w:t>ponudnika, partnerja, podizvajalca, subjekta</w:t>
            </w:r>
            <w:r w:rsidRPr="00C8579C">
              <w:rPr>
                <w:rFonts w:ascii="Tahoma" w:hAnsi="Tahoma" w:cs="Tahoma"/>
                <w:snapToGrid w:val="0"/>
                <w:color w:val="000000"/>
              </w:rPr>
              <w:t>)</w:t>
            </w:r>
          </w:p>
        </w:tc>
      </w:tr>
    </w:tbl>
    <w:p w14:paraId="175F2031" w14:textId="77777777" w:rsidR="00AA184C" w:rsidRPr="00C8579C" w:rsidRDefault="00AA184C" w:rsidP="00011A1C">
      <w:pPr>
        <w:keepNext/>
        <w:keepLines/>
        <w:tabs>
          <w:tab w:val="left" w:pos="284"/>
        </w:tabs>
        <w:jc w:val="both"/>
        <w:rPr>
          <w:rFonts w:ascii="Tahoma" w:hAnsi="Tahoma" w:cs="Tahoma"/>
        </w:rPr>
      </w:pPr>
    </w:p>
    <w:p w14:paraId="3762C893" w14:textId="77777777" w:rsidR="00AA184C" w:rsidRPr="00C8579C" w:rsidRDefault="00AA184C" w:rsidP="00011A1C">
      <w:pPr>
        <w:keepNext/>
        <w:keepLines/>
        <w:tabs>
          <w:tab w:val="left" w:pos="284"/>
        </w:tabs>
        <w:jc w:val="both"/>
        <w:rPr>
          <w:rFonts w:ascii="Tahoma" w:hAnsi="Tahoma" w:cs="Tahoma"/>
        </w:rPr>
      </w:pPr>
    </w:p>
    <w:p w14:paraId="63B581E6" w14:textId="77777777" w:rsidR="00AA184C" w:rsidRPr="00C8579C" w:rsidRDefault="00AA184C" w:rsidP="00011A1C">
      <w:pPr>
        <w:keepNext/>
        <w:keepLines/>
        <w:tabs>
          <w:tab w:val="left" w:pos="284"/>
        </w:tabs>
        <w:jc w:val="both"/>
        <w:rPr>
          <w:rFonts w:ascii="Tahoma" w:hAnsi="Tahoma" w:cs="Tahoma"/>
        </w:rPr>
      </w:pPr>
    </w:p>
    <w:p w14:paraId="45452DDF" w14:textId="77777777" w:rsidR="00AA184C" w:rsidRPr="00C8579C" w:rsidRDefault="00AA184C" w:rsidP="00011A1C">
      <w:pPr>
        <w:keepNext/>
        <w:keepLines/>
        <w:tabs>
          <w:tab w:val="left" w:pos="284"/>
        </w:tabs>
        <w:jc w:val="both"/>
        <w:rPr>
          <w:rFonts w:ascii="Tahoma" w:hAnsi="Tahoma" w:cs="Tahoma"/>
        </w:rPr>
      </w:pPr>
    </w:p>
    <w:p w14:paraId="09FD8B46" w14:textId="77777777" w:rsidR="00AA184C" w:rsidRPr="00C8579C" w:rsidRDefault="00AA184C" w:rsidP="00011A1C">
      <w:pPr>
        <w:keepNext/>
        <w:keepLines/>
        <w:tabs>
          <w:tab w:val="left" w:pos="284"/>
        </w:tabs>
        <w:jc w:val="both"/>
        <w:rPr>
          <w:rFonts w:ascii="Tahoma" w:hAnsi="Tahoma" w:cs="Tahoma"/>
        </w:rPr>
      </w:pPr>
    </w:p>
    <w:p w14:paraId="5ED4A5F0" w14:textId="77777777" w:rsidR="00AA184C" w:rsidRPr="00C8579C" w:rsidRDefault="00AA184C" w:rsidP="00011A1C">
      <w:pPr>
        <w:keepNext/>
        <w:keepLines/>
        <w:tabs>
          <w:tab w:val="left" w:pos="284"/>
        </w:tabs>
        <w:jc w:val="both"/>
        <w:rPr>
          <w:rFonts w:ascii="Tahoma" w:hAnsi="Tahoma" w:cs="Tahoma"/>
        </w:rPr>
      </w:pPr>
    </w:p>
    <w:p w14:paraId="1EEEDA28" w14:textId="77777777" w:rsidR="00AA184C" w:rsidRPr="00C8579C" w:rsidRDefault="00AA184C" w:rsidP="00011A1C">
      <w:pPr>
        <w:keepNext/>
        <w:keepLines/>
        <w:jc w:val="both"/>
        <w:rPr>
          <w:rFonts w:ascii="Tahoma" w:hAnsi="Tahoma" w:cs="Tahoma"/>
          <w:bCs/>
          <w:i/>
          <w:noProof/>
          <w:sz w:val="18"/>
          <w:szCs w:val="18"/>
        </w:rPr>
      </w:pPr>
    </w:p>
    <w:p w14:paraId="4C33EE92" w14:textId="77777777" w:rsidR="009F35FE" w:rsidRPr="00C8579C" w:rsidRDefault="009F35FE" w:rsidP="00011A1C">
      <w:pPr>
        <w:keepNext/>
        <w:keepLines/>
        <w:jc w:val="both"/>
        <w:rPr>
          <w:rFonts w:ascii="Tahoma" w:hAnsi="Tahoma" w:cs="Tahoma"/>
          <w:bCs/>
          <w:i/>
          <w:noProof/>
          <w:sz w:val="18"/>
          <w:szCs w:val="18"/>
        </w:rPr>
      </w:pPr>
    </w:p>
    <w:p w14:paraId="7F544029" w14:textId="77777777" w:rsidR="00B976DC" w:rsidRPr="00C8579C" w:rsidRDefault="00B976DC" w:rsidP="00011A1C">
      <w:pPr>
        <w:keepNext/>
        <w:keepLines/>
        <w:tabs>
          <w:tab w:val="left" w:pos="284"/>
        </w:tabs>
        <w:jc w:val="both"/>
        <w:rPr>
          <w:rFonts w:ascii="Tahoma" w:hAnsi="Tahoma" w:cs="Tahoma"/>
          <w:i/>
          <w:sz w:val="18"/>
          <w:szCs w:val="18"/>
        </w:rPr>
      </w:pPr>
      <w:r w:rsidRPr="00C8579C">
        <w:rPr>
          <w:rFonts w:ascii="Tahoma" w:hAnsi="Tahoma" w:cs="Tahoma"/>
          <w:b/>
          <w:i/>
          <w:sz w:val="18"/>
          <w:szCs w:val="18"/>
        </w:rPr>
        <w:t>Navodilo:</w:t>
      </w:r>
      <w:r w:rsidRPr="00C8579C">
        <w:rPr>
          <w:rFonts w:ascii="Tahoma" w:hAnsi="Tahoma" w:cs="Tahoma"/>
          <w:i/>
          <w:sz w:val="18"/>
          <w:szCs w:val="18"/>
        </w:rPr>
        <w:t xml:space="preserve"> Gospodarski subjekti s sedežem v Republiki Sloveniji Prilogo (ponudnik, partner v skupni ponudbi, podizvajalec, subjekt, katerega zmogljivost uporablja ponudnik) izpolnijo in podpišejo ter priložijo ponudbi. Gospodarski subjekti s sedežem izven Republike Slovenije (ponudnik, partner v skupni ponudbi, podizvajalec,</w:t>
      </w:r>
      <w:r w:rsidR="00330EED" w:rsidRPr="00C8579C">
        <w:rPr>
          <w:rFonts w:ascii="Tahoma" w:hAnsi="Tahoma" w:cs="Tahoma"/>
          <w:i/>
          <w:sz w:val="18"/>
          <w:szCs w:val="18"/>
        </w:rPr>
        <w:t xml:space="preserve"> </w:t>
      </w:r>
      <w:r w:rsidRPr="00C8579C">
        <w:rPr>
          <w:rFonts w:ascii="Tahoma" w:hAnsi="Tahoma" w:cs="Tahoma"/>
          <w:i/>
          <w:sz w:val="18"/>
          <w:szCs w:val="18"/>
        </w:rPr>
        <w:t xml:space="preserve">subjekt, katerega zmogljivost uporablja ponudnik) ni treba prilagati izpolnjene Priloge 3/1; gospodarski subjekti </w:t>
      </w:r>
      <w:r w:rsidR="00C87794" w:rsidRPr="00C8579C">
        <w:rPr>
          <w:rFonts w:ascii="Tahoma" w:hAnsi="Tahoma" w:cs="Tahoma"/>
          <w:i/>
          <w:sz w:val="18"/>
          <w:szCs w:val="18"/>
        </w:rPr>
        <w:t xml:space="preserve">priloži </w:t>
      </w:r>
      <w:r w:rsidRPr="00C8579C">
        <w:rPr>
          <w:rFonts w:ascii="Tahoma" w:hAnsi="Tahoma" w:cs="Tahoma"/>
          <w:i/>
          <w:sz w:val="18"/>
          <w:szCs w:val="18"/>
        </w:rPr>
        <w:t>dokazilo o izpolnjevanju pogo</w:t>
      </w:r>
      <w:r w:rsidR="00C87794" w:rsidRPr="00C8579C">
        <w:rPr>
          <w:rFonts w:ascii="Tahoma" w:hAnsi="Tahoma" w:cs="Tahoma"/>
          <w:i/>
          <w:sz w:val="18"/>
          <w:szCs w:val="18"/>
        </w:rPr>
        <w:t>ja</w:t>
      </w:r>
      <w:r w:rsidRPr="00C8579C">
        <w:rPr>
          <w:rFonts w:ascii="Tahoma" w:hAnsi="Tahoma" w:cs="Tahoma"/>
          <w:i/>
          <w:sz w:val="18"/>
          <w:szCs w:val="18"/>
        </w:rPr>
        <w:t>.</w:t>
      </w:r>
    </w:p>
    <w:p w14:paraId="5E2E5F07" w14:textId="77777777" w:rsidR="00330EED" w:rsidRPr="00C8579C" w:rsidRDefault="00330EED" w:rsidP="00011A1C">
      <w:pPr>
        <w:keepNext/>
        <w:keepLines/>
        <w:tabs>
          <w:tab w:val="left" w:pos="284"/>
        </w:tabs>
        <w:jc w:val="both"/>
        <w:rPr>
          <w:rFonts w:ascii="Tahoma" w:hAnsi="Tahoma" w:cs="Tahoma"/>
          <w:sz w:val="18"/>
          <w:szCs w:val="18"/>
        </w:rPr>
      </w:pPr>
    </w:p>
    <w:p w14:paraId="34006C61" w14:textId="77777777" w:rsidR="00330EED" w:rsidRPr="00C8579C" w:rsidRDefault="00330EED" w:rsidP="00011A1C">
      <w:pPr>
        <w:keepNext/>
        <w:keepLines/>
        <w:tabs>
          <w:tab w:val="left" w:pos="284"/>
        </w:tabs>
        <w:jc w:val="both"/>
        <w:rPr>
          <w:rFonts w:ascii="Tahoma" w:hAnsi="Tahoma" w:cs="Tahoma"/>
          <w:sz w:val="18"/>
          <w:szCs w:val="18"/>
        </w:rPr>
      </w:pPr>
    </w:p>
    <w:p w14:paraId="0F4AA11B" w14:textId="77777777" w:rsidR="00330EED" w:rsidRPr="00C8579C" w:rsidRDefault="00330EED" w:rsidP="00011A1C">
      <w:pPr>
        <w:keepNext/>
        <w:keepLines/>
        <w:tabs>
          <w:tab w:val="left" w:pos="284"/>
        </w:tabs>
        <w:jc w:val="both"/>
        <w:rPr>
          <w:rFonts w:ascii="Tahoma" w:hAnsi="Tahoma" w:cs="Tahoma"/>
          <w:sz w:val="18"/>
          <w:szCs w:val="18"/>
        </w:rPr>
      </w:pPr>
    </w:p>
    <w:p w14:paraId="3D133072" w14:textId="77777777" w:rsidR="00330EED" w:rsidRPr="00C8579C" w:rsidRDefault="00330EED" w:rsidP="00011A1C">
      <w:pPr>
        <w:keepNext/>
        <w:keepLines/>
        <w:rPr>
          <w:rFonts w:ascii="Tahoma" w:hAnsi="Tahoma" w:cs="Tahoma"/>
          <w:sz w:val="18"/>
          <w:szCs w:val="18"/>
        </w:rPr>
      </w:pPr>
      <w:r w:rsidRPr="00C8579C">
        <w:rPr>
          <w:rFonts w:ascii="Tahoma" w:hAnsi="Tahoma" w:cs="Tahoma"/>
          <w:sz w:val="18"/>
          <w:szCs w:val="18"/>
        </w:rPr>
        <w:br w:type="page"/>
      </w: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84"/>
      </w:tblGrid>
      <w:tr w:rsidR="004244EE" w:rsidRPr="00C8579C" w14:paraId="21B7F0FE" w14:textId="77777777" w:rsidTr="00284581">
        <w:tc>
          <w:tcPr>
            <w:tcW w:w="7725" w:type="dxa"/>
          </w:tcPr>
          <w:p w14:paraId="243662A0" w14:textId="77777777" w:rsidR="004244EE" w:rsidRPr="00C8579C" w:rsidRDefault="00172798" w:rsidP="00011A1C">
            <w:pPr>
              <w:keepNext/>
              <w:keepLines/>
              <w:jc w:val="both"/>
              <w:rPr>
                <w:rFonts w:ascii="Tahoma" w:hAnsi="Tahoma" w:cs="Tahoma"/>
              </w:rPr>
            </w:pPr>
            <w:r w:rsidRPr="00C8579C">
              <w:rPr>
                <w:rFonts w:ascii="Tahoma" w:hAnsi="Tahoma" w:cs="Tahoma"/>
                <w:bCs/>
                <w:i/>
                <w:noProof/>
                <w:sz w:val="18"/>
                <w:szCs w:val="18"/>
              </w:rPr>
              <w:lastRenderedPageBreak/>
              <w:br w:type="page"/>
            </w:r>
            <w:r w:rsidR="004244EE" w:rsidRPr="00C8579C">
              <w:rPr>
                <w:rFonts w:ascii="Tahoma" w:hAnsi="Tahoma" w:cs="Tahoma"/>
              </w:rPr>
              <w:t xml:space="preserve">POOBLASTILO ZA PRIDOBITEV POTRDILA IZ KAZENSKE EVIDENCE – ZA </w:t>
            </w:r>
            <w:r w:rsidR="004244EE" w:rsidRPr="00CC4A8A">
              <w:rPr>
                <w:rFonts w:ascii="Tahoma" w:hAnsi="Tahoma" w:cs="Tahoma"/>
                <w:szCs w:val="22"/>
              </w:rPr>
              <w:t>FIZIČNE</w:t>
            </w:r>
            <w:r w:rsidR="004244EE" w:rsidRPr="00C8579C">
              <w:rPr>
                <w:rFonts w:ascii="Tahoma" w:hAnsi="Tahoma" w:cs="Tahoma"/>
                <w:sz w:val="22"/>
                <w:szCs w:val="22"/>
              </w:rPr>
              <w:t xml:space="preserve"> </w:t>
            </w:r>
            <w:r w:rsidR="004244EE" w:rsidRPr="00C8579C">
              <w:rPr>
                <w:rFonts w:ascii="Tahoma" w:hAnsi="Tahoma" w:cs="Tahoma"/>
              </w:rPr>
              <w:t>OSEBE</w:t>
            </w:r>
          </w:p>
        </w:tc>
        <w:tc>
          <w:tcPr>
            <w:tcW w:w="1484" w:type="dxa"/>
          </w:tcPr>
          <w:p w14:paraId="55726C77" w14:textId="77777777" w:rsidR="004244EE" w:rsidRPr="00C8579C" w:rsidRDefault="004244EE" w:rsidP="00011A1C">
            <w:pPr>
              <w:keepNext/>
              <w:keepLines/>
              <w:jc w:val="both"/>
              <w:rPr>
                <w:rFonts w:ascii="Tahoma" w:hAnsi="Tahoma" w:cs="Tahoma"/>
                <w:b/>
              </w:rPr>
            </w:pPr>
            <w:r w:rsidRPr="00C8579C">
              <w:rPr>
                <w:rFonts w:ascii="Tahoma" w:hAnsi="Tahoma" w:cs="Tahoma"/>
                <w:b/>
              </w:rPr>
              <w:t>Priloga 3/2</w:t>
            </w:r>
          </w:p>
        </w:tc>
      </w:tr>
    </w:tbl>
    <w:p w14:paraId="28A4F8FF" w14:textId="77777777" w:rsidR="00D6227E" w:rsidRPr="00C8579C" w:rsidRDefault="00D6227E" w:rsidP="00011A1C">
      <w:pPr>
        <w:keepNext/>
        <w:keepLines/>
        <w:jc w:val="both"/>
        <w:rPr>
          <w:rFonts w:ascii="Tahoma" w:hAnsi="Tahoma" w:cs="Tahoma"/>
        </w:rPr>
      </w:pPr>
    </w:p>
    <w:p w14:paraId="5BF1155E" w14:textId="5754B23C" w:rsidR="00D6227E" w:rsidRPr="00C8579C" w:rsidRDefault="00D6227E" w:rsidP="00011A1C">
      <w:pPr>
        <w:keepNext/>
        <w:keepLines/>
        <w:jc w:val="both"/>
        <w:rPr>
          <w:rFonts w:ascii="Tahoma" w:hAnsi="Tahoma" w:cs="Tahoma"/>
          <w:b/>
          <w:color w:val="000000"/>
        </w:rPr>
      </w:pPr>
      <w:r w:rsidRPr="00C8579C">
        <w:rPr>
          <w:rFonts w:ascii="Tahoma" w:hAnsi="Tahoma" w:cs="Tahoma"/>
        </w:rPr>
        <w:t xml:space="preserve">Spodaj podpisani </w:t>
      </w:r>
      <w:r w:rsidRPr="00C8579C">
        <w:rPr>
          <w:rFonts w:ascii="Tahoma" w:hAnsi="Tahoma" w:cs="Tahoma"/>
          <w:b/>
        </w:rPr>
        <w:t>__________________________</w:t>
      </w:r>
      <w:r w:rsidRPr="00C8579C">
        <w:rPr>
          <w:rFonts w:ascii="Tahoma" w:hAnsi="Tahoma" w:cs="Tahoma"/>
        </w:rPr>
        <w:t xml:space="preserve"> (ime in priimek) pooblaščam JAVNI HOLDING Ljubljana, </w:t>
      </w:r>
      <w:proofErr w:type="spellStart"/>
      <w:r w:rsidRPr="00C8579C">
        <w:rPr>
          <w:rFonts w:ascii="Tahoma" w:hAnsi="Tahoma" w:cs="Tahoma"/>
        </w:rPr>
        <w:t>d.o.o</w:t>
      </w:r>
      <w:proofErr w:type="spellEnd"/>
      <w:r w:rsidRPr="00C8579C">
        <w:rPr>
          <w:rFonts w:ascii="Tahoma" w:hAnsi="Tahoma" w:cs="Tahoma"/>
        </w:rPr>
        <w:t xml:space="preserve">., Verovškova ulica 70, 1000 Ljubljana, da za potrebe preverjanja izpolnjevanja pogojev v postopku oddaje javnega naročila z oznako </w:t>
      </w:r>
      <w:r w:rsidR="00DD0752">
        <w:rPr>
          <w:rFonts w:ascii="Tahoma" w:hAnsi="Tahoma" w:cs="Tahoma"/>
          <w:b/>
        </w:rPr>
        <w:t>VKS-227/22</w:t>
      </w:r>
      <w:r w:rsidR="00032CA0" w:rsidRPr="00C8579C">
        <w:rPr>
          <w:rFonts w:ascii="Tahoma" w:hAnsi="Tahoma" w:cs="Tahoma"/>
          <w:b/>
        </w:rPr>
        <w:t xml:space="preserve"> </w:t>
      </w:r>
      <w:r w:rsidRPr="00C8579C">
        <w:rPr>
          <w:rFonts w:ascii="Tahoma" w:hAnsi="Tahoma" w:cs="Tahoma"/>
          <w:b/>
        </w:rPr>
        <w:t xml:space="preserve">– </w:t>
      </w:r>
      <w:r w:rsidR="00DD0752" w:rsidRPr="00DD0752">
        <w:rPr>
          <w:rFonts w:ascii="Tahoma" w:hAnsi="Tahoma" w:cs="Tahoma"/>
          <w:b/>
        </w:rPr>
        <w:t>Dobava rezervnih delov, preventivno vzdrževanje in servisiranje požarne zaščite in tehničnega varovanja na lokaciji RCERO</w:t>
      </w:r>
      <w:r w:rsidRPr="00C8579C">
        <w:rPr>
          <w:rFonts w:ascii="Tahoma" w:hAnsi="Tahoma" w:cs="Tahoma"/>
        </w:rPr>
        <w:t xml:space="preserve">, od Ministrstva za pravosodje pridobi potrdilo iz kazenske evidence </w:t>
      </w:r>
      <w:r w:rsidRPr="00C8579C">
        <w:rPr>
          <w:rFonts w:ascii="Tahoma" w:hAnsi="Tahoma" w:cs="Tahoma"/>
          <w:bCs/>
        </w:rPr>
        <w:t>za fizične osebe</w:t>
      </w:r>
      <w:r w:rsidRPr="00C8579C">
        <w:rPr>
          <w:rFonts w:ascii="Tahoma" w:hAnsi="Tahoma" w:cs="Tahoma"/>
        </w:rPr>
        <w:t>.</w:t>
      </w:r>
    </w:p>
    <w:p w14:paraId="4ACDA2F8" w14:textId="77777777" w:rsidR="00D6227E" w:rsidRPr="00C8579C" w:rsidRDefault="00D6227E" w:rsidP="00011A1C">
      <w:pPr>
        <w:keepNext/>
        <w:keepLines/>
        <w:rPr>
          <w:rFonts w:ascii="Tahoma" w:hAnsi="Tahoma" w:cs="Tahoma"/>
        </w:rPr>
      </w:pPr>
    </w:p>
    <w:p w14:paraId="4DF1EC8B" w14:textId="77777777" w:rsidR="00D6227E" w:rsidRPr="00C8579C" w:rsidRDefault="00D6227E" w:rsidP="00011A1C">
      <w:pPr>
        <w:keepNext/>
        <w:keepLines/>
        <w:rPr>
          <w:rFonts w:ascii="Tahoma" w:hAnsi="Tahoma" w:cs="Tahoma"/>
        </w:rPr>
      </w:pPr>
      <w:r w:rsidRPr="00C8579C">
        <w:rPr>
          <w:rFonts w:ascii="Tahoma" w:hAnsi="Tahoma" w:cs="Tahoma"/>
        </w:rPr>
        <w:t>Moji osebni podatki so naslednji:</w:t>
      </w:r>
    </w:p>
    <w:p w14:paraId="550C7247" w14:textId="77777777" w:rsidR="00D6227E" w:rsidRPr="00C8579C" w:rsidRDefault="00D6227E" w:rsidP="00011A1C">
      <w:pPr>
        <w:keepNext/>
        <w:keepLines/>
        <w:spacing w:before="240" w:after="240"/>
        <w:rPr>
          <w:rFonts w:ascii="Tahoma" w:hAnsi="Tahoma" w:cs="Tahoma"/>
        </w:rPr>
      </w:pPr>
      <w:r w:rsidRPr="00C8579C">
        <w:rPr>
          <w:rFonts w:ascii="Tahoma" w:hAnsi="Tahoma" w:cs="Tahoma"/>
        </w:rPr>
        <w:t>EMŠO (obvezen podatek): ________________________________________________________</w:t>
      </w:r>
    </w:p>
    <w:p w14:paraId="5988E934" w14:textId="77777777" w:rsidR="00D6227E" w:rsidRPr="00C8579C" w:rsidRDefault="00D6227E" w:rsidP="00011A1C">
      <w:pPr>
        <w:keepNext/>
        <w:keepLines/>
        <w:spacing w:before="240" w:after="240"/>
        <w:rPr>
          <w:rFonts w:ascii="Tahoma" w:hAnsi="Tahoma" w:cs="Tahoma"/>
        </w:rPr>
      </w:pPr>
      <w:r w:rsidRPr="00C8579C">
        <w:rPr>
          <w:rFonts w:ascii="Tahoma" w:hAnsi="Tahoma" w:cs="Tahoma"/>
        </w:rPr>
        <w:t>DATUM ROJSTVA: __________________________________________________________________</w:t>
      </w:r>
    </w:p>
    <w:p w14:paraId="746760CE" w14:textId="77777777" w:rsidR="00D6227E" w:rsidRPr="00C8579C" w:rsidRDefault="00D6227E" w:rsidP="00011A1C">
      <w:pPr>
        <w:keepNext/>
        <w:keepLines/>
        <w:spacing w:before="240" w:after="240"/>
        <w:rPr>
          <w:rFonts w:ascii="Tahoma" w:hAnsi="Tahoma" w:cs="Tahoma"/>
        </w:rPr>
      </w:pPr>
      <w:r w:rsidRPr="00C8579C">
        <w:rPr>
          <w:rFonts w:ascii="Tahoma" w:hAnsi="Tahoma" w:cs="Tahoma"/>
        </w:rPr>
        <w:t>KRAJ ROJSTVA: ____________________________________________________________________</w:t>
      </w:r>
    </w:p>
    <w:p w14:paraId="3CF9B4C6" w14:textId="77777777" w:rsidR="00D6227E" w:rsidRPr="00C8579C" w:rsidRDefault="00D6227E" w:rsidP="00011A1C">
      <w:pPr>
        <w:keepNext/>
        <w:keepLines/>
        <w:spacing w:before="240" w:after="240"/>
        <w:rPr>
          <w:rFonts w:ascii="Tahoma" w:hAnsi="Tahoma" w:cs="Tahoma"/>
        </w:rPr>
      </w:pPr>
      <w:r w:rsidRPr="00C8579C">
        <w:rPr>
          <w:rFonts w:ascii="Tahoma" w:hAnsi="Tahoma" w:cs="Tahoma"/>
        </w:rPr>
        <w:t>OBČINA ROJSTVA: __________________________________________________________________</w:t>
      </w:r>
    </w:p>
    <w:p w14:paraId="5298E62C" w14:textId="77777777" w:rsidR="00D6227E" w:rsidRPr="00C8579C" w:rsidRDefault="00D6227E" w:rsidP="00011A1C">
      <w:pPr>
        <w:keepNext/>
        <w:keepLines/>
        <w:spacing w:before="240" w:after="240"/>
        <w:rPr>
          <w:rFonts w:ascii="Tahoma" w:hAnsi="Tahoma" w:cs="Tahoma"/>
        </w:rPr>
      </w:pPr>
      <w:r w:rsidRPr="00C8579C">
        <w:rPr>
          <w:rFonts w:ascii="Tahoma" w:hAnsi="Tahoma" w:cs="Tahoma"/>
        </w:rPr>
        <w:t>DRŽAVA ROJSTVA: _________________________________________________________________</w:t>
      </w:r>
    </w:p>
    <w:p w14:paraId="4EC30272" w14:textId="77777777" w:rsidR="00D6227E" w:rsidRPr="00C8579C" w:rsidRDefault="00D6227E" w:rsidP="00011A1C">
      <w:pPr>
        <w:keepNext/>
        <w:keepLines/>
        <w:spacing w:before="240" w:after="240"/>
        <w:rPr>
          <w:rFonts w:ascii="Tahoma" w:hAnsi="Tahoma" w:cs="Tahoma"/>
        </w:rPr>
      </w:pPr>
      <w:r w:rsidRPr="00C8579C">
        <w:rPr>
          <w:rFonts w:ascii="Tahoma" w:hAnsi="Tahoma" w:cs="Tahoma"/>
        </w:rPr>
        <w:t>NASLOV STALNEGA/ZAČASNEGA BIVALIŠČA:</w:t>
      </w:r>
    </w:p>
    <w:p w14:paraId="2A41AECD" w14:textId="77777777" w:rsidR="00D6227E" w:rsidRPr="00C8579C" w:rsidRDefault="00D6227E" w:rsidP="006F589C">
      <w:pPr>
        <w:keepNext/>
        <w:keepLines/>
        <w:numPr>
          <w:ilvl w:val="0"/>
          <w:numId w:val="10"/>
        </w:numPr>
        <w:spacing w:before="240" w:after="240"/>
        <w:rPr>
          <w:rFonts w:ascii="Tahoma" w:hAnsi="Tahoma" w:cs="Tahoma"/>
        </w:rPr>
      </w:pPr>
      <w:r w:rsidRPr="00C8579C">
        <w:rPr>
          <w:rFonts w:ascii="Tahoma" w:hAnsi="Tahoma" w:cs="Tahoma"/>
        </w:rPr>
        <w:t>(ulica in hišna številka) ________________________________</w:t>
      </w:r>
    </w:p>
    <w:p w14:paraId="34DBAAB7" w14:textId="77777777" w:rsidR="00D6227E" w:rsidRPr="00C8579C" w:rsidRDefault="00D6227E" w:rsidP="006F589C">
      <w:pPr>
        <w:keepNext/>
        <w:keepLines/>
        <w:numPr>
          <w:ilvl w:val="0"/>
          <w:numId w:val="10"/>
        </w:numPr>
        <w:spacing w:before="240" w:after="240"/>
        <w:rPr>
          <w:rFonts w:ascii="Tahoma" w:hAnsi="Tahoma" w:cs="Tahoma"/>
        </w:rPr>
      </w:pPr>
      <w:r w:rsidRPr="00C8579C">
        <w:rPr>
          <w:rFonts w:ascii="Tahoma" w:hAnsi="Tahoma" w:cs="Tahoma"/>
        </w:rPr>
        <w:t>(poštna številka in pošta) ______________________________</w:t>
      </w:r>
    </w:p>
    <w:p w14:paraId="6A3109D1" w14:textId="77777777" w:rsidR="00D6227E" w:rsidRPr="00C8579C" w:rsidRDefault="00D6227E" w:rsidP="00011A1C">
      <w:pPr>
        <w:keepNext/>
        <w:keepLines/>
        <w:spacing w:before="240" w:after="240"/>
        <w:rPr>
          <w:rFonts w:ascii="Tahoma" w:hAnsi="Tahoma" w:cs="Tahoma"/>
        </w:rPr>
      </w:pPr>
      <w:r w:rsidRPr="00C8579C">
        <w:rPr>
          <w:rFonts w:ascii="Tahoma" w:hAnsi="Tahoma" w:cs="Tahoma"/>
        </w:rPr>
        <w:t>DRŽAVLJANSTVO: __________________________________________________________________</w:t>
      </w:r>
    </w:p>
    <w:p w14:paraId="765280DF" w14:textId="77777777" w:rsidR="00D6227E" w:rsidRPr="00C8579C" w:rsidRDefault="00D6227E" w:rsidP="00011A1C">
      <w:pPr>
        <w:keepNext/>
        <w:keepLines/>
        <w:spacing w:before="240" w:after="240"/>
        <w:rPr>
          <w:rFonts w:ascii="Tahoma" w:hAnsi="Tahoma" w:cs="Tahoma"/>
        </w:rPr>
      </w:pPr>
      <w:r w:rsidRPr="00C8579C">
        <w:rPr>
          <w:rFonts w:ascii="Tahoma" w:hAnsi="Tahoma" w:cs="Tahoma"/>
        </w:rPr>
        <w:t>MOJ PREJŠNJI PRIIMEK SE JE GLASIL: _________________________________________________</w:t>
      </w:r>
    </w:p>
    <w:p w14:paraId="5626E512" w14:textId="77777777" w:rsidR="00D6227E" w:rsidRPr="00C8579C" w:rsidRDefault="00D6227E" w:rsidP="00011A1C">
      <w:pPr>
        <w:keepNext/>
        <w:keepLines/>
        <w:rPr>
          <w:rFonts w:ascii="Tahoma" w:hAnsi="Tahoma" w:cs="Tahoma"/>
        </w:rPr>
      </w:pPr>
    </w:p>
    <w:p w14:paraId="2D2EB955" w14:textId="77777777" w:rsidR="00D6227E" w:rsidRPr="00C8579C" w:rsidRDefault="00D6227E" w:rsidP="00011A1C">
      <w:pPr>
        <w:keepNext/>
        <w:keepLines/>
        <w:rPr>
          <w:rFonts w:ascii="Tahoma" w:hAnsi="Tahoma" w:cs="Tahoma"/>
        </w:rPr>
      </w:pPr>
    </w:p>
    <w:p w14:paraId="7488CAE4" w14:textId="77777777" w:rsidR="00D6227E" w:rsidRPr="00C8579C" w:rsidRDefault="00D6227E" w:rsidP="00011A1C">
      <w:pPr>
        <w:keepNext/>
        <w:keepLines/>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977"/>
        <w:gridCol w:w="2693"/>
      </w:tblGrid>
      <w:tr w:rsidR="00D6227E" w:rsidRPr="00C8579C" w14:paraId="0656D0C1" w14:textId="77777777" w:rsidTr="00745A83">
        <w:trPr>
          <w:trHeight w:val="235"/>
        </w:trPr>
        <w:tc>
          <w:tcPr>
            <w:tcW w:w="3402" w:type="dxa"/>
            <w:tcBorders>
              <w:bottom w:val="single" w:sz="4" w:space="0" w:color="auto"/>
            </w:tcBorders>
          </w:tcPr>
          <w:p w14:paraId="3EDC84F0" w14:textId="77777777" w:rsidR="00D6227E" w:rsidRPr="00C8579C" w:rsidRDefault="00D6227E" w:rsidP="00011A1C">
            <w:pPr>
              <w:keepNext/>
              <w:keepLines/>
              <w:jc w:val="both"/>
              <w:rPr>
                <w:rFonts w:ascii="Tahoma" w:hAnsi="Tahoma" w:cs="Tahoma"/>
                <w:snapToGrid w:val="0"/>
                <w:color w:val="000000"/>
              </w:rPr>
            </w:pPr>
          </w:p>
        </w:tc>
        <w:tc>
          <w:tcPr>
            <w:tcW w:w="2977" w:type="dxa"/>
          </w:tcPr>
          <w:p w14:paraId="2CE4CB9F" w14:textId="77777777" w:rsidR="00D6227E" w:rsidRPr="00C8579C" w:rsidRDefault="00D6227E" w:rsidP="00011A1C">
            <w:pPr>
              <w:keepNext/>
              <w:keepLines/>
              <w:jc w:val="center"/>
              <w:rPr>
                <w:rFonts w:ascii="Tahoma" w:hAnsi="Tahoma" w:cs="Tahoma"/>
                <w:snapToGrid w:val="0"/>
                <w:color w:val="000000"/>
              </w:rPr>
            </w:pPr>
          </w:p>
        </w:tc>
        <w:tc>
          <w:tcPr>
            <w:tcW w:w="2693" w:type="dxa"/>
            <w:tcBorders>
              <w:bottom w:val="single" w:sz="4" w:space="0" w:color="auto"/>
            </w:tcBorders>
          </w:tcPr>
          <w:p w14:paraId="606463D5" w14:textId="77777777" w:rsidR="00D6227E" w:rsidRPr="00C8579C" w:rsidRDefault="00D6227E" w:rsidP="00011A1C">
            <w:pPr>
              <w:keepNext/>
              <w:keepLines/>
              <w:jc w:val="both"/>
              <w:rPr>
                <w:rFonts w:ascii="Tahoma" w:hAnsi="Tahoma" w:cs="Tahoma"/>
                <w:snapToGrid w:val="0"/>
                <w:color w:val="000000"/>
              </w:rPr>
            </w:pPr>
          </w:p>
        </w:tc>
      </w:tr>
      <w:tr w:rsidR="00D6227E" w:rsidRPr="00C8579C" w14:paraId="2E050386" w14:textId="77777777" w:rsidTr="00745A83">
        <w:trPr>
          <w:trHeight w:val="235"/>
        </w:trPr>
        <w:tc>
          <w:tcPr>
            <w:tcW w:w="3402" w:type="dxa"/>
            <w:tcBorders>
              <w:top w:val="single" w:sz="4" w:space="0" w:color="auto"/>
            </w:tcBorders>
          </w:tcPr>
          <w:p w14:paraId="4B931E94" w14:textId="77777777" w:rsidR="00D6227E" w:rsidRPr="00C8579C" w:rsidRDefault="00D6227E" w:rsidP="00011A1C">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977" w:type="dxa"/>
          </w:tcPr>
          <w:p w14:paraId="660902E2" w14:textId="77777777" w:rsidR="00D6227E" w:rsidRPr="00C8579C" w:rsidRDefault="00D6227E" w:rsidP="00011A1C">
            <w:pPr>
              <w:keepNext/>
              <w:keepLines/>
              <w:jc w:val="center"/>
              <w:rPr>
                <w:rFonts w:ascii="Tahoma" w:hAnsi="Tahoma" w:cs="Tahoma"/>
                <w:snapToGrid w:val="0"/>
                <w:color w:val="000000"/>
              </w:rPr>
            </w:pPr>
          </w:p>
        </w:tc>
        <w:tc>
          <w:tcPr>
            <w:tcW w:w="2693" w:type="dxa"/>
            <w:tcBorders>
              <w:top w:val="single" w:sz="4" w:space="0" w:color="auto"/>
            </w:tcBorders>
          </w:tcPr>
          <w:p w14:paraId="02C08042" w14:textId="77777777" w:rsidR="00D6227E" w:rsidRPr="00C8579C" w:rsidRDefault="00D6227E" w:rsidP="00011A1C">
            <w:pPr>
              <w:keepNext/>
              <w:keepLines/>
              <w:jc w:val="center"/>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 xml:space="preserve">Ime in priimek ter </w:t>
            </w:r>
            <w:r w:rsidRPr="00C8579C">
              <w:rPr>
                <w:rFonts w:ascii="Tahoma" w:hAnsi="Tahoma" w:cs="Tahoma"/>
                <w:snapToGrid w:val="0"/>
                <w:color w:val="000000"/>
              </w:rPr>
              <w:t>podpis pooblastitelja)</w:t>
            </w:r>
          </w:p>
        </w:tc>
      </w:tr>
    </w:tbl>
    <w:p w14:paraId="1164F138" w14:textId="77777777" w:rsidR="00D6227E" w:rsidRPr="00C8579C" w:rsidRDefault="00D6227E" w:rsidP="00011A1C">
      <w:pPr>
        <w:keepNext/>
        <w:keepLines/>
        <w:rPr>
          <w:rFonts w:ascii="Tahoma" w:hAnsi="Tahoma" w:cs="Tahoma"/>
        </w:rPr>
      </w:pP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p>
    <w:p w14:paraId="6886AB09" w14:textId="77777777" w:rsidR="00D6227E" w:rsidRPr="00C8579C" w:rsidRDefault="00D6227E" w:rsidP="00011A1C">
      <w:pPr>
        <w:keepNext/>
        <w:keepLines/>
        <w:rPr>
          <w:rFonts w:ascii="Tahoma" w:hAnsi="Tahoma" w:cs="Tahoma"/>
        </w:rPr>
      </w:pPr>
    </w:p>
    <w:p w14:paraId="115C733B" w14:textId="77777777" w:rsidR="00D6227E" w:rsidRPr="00C8579C" w:rsidRDefault="00D6227E" w:rsidP="00011A1C">
      <w:pPr>
        <w:keepNext/>
        <w:keepLines/>
        <w:tabs>
          <w:tab w:val="left" w:pos="284"/>
        </w:tabs>
        <w:jc w:val="both"/>
        <w:rPr>
          <w:rFonts w:ascii="Tahoma" w:hAnsi="Tahoma" w:cs="Tahoma"/>
        </w:rPr>
      </w:pPr>
    </w:p>
    <w:p w14:paraId="22BD54AF" w14:textId="77777777" w:rsidR="00D6227E" w:rsidRPr="00C8579C" w:rsidRDefault="00D6227E" w:rsidP="00011A1C">
      <w:pPr>
        <w:keepNext/>
        <w:keepLines/>
      </w:pPr>
    </w:p>
    <w:p w14:paraId="54668488" w14:textId="77777777" w:rsidR="00D6227E" w:rsidRPr="00C8579C" w:rsidRDefault="00D6227E" w:rsidP="00011A1C">
      <w:pPr>
        <w:keepNext/>
        <w:keepLines/>
      </w:pPr>
    </w:p>
    <w:p w14:paraId="7BF72FC4" w14:textId="77777777" w:rsidR="00B976DC" w:rsidRPr="00C8579C" w:rsidRDefault="00B976DC" w:rsidP="00011A1C">
      <w:pPr>
        <w:keepNext/>
        <w:keepLines/>
        <w:tabs>
          <w:tab w:val="left" w:pos="284"/>
        </w:tabs>
        <w:jc w:val="both"/>
        <w:rPr>
          <w:rFonts w:ascii="Tahoma" w:hAnsi="Tahoma" w:cs="Tahoma"/>
          <w:i/>
          <w:sz w:val="18"/>
          <w:szCs w:val="18"/>
        </w:rPr>
      </w:pPr>
      <w:r w:rsidRPr="00C8579C">
        <w:rPr>
          <w:rFonts w:ascii="Tahoma" w:hAnsi="Tahoma" w:cs="Tahoma"/>
          <w:b/>
          <w:i/>
          <w:sz w:val="18"/>
          <w:szCs w:val="18"/>
        </w:rPr>
        <w:t>Navodilo:</w:t>
      </w:r>
      <w:r w:rsidRPr="00C8579C">
        <w:rPr>
          <w:rFonts w:ascii="Tahoma" w:hAnsi="Tahoma" w:cs="Tahoma"/>
          <w:i/>
          <w:sz w:val="18"/>
          <w:szCs w:val="18"/>
        </w:rPr>
        <w:t xml:space="preserve"> Obrazec pooblastila morajo izpolniti in podpisati osebe, ki so član upravnega, vodstvenega ali nadzornega organa tega gospodarskega subjekta s sedežem v Republiki Sloveniji (ponudnik, partner v skupni ponudbi, podizvajalec, subjekt, katerega zmogljivost uporablja ponudnik) ali ki ima pooblastila za njegovo zastopanje ali odločanje ali nadzor v njem. Osebam, ki so člani upravnega, vodstvenega ali nadzornega organa gospodarskega subjekta s sedežem izven Republike Slovenije (ponudnik, partner v skupni ponudbi, podizvajalec, subjekt, katerega zmogljivost uporablja ponudnik) ali ki ima pooblastila za njegovo zastopanje ali odločanje ali nadzor v njem ni treba prilagati Priloge 3/2; gospodarski subjekt </w:t>
      </w:r>
      <w:r w:rsidR="00C87794" w:rsidRPr="00C8579C">
        <w:rPr>
          <w:rFonts w:ascii="Tahoma" w:hAnsi="Tahoma" w:cs="Tahoma"/>
          <w:i/>
          <w:sz w:val="18"/>
          <w:szCs w:val="18"/>
        </w:rPr>
        <w:t>priloži dokazilo/a o izpolnjevanju pogoja za te osebe</w:t>
      </w:r>
      <w:r w:rsidRPr="00C8579C">
        <w:rPr>
          <w:rFonts w:ascii="Tahoma" w:hAnsi="Tahoma" w:cs="Tahoma"/>
          <w:i/>
          <w:sz w:val="18"/>
          <w:szCs w:val="18"/>
        </w:rPr>
        <w:t>.</w:t>
      </w:r>
    </w:p>
    <w:p w14:paraId="54F074A7" w14:textId="77777777" w:rsidR="00C87794" w:rsidRPr="00C8579C" w:rsidRDefault="00C87794" w:rsidP="00011A1C">
      <w:pPr>
        <w:keepNext/>
        <w:keepLines/>
        <w:tabs>
          <w:tab w:val="left" w:pos="284"/>
        </w:tabs>
        <w:jc w:val="both"/>
        <w:rPr>
          <w:rFonts w:ascii="Tahoma" w:hAnsi="Tahoma" w:cs="Tahoma"/>
          <w:i/>
          <w:sz w:val="18"/>
          <w:szCs w:val="18"/>
        </w:rPr>
      </w:pPr>
    </w:p>
    <w:p w14:paraId="27B80DA6" w14:textId="77777777" w:rsidR="00C87794" w:rsidRDefault="00C87794" w:rsidP="00011A1C">
      <w:pPr>
        <w:keepNext/>
        <w:keepLines/>
        <w:tabs>
          <w:tab w:val="left" w:pos="284"/>
        </w:tabs>
        <w:jc w:val="both"/>
        <w:rPr>
          <w:rFonts w:ascii="Tahoma" w:hAnsi="Tahoma" w:cs="Tahoma"/>
        </w:rPr>
      </w:pPr>
    </w:p>
    <w:p w14:paraId="5AF0711F" w14:textId="77777777" w:rsidR="001E2613" w:rsidRDefault="001E2613" w:rsidP="00011A1C">
      <w:pPr>
        <w:keepNext/>
        <w:keepLines/>
        <w:tabs>
          <w:tab w:val="left" w:pos="284"/>
        </w:tabs>
        <w:jc w:val="both"/>
        <w:rPr>
          <w:rFonts w:ascii="Tahoma" w:hAnsi="Tahoma" w:cs="Tahoma"/>
        </w:rPr>
      </w:pPr>
    </w:p>
    <w:p w14:paraId="5530879B" w14:textId="77777777" w:rsidR="001E2613" w:rsidRDefault="001E2613" w:rsidP="00011A1C">
      <w:pPr>
        <w:keepNext/>
        <w:keepLines/>
        <w:tabs>
          <w:tab w:val="left" w:pos="284"/>
        </w:tabs>
        <w:jc w:val="both"/>
        <w:rPr>
          <w:rFonts w:ascii="Tahoma" w:hAnsi="Tahoma" w:cs="Tahoma"/>
        </w:rPr>
      </w:pPr>
    </w:p>
    <w:p w14:paraId="41CF1AE0" w14:textId="431233D8" w:rsidR="00FF7983" w:rsidRDefault="00FF7983" w:rsidP="00011A1C">
      <w:pPr>
        <w:keepNext/>
        <w:keepLines/>
        <w:tabs>
          <w:tab w:val="left" w:pos="284"/>
        </w:tabs>
        <w:jc w:val="both"/>
        <w:rPr>
          <w:rFonts w:ascii="Tahoma" w:hAnsi="Tahoma" w:cs="Tahoma"/>
        </w:rPr>
      </w:pPr>
    </w:p>
    <w:p w14:paraId="2C5BBD10" w14:textId="2FFD02B1" w:rsidR="00C00614" w:rsidRDefault="00C00614" w:rsidP="00011A1C">
      <w:pPr>
        <w:keepNext/>
        <w:keepLines/>
        <w:tabs>
          <w:tab w:val="left" w:pos="284"/>
        </w:tabs>
        <w:jc w:val="both"/>
        <w:rPr>
          <w:rFonts w:ascii="Tahoma" w:hAnsi="Tahoma" w:cs="Tahoma"/>
        </w:rPr>
      </w:pPr>
    </w:p>
    <w:p w14:paraId="185CFAAC" w14:textId="77777777" w:rsidR="00C00614" w:rsidRPr="00C8579C" w:rsidRDefault="00C00614" w:rsidP="00011A1C">
      <w:pPr>
        <w:keepNext/>
        <w:keepLines/>
        <w:tabs>
          <w:tab w:val="left" w:pos="284"/>
        </w:tab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B976DC" w:rsidRPr="00C8579C" w14:paraId="27E2ABC9" w14:textId="77777777" w:rsidTr="00DD0752">
        <w:trPr>
          <w:trHeight w:val="633"/>
        </w:trPr>
        <w:tc>
          <w:tcPr>
            <w:tcW w:w="7725" w:type="dxa"/>
          </w:tcPr>
          <w:p w14:paraId="4146EDD9" w14:textId="12EA5604" w:rsidR="00B976DC" w:rsidRPr="00C8579C" w:rsidRDefault="00B976DC" w:rsidP="00C00614">
            <w:pPr>
              <w:keepNext/>
              <w:keepLines/>
              <w:tabs>
                <w:tab w:val="left" w:pos="2694"/>
                <w:tab w:val="left" w:pos="2977"/>
              </w:tabs>
              <w:spacing w:line="276" w:lineRule="auto"/>
              <w:ind w:right="1"/>
              <w:jc w:val="both"/>
              <w:rPr>
                <w:rFonts w:ascii="Tahoma" w:hAnsi="Tahoma" w:cs="Tahoma"/>
                <w:b/>
              </w:rPr>
            </w:pPr>
            <w:r w:rsidRPr="00C8579C">
              <w:rPr>
                <w:rFonts w:ascii="Tahoma" w:hAnsi="Tahoma" w:cs="Tahoma"/>
              </w:rPr>
              <w:t>IZJAVA O UDELEŽBI FIZIČNIH IN PRAVNIH OSEB V LASTNIŠTVU GOSPODARSKEGA SUBJEKTA</w:t>
            </w:r>
          </w:p>
        </w:tc>
        <w:tc>
          <w:tcPr>
            <w:tcW w:w="1626" w:type="dxa"/>
          </w:tcPr>
          <w:p w14:paraId="591F7BF1" w14:textId="77777777" w:rsidR="00B976DC" w:rsidRPr="00C8579C" w:rsidRDefault="00B976DC" w:rsidP="00011A1C">
            <w:pPr>
              <w:keepNext/>
              <w:keepLines/>
              <w:jc w:val="both"/>
              <w:rPr>
                <w:rFonts w:ascii="Tahoma" w:hAnsi="Tahoma" w:cs="Tahoma"/>
                <w:b/>
              </w:rPr>
            </w:pPr>
            <w:r w:rsidRPr="00C8579C">
              <w:rPr>
                <w:rFonts w:ascii="Tahoma" w:hAnsi="Tahoma" w:cs="Tahoma"/>
                <w:b/>
              </w:rPr>
              <w:t>Priloga 3/3</w:t>
            </w:r>
          </w:p>
        </w:tc>
      </w:tr>
    </w:tbl>
    <w:p w14:paraId="3DE512B0" w14:textId="77777777" w:rsidR="00A539F0" w:rsidRPr="00C8579C" w:rsidRDefault="00A539F0" w:rsidP="00011A1C">
      <w:pPr>
        <w:keepNext/>
        <w:keepLines/>
        <w:jc w:val="both"/>
        <w:rPr>
          <w:rFonts w:ascii="Tahoma" w:hAnsi="Tahoma" w:cs="Tahoma"/>
          <w:bCs/>
          <w:i/>
          <w:noProof/>
          <w:sz w:val="18"/>
          <w:szCs w:val="18"/>
        </w:rPr>
      </w:pPr>
    </w:p>
    <w:p w14:paraId="180ACD85" w14:textId="77777777" w:rsidR="00A539F0" w:rsidRPr="00C8579C" w:rsidRDefault="00A539F0" w:rsidP="00011A1C">
      <w:pPr>
        <w:keepNext/>
        <w:keepLines/>
        <w:tabs>
          <w:tab w:val="left" w:pos="284"/>
        </w:tabs>
        <w:jc w:val="both"/>
        <w:rPr>
          <w:rFonts w:ascii="Tahoma" w:hAnsi="Tahoma" w:cs="Tahoma"/>
        </w:rPr>
      </w:pPr>
    </w:p>
    <w:p w14:paraId="717B2A26" w14:textId="77777777" w:rsidR="00A539F0" w:rsidRPr="00C8579C" w:rsidRDefault="00A539F0" w:rsidP="00011A1C">
      <w:pPr>
        <w:keepNext/>
        <w:keepLines/>
        <w:ind w:right="1"/>
        <w:jc w:val="both"/>
        <w:rPr>
          <w:rFonts w:ascii="Tahoma" w:hAnsi="Tahoma" w:cs="Tahoma"/>
          <w:i/>
        </w:rPr>
      </w:pPr>
      <w:r w:rsidRPr="00C8579C">
        <w:rPr>
          <w:rFonts w:ascii="Tahoma" w:hAnsi="Tahoma" w:cs="Tahoma"/>
          <w:i/>
        </w:rPr>
        <w:t>Podatki o pravni osebi (</w:t>
      </w:r>
      <w:r w:rsidR="00D6227E" w:rsidRPr="00C8579C">
        <w:rPr>
          <w:rFonts w:ascii="Tahoma" w:hAnsi="Tahoma" w:cs="Tahoma"/>
          <w:i/>
        </w:rPr>
        <w:t>gospodarskem subjektu</w:t>
      </w:r>
      <w:r w:rsidRPr="00C8579C">
        <w:rPr>
          <w:rFonts w:ascii="Tahoma" w:hAnsi="Tahoma" w:cs="Tahoma"/>
          <w:i/>
        </w:rPr>
        <w:t>):</w:t>
      </w:r>
    </w:p>
    <w:p w14:paraId="1D0CF4E9" w14:textId="77777777" w:rsidR="00A539F0" w:rsidRPr="00C8579C" w:rsidRDefault="00A539F0" w:rsidP="00011A1C">
      <w:pPr>
        <w:keepNext/>
        <w:keepLines/>
        <w:spacing w:before="240" w:after="240"/>
        <w:ind w:right="1"/>
        <w:jc w:val="both"/>
        <w:rPr>
          <w:rFonts w:ascii="Tahoma" w:hAnsi="Tahoma" w:cs="Tahoma"/>
        </w:rPr>
      </w:pPr>
      <w:r w:rsidRPr="00C8579C">
        <w:rPr>
          <w:rFonts w:ascii="Tahoma" w:hAnsi="Tahoma" w:cs="Tahoma"/>
          <w:bCs/>
        </w:rPr>
        <w:t>Polno ime podjetja</w:t>
      </w:r>
      <w:r w:rsidRPr="00C8579C">
        <w:rPr>
          <w:rFonts w:ascii="Tahoma" w:hAnsi="Tahoma" w:cs="Tahoma"/>
        </w:rPr>
        <w:t>: ___________________________________________________________</w:t>
      </w:r>
      <w:r w:rsidR="00D6227E" w:rsidRPr="00C8579C">
        <w:rPr>
          <w:rFonts w:ascii="Tahoma" w:hAnsi="Tahoma" w:cs="Tahoma"/>
        </w:rPr>
        <w:t>______</w:t>
      </w:r>
    </w:p>
    <w:p w14:paraId="151C40ED" w14:textId="77777777" w:rsidR="00A539F0" w:rsidRPr="00C8579C" w:rsidRDefault="00A539F0" w:rsidP="00011A1C">
      <w:pPr>
        <w:keepNext/>
        <w:keepLines/>
        <w:spacing w:before="240" w:after="240"/>
        <w:ind w:right="1"/>
        <w:jc w:val="both"/>
        <w:rPr>
          <w:rFonts w:ascii="Tahoma" w:hAnsi="Tahoma" w:cs="Tahoma"/>
        </w:rPr>
      </w:pPr>
      <w:r w:rsidRPr="00C8579C">
        <w:rPr>
          <w:rFonts w:ascii="Tahoma" w:hAnsi="Tahoma" w:cs="Tahoma"/>
          <w:bCs/>
        </w:rPr>
        <w:t>Sedež podjetja</w:t>
      </w:r>
      <w:r w:rsidRPr="00C8579C">
        <w:rPr>
          <w:rFonts w:ascii="Tahoma" w:hAnsi="Tahoma" w:cs="Tahoma"/>
        </w:rPr>
        <w:t>: ______________________________________________________________</w:t>
      </w:r>
      <w:r w:rsidR="00D6227E" w:rsidRPr="00C8579C">
        <w:rPr>
          <w:rFonts w:ascii="Tahoma" w:hAnsi="Tahoma" w:cs="Tahoma"/>
        </w:rPr>
        <w:t>______</w:t>
      </w:r>
    </w:p>
    <w:p w14:paraId="77F37300" w14:textId="77777777" w:rsidR="00A539F0" w:rsidRPr="00C8579C" w:rsidRDefault="00A539F0" w:rsidP="00011A1C">
      <w:pPr>
        <w:keepNext/>
        <w:keepLines/>
        <w:spacing w:before="240" w:after="240"/>
        <w:ind w:right="1"/>
        <w:jc w:val="both"/>
        <w:rPr>
          <w:rFonts w:ascii="Tahoma" w:hAnsi="Tahoma" w:cs="Tahoma"/>
        </w:rPr>
      </w:pPr>
      <w:r w:rsidRPr="00C8579C">
        <w:rPr>
          <w:rFonts w:ascii="Tahoma" w:hAnsi="Tahoma" w:cs="Tahoma"/>
          <w:bCs/>
        </w:rPr>
        <w:t>Občina sedeža podjetja</w:t>
      </w:r>
      <w:r w:rsidRPr="00C8579C">
        <w:rPr>
          <w:rFonts w:ascii="Tahoma" w:hAnsi="Tahoma" w:cs="Tahoma"/>
        </w:rPr>
        <w:t>:______________________________________________________________</w:t>
      </w:r>
    </w:p>
    <w:p w14:paraId="518FBBF6" w14:textId="77777777" w:rsidR="00A539F0" w:rsidRPr="00C8579C" w:rsidRDefault="00A539F0" w:rsidP="00011A1C">
      <w:pPr>
        <w:keepNext/>
        <w:keepLines/>
        <w:spacing w:before="240" w:after="240"/>
        <w:ind w:right="1"/>
        <w:jc w:val="both"/>
        <w:rPr>
          <w:rFonts w:ascii="Tahoma" w:hAnsi="Tahoma" w:cs="Tahoma"/>
        </w:rPr>
      </w:pPr>
      <w:r w:rsidRPr="00C8579C">
        <w:rPr>
          <w:rFonts w:ascii="Tahoma" w:hAnsi="Tahoma" w:cs="Tahoma"/>
          <w:bCs/>
        </w:rPr>
        <w:t>Številka vpisa v sodni register (št. vložka)</w:t>
      </w:r>
      <w:r w:rsidRPr="00C8579C">
        <w:rPr>
          <w:rFonts w:ascii="Tahoma" w:hAnsi="Tahoma" w:cs="Tahoma"/>
        </w:rPr>
        <w:t>: __________________________________________</w:t>
      </w:r>
      <w:r w:rsidR="00D6227E" w:rsidRPr="00C8579C">
        <w:rPr>
          <w:rFonts w:ascii="Tahoma" w:hAnsi="Tahoma" w:cs="Tahoma"/>
        </w:rPr>
        <w:t>_____</w:t>
      </w:r>
    </w:p>
    <w:p w14:paraId="122ABB0A" w14:textId="77777777" w:rsidR="00A539F0" w:rsidRPr="00C8579C" w:rsidRDefault="00A539F0" w:rsidP="00011A1C">
      <w:pPr>
        <w:keepNext/>
        <w:keepLines/>
        <w:spacing w:before="240" w:after="240"/>
        <w:ind w:right="1"/>
        <w:jc w:val="both"/>
        <w:rPr>
          <w:rFonts w:ascii="Tahoma" w:hAnsi="Tahoma" w:cs="Tahoma"/>
        </w:rPr>
      </w:pPr>
      <w:r w:rsidRPr="00C8579C">
        <w:rPr>
          <w:rFonts w:ascii="Tahoma" w:hAnsi="Tahoma" w:cs="Tahoma"/>
          <w:bCs/>
        </w:rPr>
        <w:t>Matična številka podjetja</w:t>
      </w:r>
      <w:r w:rsidRPr="00C8579C">
        <w:rPr>
          <w:rFonts w:ascii="Tahoma" w:hAnsi="Tahoma" w:cs="Tahoma"/>
        </w:rPr>
        <w:t>: __________________________________________________________</w:t>
      </w:r>
      <w:r w:rsidR="00D6227E" w:rsidRPr="00C8579C">
        <w:rPr>
          <w:rFonts w:ascii="Tahoma" w:hAnsi="Tahoma" w:cs="Tahoma"/>
        </w:rPr>
        <w:t>__</w:t>
      </w:r>
    </w:p>
    <w:p w14:paraId="0C562CFA" w14:textId="1FBD7A39" w:rsidR="00A539F0" w:rsidRPr="00C8579C" w:rsidRDefault="00A539F0" w:rsidP="00011A1C">
      <w:pPr>
        <w:keepNext/>
        <w:keepLines/>
        <w:spacing w:before="240" w:after="240"/>
        <w:ind w:right="1"/>
        <w:jc w:val="both"/>
        <w:rPr>
          <w:rFonts w:ascii="Tahoma" w:hAnsi="Tahoma" w:cs="Tahoma"/>
        </w:rPr>
      </w:pPr>
      <w:r w:rsidRPr="00C8579C">
        <w:rPr>
          <w:rFonts w:ascii="Tahoma" w:hAnsi="Tahoma" w:cs="Tahoma"/>
          <w:bCs/>
        </w:rPr>
        <w:t>ID ZA DDV:</w:t>
      </w:r>
      <w:r w:rsidRPr="00C8579C">
        <w:rPr>
          <w:rFonts w:ascii="Tahoma" w:hAnsi="Tahoma" w:cs="Tahoma"/>
        </w:rPr>
        <w:t xml:space="preserve"> _________________________________________________________</w:t>
      </w:r>
      <w:r w:rsidR="00D6227E" w:rsidRPr="00C8579C">
        <w:rPr>
          <w:rFonts w:ascii="Tahoma" w:hAnsi="Tahoma" w:cs="Tahoma"/>
        </w:rPr>
        <w:t>______________</w:t>
      </w:r>
    </w:p>
    <w:p w14:paraId="61082B17" w14:textId="77777777" w:rsidR="00A539F0" w:rsidRPr="00C8579C" w:rsidRDefault="00A539F0" w:rsidP="00011A1C">
      <w:pPr>
        <w:keepNext/>
        <w:keepLines/>
        <w:ind w:right="1"/>
        <w:jc w:val="both"/>
        <w:rPr>
          <w:rFonts w:ascii="Tahoma" w:hAnsi="Tahoma" w:cs="Tahoma"/>
        </w:rPr>
      </w:pPr>
    </w:p>
    <w:p w14:paraId="1169FB02" w14:textId="160AC5D9" w:rsidR="00A539F0" w:rsidRPr="00C8579C" w:rsidRDefault="00A539F0" w:rsidP="00011A1C">
      <w:pPr>
        <w:keepNext/>
        <w:keepLines/>
        <w:jc w:val="both"/>
        <w:rPr>
          <w:rFonts w:ascii="Tahoma" w:hAnsi="Tahoma" w:cs="Tahoma"/>
        </w:rPr>
      </w:pPr>
      <w:r w:rsidRPr="00C8579C">
        <w:rPr>
          <w:rFonts w:ascii="Tahoma" w:hAnsi="Tahoma" w:cs="Tahoma"/>
        </w:rPr>
        <w:t xml:space="preserve">V zvezi z javnim naročilom </w:t>
      </w:r>
      <w:r w:rsidR="00DD0752">
        <w:rPr>
          <w:rFonts w:ascii="Tahoma" w:hAnsi="Tahoma" w:cs="Tahoma"/>
          <w:b/>
        </w:rPr>
        <w:t>VKS-227/22</w:t>
      </w:r>
      <w:r w:rsidR="00032CA0" w:rsidRPr="00C8579C">
        <w:rPr>
          <w:rFonts w:ascii="Tahoma" w:hAnsi="Tahoma" w:cs="Tahoma"/>
          <w:b/>
        </w:rPr>
        <w:t xml:space="preserve"> </w:t>
      </w:r>
      <w:r w:rsidRPr="00C8579C">
        <w:rPr>
          <w:rFonts w:ascii="Tahoma" w:hAnsi="Tahoma" w:cs="Tahoma"/>
          <w:b/>
        </w:rPr>
        <w:t xml:space="preserve">– </w:t>
      </w:r>
      <w:r w:rsidR="00DD0752" w:rsidRPr="00DD0752">
        <w:rPr>
          <w:rFonts w:ascii="Tahoma" w:hAnsi="Tahoma" w:cs="Tahoma"/>
          <w:b/>
        </w:rPr>
        <w:t>Dobava rezervnih delov, preventivno vzdrževanje in servisiranje požarne zaščite in tehničnega varovanja na lokaciji RCERO</w:t>
      </w:r>
      <w:r w:rsidR="00A13460" w:rsidRPr="00A13460">
        <w:rPr>
          <w:rFonts w:ascii="Tahoma" w:hAnsi="Tahoma" w:cs="Tahoma"/>
          <w:b/>
        </w:rPr>
        <w:t xml:space="preserve"> </w:t>
      </w:r>
      <w:r w:rsidRPr="00C8579C">
        <w:rPr>
          <w:rFonts w:ascii="Tahoma" w:hAnsi="Tahoma" w:cs="Tahoma"/>
        </w:rPr>
        <w:t xml:space="preserve">posredujemo na osnovi šestega odstavka 14. člena </w:t>
      </w:r>
      <w:proofErr w:type="spellStart"/>
      <w:r w:rsidRPr="00C8579C">
        <w:rPr>
          <w:rFonts w:ascii="Tahoma" w:hAnsi="Tahoma" w:cs="Tahoma"/>
        </w:rPr>
        <w:t>ZIntPK</w:t>
      </w:r>
      <w:proofErr w:type="spellEnd"/>
      <w:r w:rsidRPr="00C8579C">
        <w:rPr>
          <w:rFonts w:ascii="Tahoma" w:hAnsi="Tahoma" w:cs="Tahoma"/>
        </w:rPr>
        <w:t xml:space="preserve"> podatke o udeležbi fizičnih in pravnih oseb v lastništvu </w:t>
      </w:r>
      <w:r w:rsidR="00D6227E" w:rsidRPr="00C8579C">
        <w:rPr>
          <w:rFonts w:ascii="Tahoma" w:hAnsi="Tahoma" w:cs="Tahoma"/>
        </w:rPr>
        <w:t>gospodarskega subjekta</w:t>
      </w:r>
      <w:r w:rsidRPr="00C8579C">
        <w:rPr>
          <w:rFonts w:ascii="Tahoma" w:hAnsi="Tahoma" w:cs="Tahoma"/>
        </w:rPr>
        <w:t>, vključno z udeležbo tihih družbenikov, ter gospodarskih subjektih, za katere se glede na določbe zakona, ki ureja gospodarske družbe šteje, da so povezane družbe s ponudnikom.</w:t>
      </w:r>
    </w:p>
    <w:p w14:paraId="29CF338D" w14:textId="77777777" w:rsidR="00A539F0" w:rsidRPr="00C8579C" w:rsidRDefault="00A539F0" w:rsidP="00011A1C">
      <w:pPr>
        <w:keepNext/>
        <w:keepLines/>
        <w:jc w:val="both"/>
      </w:pPr>
    </w:p>
    <w:p w14:paraId="0CF96811" w14:textId="77777777" w:rsidR="00A539F0" w:rsidRPr="00C8579C" w:rsidRDefault="00A539F0" w:rsidP="00011A1C">
      <w:pPr>
        <w:keepNext/>
        <w:keepLines/>
        <w:jc w:val="both"/>
        <w:rPr>
          <w:rFonts w:ascii="Tahoma" w:hAnsi="Tahoma" w:cs="Tahoma"/>
        </w:rPr>
      </w:pPr>
      <w:r w:rsidRPr="00C8579C">
        <w:rPr>
          <w:rFonts w:ascii="Tahoma" w:hAnsi="Tahoma" w:cs="Tahoma"/>
          <w:b/>
        </w:rPr>
        <w:t>IZJAVLJAMO</w:t>
      </w:r>
      <w:r w:rsidRPr="00C8579C">
        <w:rPr>
          <w:rFonts w:ascii="Tahoma" w:hAnsi="Tahoma" w:cs="Tahoma"/>
        </w:rPr>
        <w:t xml:space="preserve">, da so pri lastništvu zgoraj navedenega </w:t>
      </w:r>
      <w:r w:rsidR="00D6227E" w:rsidRPr="00C8579C">
        <w:rPr>
          <w:rFonts w:ascii="Tahoma" w:hAnsi="Tahoma" w:cs="Tahoma"/>
        </w:rPr>
        <w:t xml:space="preserve">gospodarskega subjekta </w:t>
      </w:r>
      <w:r w:rsidRPr="00C8579C">
        <w:rPr>
          <w:rFonts w:ascii="Tahoma" w:hAnsi="Tahoma" w:cs="Tahoma"/>
        </w:rPr>
        <w:t xml:space="preserve">udeležene naslednje </w:t>
      </w:r>
      <w:r w:rsidRPr="00C8579C">
        <w:rPr>
          <w:rFonts w:ascii="Tahoma" w:hAnsi="Tahoma" w:cs="Tahoma"/>
          <w:u w:val="single"/>
        </w:rPr>
        <w:t>pravne osebe</w:t>
      </w:r>
      <w:r w:rsidRPr="00C8579C">
        <w:rPr>
          <w:rFonts w:ascii="Tahoma" w:hAnsi="Tahoma" w:cs="Tahoma"/>
        </w:rPr>
        <w:t>, vključno z udeležbo tihih družbenikov:</w:t>
      </w:r>
    </w:p>
    <w:p w14:paraId="5719FE5C" w14:textId="77777777" w:rsidR="00A539F0" w:rsidRPr="00C8579C" w:rsidRDefault="00A539F0" w:rsidP="00011A1C">
      <w:pPr>
        <w:keepNext/>
        <w:keepLines/>
        <w:jc w:val="both"/>
        <w:rPr>
          <w:rFonts w:ascii="Tahoma" w:hAnsi="Tahoma" w:cs="Tahoma"/>
        </w:rPr>
      </w:pP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402"/>
        <w:gridCol w:w="1843"/>
      </w:tblGrid>
      <w:tr w:rsidR="00A539F0" w:rsidRPr="00C8579C" w14:paraId="270D4637" w14:textId="77777777" w:rsidTr="00A16DD0">
        <w:tc>
          <w:tcPr>
            <w:tcW w:w="533" w:type="dxa"/>
            <w:shd w:val="clear" w:color="auto" w:fill="auto"/>
          </w:tcPr>
          <w:p w14:paraId="1B3FF361" w14:textId="77777777" w:rsidR="00A539F0" w:rsidRPr="00C8579C" w:rsidRDefault="00A539F0" w:rsidP="00011A1C">
            <w:pPr>
              <w:keepNext/>
              <w:keepLines/>
              <w:jc w:val="both"/>
              <w:rPr>
                <w:rFonts w:ascii="Tahoma" w:hAnsi="Tahoma" w:cs="Tahoma"/>
                <w:b/>
              </w:rPr>
            </w:pPr>
            <w:r w:rsidRPr="00C8579C">
              <w:rPr>
                <w:rFonts w:ascii="Tahoma" w:hAnsi="Tahoma" w:cs="Tahoma"/>
                <w:b/>
              </w:rPr>
              <w:t>Št.</w:t>
            </w:r>
          </w:p>
        </w:tc>
        <w:tc>
          <w:tcPr>
            <w:tcW w:w="3403" w:type="dxa"/>
            <w:shd w:val="clear" w:color="auto" w:fill="auto"/>
          </w:tcPr>
          <w:p w14:paraId="7F688F8D" w14:textId="77777777" w:rsidR="00A539F0" w:rsidRPr="00C8579C" w:rsidRDefault="00A539F0" w:rsidP="00011A1C">
            <w:pPr>
              <w:keepNext/>
              <w:keepLines/>
              <w:jc w:val="both"/>
              <w:rPr>
                <w:rFonts w:ascii="Tahoma" w:hAnsi="Tahoma" w:cs="Tahoma"/>
                <w:b/>
              </w:rPr>
            </w:pPr>
            <w:r w:rsidRPr="00C8579C">
              <w:rPr>
                <w:rFonts w:ascii="Tahoma" w:hAnsi="Tahoma" w:cs="Tahoma"/>
                <w:b/>
              </w:rPr>
              <w:t>Naziv</w:t>
            </w:r>
          </w:p>
        </w:tc>
        <w:tc>
          <w:tcPr>
            <w:tcW w:w="3402" w:type="dxa"/>
          </w:tcPr>
          <w:p w14:paraId="695800B7" w14:textId="77777777" w:rsidR="00A539F0" w:rsidRPr="00C8579C" w:rsidRDefault="00A539F0" w:rsidP="00011A1C">
            <w:pPr>
              <w:keepNext/>
              <w:keepLines/>
              <w:jc w:val="both"/>
              <w:rPr>
                <w:rFonts w:ascii="Tahoma" w:hAnsi="Tahoma" w:cs="Tahoma"/>
                <w:b/>
              </w:rPr>
            </w:pPr>
            <w:r w:rsidRPr="00C8579C">
              <w:rPr>
                <w:rFonts w:ascii="Tahoma" w:hAnsi="Tahoma" w:cs="Tahoma"/>
                <w:b/>
              </w:rPr>
              <w:t>Sedež</w:t>
            </w:r>
          </w:p>
        </w:tc>
        <w:tc>
          <w:tcPr>
            <w:tcW w:w="1843" w:type="dxa"/>
            <w:shd w:val="clear" w:color="auto" w:fill="auto"/>
          </w:tcPr>
          <w:p w14:paraId="70206D48" w14:textId="77777777" w:rsidR="00A539F0" w:rsidRPr="00C8579C" w:rsidRDefault="00A539F0" w:rsidP="00011A1C">
            <w:pPr>
              <w:keepNext/>
              <w:keepLines/>
              <w:jc w:val="both"/>
              <w:rPr>
                <w:rFonts w:ascii="Tahoma" w:hAnsi="Tahoma" w:cs="Tahoma"/>
                <w:b/>
              </w:rPr>
            </w:pPr>
            <w:r w:rsidRPr="00C8579C">
              <w:rPr>
                <w:rFonts w:ascii="Tahoma" w:hAnsi="Tahoma" w:cs="Tahoma"/>
                <w:b/>
              </w:rPr>
              <w:t>Delež lastništva v %</w:t>
            </w:r>
          </w:p>
        </w:tc>
      </w:tr>
      <w:tr w:rsidR="00A539F0" w:rsidRPr="00C8579C" w14:paraId="481E854F" w14:textId="77777777" w:rsidTr="00A16DD0">
        <w:tc>
          <w:tcPr>
            <w:tcW w:w="533" w:type="dxa"/>
            <w:shd w:val="clear" w:color="auto" w:fill="auto"/>
          </w:tcPr>
          <w:p w14:paraId="434B648D" w14:textId="77777777" w:rsidR="00A539F0" w:rsidRPr="00C8579C" w:rsidRDefault="00A539F0" w:rsidP="00011A1C">
            <w:pPr>
              <w:keepNext/>
              <w:keepLines/>
              <w:jc w:val="both"/>
              <w:rPr>
                <w:rFonts w:ascii="Tahoma" w:hAnsi="Tahoma" w:cs="Tahoma"/>
                <w:b/>
              </w:rPr>
            </w:pPr>
            <w:r w:rsidRPr="00C8579C">
              <w:rPr>
                <w:rFonts w:ascii="Tahoma" w:hAnsi="Tahoma" w:cs="Tahoma"/>
                <w:b/>
              </w:rPr>
              <w:t>1.</w:t>
            </w:r>
          </w:p>
        </w:tc>
        <w:tc>
          <w:tcPr>
            <w:tcW w:w="3403" w:type="dxa"/>
            <w:shd w:val="clear" w:color="auto" w:fill="auto"/>
          </w:tcPr>
          <w:p w14:paraId="3E5D5462" w14:textId="77777777" w:rsidR="00A539F0" w:rsidRPr="00C8579C" w:rsidRDefault="00A539F0" w:rsidP="00011A1C">
            <w:pPr>
              <w:keepNext/>
              <w:keepLines/>
              <w:jc w:val="both"/>
              <w:rPr>
                <w:rFonts w:ascii="Tahoma" w:hAnsi="Tahoma" w:cs="Tahoma"/>
                <w:b/>
              </w:rPr>
            </w:pPr>
          </w:p>
        </w:tc>
        <w:tc>
          <w:tcPr>
            <w:tcW w:w="3402" w:type="dxa"/>
          </w:tcPr>
          <w:p w14:paraId="1D7B014E" w14:textId="77777777" w:rsidR="00A539F0" w:rsidRPr="00C8579C" w:rsidRDefault="00A539F0" w:rsidP="00011A1C">
            <w:pPr>
              <w:keepNext/>
              <w:keepLines/>
              <w:jc w:val="both"/>
              <w:rPr>
                <w:rFonts w:ascii="Tahoma" w:hAnsi="Tahoma" w:cs="Tahoma"/>
                <w:b/>
              </w:rPr>
            </w:pPr>
          </w:p>
        </w:tc>
        <w:tc>
          <w:tcPr>
            <w:tcW w:w="1843" w:type="dxa"/>
            <w:shd w:val="clear" w:color="auto" w:fill="auto"/>
          </w:tcPr>
          <w:p w14:paraId="12EDCEAD" w14:textId="77777777" w:rsidR="00A539F0" w:rsidRPr="00C8579C" w:rsidRDefault="00A539F0" w:rsidP="00011A1C">
            <w:pPr>
              <w:keepNext/>
              <w:keepLines/>
              <w:jc w:val="both"/>
              <w:rPr>
                <w:rFonts w:ascii="Tahoma" w:hAnsi="Tahoma" w:cs="Tahoma"/>
                <w:b/>
              </w:rPr>
            </w:pPr>
          </w:p>
        </w:tc>
      </w:tr>
      <w:tr w:rsidR="00A539F0" w:rsidRPr="00C8579C" w14:paraId="0FC2C4A3" w14:textId="77777777" w:rsidTr="00A16DD0">
        <w:tc>
          <w:tcPr>
            <w:tcW w:w="533" w:type="dxa"/>
            <w:shd w:val="clear" w:color="auto" w:fill="auto"/>
          </w:tcPr>
          <w:p w14:paraId="55ED05F5" w14:textId="77777777" w:rsidR="00A539F0" w:rsidRPr="00C8579C" w:rsidRDefault="00A539F0" w:rsidP="00011A1C">
            <w:pPr>
              <w:keepNext/>
              <w:keepLines/>
              <w:jc w:val="both"/>
              <w:rPr>
                <w:rFonts w:ascii="Tahoma" w:hAnsi="Tahoma" w:cs="Tahoma"/>
                <w:b/>
              </w:rPr>
            </w:pPr>
            <w:r w:rsidRPr="00C8579C">
              <w:rPr>
                <w:rFonts w:ascii="Tahoma" w:hAnsi="Tahoma" w:cs="Tahoma"/>
                <w:b/>
              </w:rPr>
              <w:t>2.</w:t>
            </w:r>
          </w:p>
        </w:tc>
        <w:tc>
          <w:tcPr>
            <w:tcW w:w="3403" w:type="dxa"/>
            <w:shd w:val="clear" w:color="auto" w:fill="auto"/>
          </w:tcPr>
          <w:p w14:paraId="010A752E" w14:textId="77777777" w:rsidR="00A539F0" w:rsidRPr="00C8579C" w:rsidRDefault="00A539F0" w:rsidP="00011A1C">
            <w:pPr>
              <w:keepNext/>
              <w:keepLines/>
              <w:jc w:val="both"/>
              <w:rPr>
                <w:rFonts w:ascii="Tahoma" w:hAnsi="Tahoma" w:cs="Tahoma"/>
                <w:b/>
              </w:rPr>
            </w:pPr>
          </w:p>
        </w:tc>
        <w:tc>
          <w:tcPr>
            <w:tcW w:w="3402" w:type="dxa"/>
          </w:tcPr>
          <w:p w14:paraId="093E0BC7" w14:textId="77777777" w:rsidR="00A539F0" w:rsidRPr="00C8579C" w:rsidRDefault="00A539F0" w:rsidP="00011A1C">
            <w:pPr>
              <w:keepNext/>
              <w:keepLines/>
              <w:jc w:val="both"/>
              <w:rPr>
                <w:rFonts w:ascii="Tahoma" w:hAnsi="Tahoma" w:cs="Tahoma"/>
                <w:b/>
              </w:rPr>
            </w:pPr>
          </w:p>
        </w:tc>
        <w:tc>
          <w:tcPr>
            <w:tcW w:w="1843" w:type="dxa"/>
            <w:shd w:val="clear" w:color="auto" w:fill="auto"/>
          </w:tcPr>
          <w:p w14:paraId="2C568F43" w14:textId="77777777" w:rsidR="00A539F0" w:rsidRPr="00C8579C" w:rsidRDefault="00A539F0" w:rsidP="00011A1C">
            <w:pPr>
              <w:keepNext/>
              <w:keepLines/>
              <w:jc w:val="both"/>
              <w:rPr>
                <w:rFonts w:ascii="Tahoma" w:hAnsi="Tahoma" w:cs="Tahoma"/>
                <w:b/>
              </w:rPr>
            </w:pPr>
          </w:p>
        </w:tc>
      </w:tr>
      <w:tr w:rsidR="00A539F0" w:rsidRPr="00C8579C" w14:paraId="44060E60" w14:textId="77777777" w:rsidTr="00A16DD0">
        <w:tc>
          <w:tcPr>
            <w:tcW w:w="533" w:type="dxa"/>
            <w:shd w:val="clear" w:color="auto" w:fill="auto"/>
          </w:tcPr>
          <w:p w14:paraId="3DFE6164" w14:textId="77777777" w:rsidR="00A539F0" w:rsidRPr="00C8579C" w:rsidRDefault="00A539F0" w:rsidP="00011A1C">
            <w:pPr>
              <w:keepNext/>
              <w:keepLines/>
              <w:jc w:val="both"/>
              <w:rPr>
                <w:rFonts w:ascii="Tahoma" w:hAnsi="Tahoma" w:cs="Tahoma"/>
                <w:b/>
              </w:rPr>
            </w:pPr>
            <w:r w:rsidRPr="00C8579C">
              <w:rPr>
                <w:rFonts w:ascii="Tahoma" w:hAnsi="Tahoma" w:cs="Tahoma"/>
                <w:b/>
              </w:rPr>
              <w:t>3.</w:t>
            </w:r>
          </w:p>
        </w:tc>
        <w:tc>
          <w:tcPr>
            <w:tcW w:w="3403" w:type="dxa"/>
            <w:shd w:val="clear" w:color="auto" w:fill="auto"/>
          </w:tcPr>
          <w:p w14:paraId="62EB160D" w14:textId="77777777" w:rsidR="00A539F0" w:rsidRPr="00C8579C" w:rsidRDefault="00A539F0" w:rsidP="00011A1C">
            <w:pPr>
              <w:keepNext/>
              <w:keepLines/>
              <w:jc w:val="both"/>
              <w:rPr>
                <w:rFonts w:ascii="Tahoma" w:hAnsi="Tahoma" w:cs="Tahoma"/>
                <w:b/>
              </w:rPr>
            </w:pPr>
          </w:p>
        </w:tc>
        <w:tc>
          <w:tcPr>
            <w:tcW w:w="3402" w:type="dxa"/>
          </w:tcPr>
          <w:p w14:paraId="6FB9D546" w14:textId="77777777" w:rsidR="00A539F0" w:rsidRPr="00C8579C" w:rsidRDefault="00A539F0" w:rsidP="00011A1C">
            <w:pPr>
              <w:keepNext/>
              <w:keepLines/>
              <w:jc w:val="both"/>
              <w:rPr>
                <w:rFonts w:ascii="Tahoma" w:hAnsi="Tahoma" w:cs="Tahoma"/>
                <w:b/>
              </w:rPr>
            </w:pPr>
          </w:p>
        </w:tc>
        <w:tc>
          <w:tcPr>
            <w:tcW w:w="1843" w:type="dxa"/>
            <w:shd w:val="clear" w:color="auto" w:fill="auto"/>
          </w:tcPr>
          <w:p w14:paraId="4737D57E" w14:textId="77777777" w:rsidR="00A539F0" w:rsidRPr="00C8579C" w:rsidRDefault="00A539F0" w:rsidP="00011A1C">
            <w:pPr>
              <w:keepNext/>
              <w:keepLines/>
              <w:jc w:val="both"/>
              <w:rPr>
                <w:rFonts w:ascii="Tahoma" w:hAnsi="Tahoma" w:cs="Tahoma"/>
                <w:b/>
              </w:rPr>
            </w:pPr>
          </w:p>
        </w:tc>
      </w:tr>
      <w:tr w:rsidR="00A539F0" w:rsidRPr="00C8579C" w14:paraId="67D81634" w14:textId="77777777" w:rsidTr="00A16DD0">
        <w:tc>
          <w:tcPr>
            <w:tcW w:w="533" w:type="dxa"/>
            <w:shd w:val="clear" w:color="auto" w:fill="auto"/>
          </w:tcPr>
          <w:p w14:paraId="37625D48" w14:textId="77777777" w:rsidR="00A539F0" w:rsidRPr="00C8579C" w:rsidRDefault="00A539F0" w:rsidP="00011A1C">
            <w:pPr>
              <w:keepNext/>
              <w:keepLines/>
              <w:jc w:val="both"/>
              <w:rPr>
                <w:rFonts w:ascii="Tahoma" w:hAnsi="Tahoma" w:cs="Tahoma"/>
                <w:b/>
              </w:rPr>
            </w:pPr>
            <w:r w:rsidRPr="00C8579C">
              <w:rPr>
                <w:rFonts w:ascii="Tahoma" w:hAnsi="Tahoma" w:cs="Tahoma"/>
                <w:b/>
              </w:rPr>
              <w:t>….</w:t>
            </w:r>
          </w:p>
        </w:tc>
        <w:tc>
          <w:tcPr>
            <w:tcW w:w="3403" w:type="dxa"/>
            <w:shd w:val="clear" w:color="auto" w:fill="auto"/>
          </w:tcPr>
          <w:p w14:paraId="53A155EB" w14:textId="77777777" w:rsidR="00A539F0" w:rsidRPr="00C8579C" w:rsidRDefault="00A539F0" w:rsidP="00011A1C">
            <w:pPr>
              <w:keepNext/>
              <w:keepLines/>
              <w:jc w:val="both"/>
              <w:rPr>
                <w:rFonts w:ascii="Tahoma" w:hAnsi="Tahoma" w:cs="Tahoma"/>
                <w:b/>
              </w:rPr>
            </w:pPr>
          </w:p>
        </w:tc>
        <w:tc>
          <w:tcPr>
            <w:tcW w:w="3402" w:type="dxa"/>
          </w:tcPr>
          <w:p w14:paraId="6F69EC23" w14:textId="77777777" w:rsidR="00A539F0" w:rsidRPr="00C8579C" w:rsidRDefault="00A539F0" w:rsidP="00011A1C">
            <w:pPr>
              <w:keepNext/>
              <w:keepLines/>
              <w:jc w:val="both"/>
              <w:rPr>
                <w:rFonts w:ascii="Tahoma" w:hAnsi="Tahoma" w:cs="Tahoma"/>
                <w:b/>
              </w:rPr>
            </w:pPr>
          </w:p>
        </w:tc>
        <w:tc>
          <w:tcPr>
            <w:tcW w:w="1843" w:type="dxa"/>
            <w:shd w:val="clear" w:color="auto" w:fill="auto"/>
          </w:tcPr>
          <w:p w14:paraId="4D94FDC4" w14:textId="77777777" w:rsidR="00A539F0" w:rsidRPr="00C8579C" w:rsidRDefault="00A539F0" w:rsidP="00011A1C">
            <w:pPr>
              <w:keepNext/>
              <w:keepLines/>
              <w:jc w:val="both"/>
              <w:rPr>
                <w:rFonts w:ascii="Tahoma" w:hAnsi="Tahoma" w:cs="Tahoma"/>
                <w:b/>
              </w:rPr>
            </w:pPr>
          </w:p>
        </w:tc>
      </w:tr>
    </w:tbl>
    <w:p w14:paraId="67D8A619" w14:textId="77777777" w:rsidR="00A539F0" w:rsidRPr="00C8579C" w:rsidRDefault="00A539F0" w:rsidP="00011A1C">
      <w:pPr>
        <w:keepNext/>
        <w:keepLines/>
        <w:jc w:val="both"/>
        <w:rPr>
          <w:rFonts w:ascii="Tahoma" w:hAnsi="Tahoma" w:cs="Tahoma"/>
          <w:b/>
        </w:rPr>
      </w:pPr>
    </w:p>
    <w:p w14:paraId="7D690BC8" w14:textId="77777777" w:rsidR="00890C57" w:rsidRPr="00C8579C" w:rsidRDefault="00890C57" w:rsidP="00011A1C">
      <w:pPr>
        <w:keepNext/>
        <w:keepLines/>
        <w:jc w:val="both"/>
        <w:rPr>
          <w:rFonts w:ascii="Tahoma" w:hAnsi="Tahoma" w:cs="Tahoma"/>
          <w:b/>
        </w:rPr>
      </w:pPr>
    </w:p>
    <w:p w14:paraId="41F5FDC7" w14:textId="77777777" w:rsidR="00A539F0" w:rsidRPr="00C8579C" w:rsidRDefault="00A539F0" w:rsidP="00011A1C">
      <w:pPr>
        <w:keepNext/>
        <w:keepLines/>
        <w:jc w:val="both"/>
        <w:rPr>
          <w:rFonts w:ascii="Tahoma" w:hAnsi="Tahoma" w:cs="Tahoma"/>
        </w:rPr>
      </w:pPr>
      <w:r w:rsidRPr="00C8579C">
        <w:rPr>
          <w:rFonts w:ascii="Tahoma" w:hAnsi="Tahoma" w:cs="Tahoma"/>
          <w:b/>
        </w:rPr>
        <w:t>IZJAVLJAMO</w:t>
      </w:r>
      <w:r w:rsidRPr="00C8579C">
        <w:rPr>
          <w:rFonts w:ascii="Tahoma" w:hAnsi="Tahoma" w:cs="Tahoma"/>
        </w:rPr>
        <w:t xml:space="preserve">, da so pri lastništvu zgoraj navedenega </w:t>
      </w:r>
      <w:r w:rsidR="00D6227E" w:rsidRPr="00C8579C">
        <w:rPr>
          <w:rFonts w:ascii="Tahoma" w:hAnsi="Tahoma" w:cs="Tahoma"/>
        </w:rPr>
        <w:t xml:space="preserve">gospodarskega subjekta </w:t>
      </w:r>
      <w:r w:rsidRPr="00C8579C">
        <w:rPr>
          <w:rFonts w:ascii="Tahoma" w:hAnsi="Tahoma" w:cs="Tahoma"/>
        </w:rPr>
        <w:t xml:space="preserve">udeležene naslednje </w:t>
      </w:r>
      <w:r w:rsidRPr="00C8579C">
        <w:rPr>
          <w:rFonts w:ascii="Tahoma" w:hAnsi="Tahoma" w:cs="Tahoma"/>
          <w:u w:val="single"/>
        </w:rPr>
        <w:t>fizične osebe</w:t>
      </w:r>
      <w:r w:rsidRPr="00C8579C">
        <w:rPr>
          <w:rFonts w:ascii="Tahoma" w:hAnsi="Tahoma" w:cs="Tahoma"/>
        </w:rPr>
        <w:t>, vključno z udeležbo tihih družbenikov:</w:t>
      </w:r>
    </w:p>
    <w:p w14:paraId="15159A88" w14:textId="77777777" w:rsidR="00A539F0" w:rsidRPr="00C8579C" w:rsidRDefault="00A539F0" w:rsidP="00011A1C">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5"/>
        <w:gridCol w:w="3645"/>
        <w:gridCol w:w="1801"/>
      </w:tblGrid>
      <w:tr w:rsidR="00A539F0" w:rsidRPr="00C8579C" w14:paraId="060138A4" w14:textId="77777777" w:rsidTr="003C0E5D">
        <w:tc>
          <w:tcPr>
            <w:tcW w:w="534" w:type="dxa"/>
            <w:shd w:val="clear" w:color="auto" w:fill="auto"/>
          </w:tcPr>
          <w:p w14:paraId="78D601B5" w14:textId="77777777" w:rsidR="00A539F0" w:rsidRPr="00C8579C" w:rsidRDefault="00A539F0" w:rsidP="00011A1C">
            <w:pPr>
              <w:keepNext/>
              <w:keepLines/>
              <w:jc w:val="both"/>
              <w:rPr>
                <w:rFonts w:ascii="Tahoma" w:hAnsi="Tahoma" w:cs="Tahoma"/>
                <w:b/>
              </w:rPr>
            </w:pPr>
            <w:r w:rsidRPr="00C8579C">
              <w:rPr>
                <w:rFonts w:ascii="Tahoma" w:hAnsi="Tahoma" w:cs="Tahoma"/>
                <w:b/>
              </w:rPr>
              <w:t>Št.</w:t>
            </w:r>
          </w:p>
        </w:tc>
        <w:tc>
          <w:tcPr>
            <w:tcW w:w="3402" w:type="dxa"/>
            <w:shd w:val="clear" w:color="auto" w:fill="auto"/>
          </w:tcPr>
          <w:p w14:paraId="450C86B2" w14:textId="77777777" w:rsidR="00A539F0" w:rsidRPr="00C8579C" w:rsidRDefault="00A539F0" w:rsidP="00011A1C">
            <w:pPr>
              <w:keepNext/>
              <w:keepLines/>
              <w:jc w:val="both"/>
              <w:rPr>
                <w:rFonts w:ascii="Tahoma" w:hAnsi="Tahoma" w:cs="Tahoma"/>
                <w:b/>
              </w:rPr>
            </w:pPr>
            <w:r w:rsidRPr="00C8579C">
              <w:rPr>
                <w:rFonts w:ascii="Tahoma" w:hAnsi="Tahoma" w:cs="Tahoma"/>
                <w:b/>
              </w:rPr>
              <w:t>Ime in priimek</w:t>
            </w:r>
          </w:p>
        </w:tc>
        <w:tc>
          <w:tcPr>
            <w:tcW w:w="3685" w:type="dxa"/>
            <w:shd w:val="clear" w:color="auto" w:fill="auto"/>
          </w:tcPr>
          <w:p w14:paraId="0C9843F1" w14:textId="77777777" w:rsidR="00A539F0" w:rsidRPr="00C8579C" w:rsidRDefault="00A539F0" w:rsidP="00011A1C">
            <w:pPr>
              <w:keepNext/>
              <w:keepLines/>
              <w:jc w:val="both"/>
              <w:rPr>
                <w:rFonts w:ascii="Tahoma" w:hAnsi="Tahoma" w:cs="Tahoma"/>
                <w:b/>
              </w:rPr>
            </w:pPr>
            <w:r w:rsidRPr="00C8579C">
              <w:rPr>
                <w:rFonts w:ascii="Tahoma" w:hAnsi="Tahoma" w:cs="Tahoma"/>
                <w:b/>
              </w:rPr>
              <w:t>Naslov stalnega bivališča</w:t>
            </w:r>
          </w:p>
        </w:tc>
        <w:tc>
          <w:tcPr>
            <w:tcW w:w="1810" w:type="dxa"/>
            <w:shd w:val="clear" w:color="auto" w:fill="auto"/>
          </w:tcPr>
          <w:p w14:paraId="48732FE5" w14:textId="77777777" w:rsidR="00A539F0" w:rsidRPr="00C8579C" w:rsidRDefault="00A539F0" w:rsidP="00011A1C">
            <w:pPr>
              <w:keepNext/>
              <w:keepLines/>
              <w:jc w:val="both"/>
              <w:rPr>
                <w:rFonts w:ascii="Tahoma" w:hAnsi="Tahoma" w:cs="Tahoma"/>
                <w:b/>
              </w:rPr>
            </w:pPr>
            <w:r w:rsidRPr="00C8579C">
              <w:rPr>
                <w:rFonts w:ascii="Tahoma" w:hAnsi="Tahoma" w:cs="Tahoma"/>
                <w:b/>
              </w:rPr>
              <w:t>Delež lastništva v %</w:t>
            </w:r>
          </w:p>
        </w:tc>
      </w:tr>
      <w:tr w:rsidR="00A539F0" w:rsidRPr="00C8579C" w14:paraId="1903DB0A" w14:textId="77777777" w:rsidTr="003C0E5D">
        <w:tc>
          <w:tcPr>
            <w:tcW w:w="534" w:type="dxa"/>
            <w:shd w:val="clear" w:color="auto" w:fill="auto"/>
          </w:tcPr>
          <w:p w14:paraId="77E693E3" w14:textId="77777777" w:rsidR="00A539F0" w:rsidRPr="00C8579C" w:rsidRDefault="00A539F0" w:rsidP="00011A1C">
            <w:pPr>
              <w:keepNext/>
              <w:keepLines/>
              <w:jc w:val="both"/>
              <w:rPr>
                <w:rFonts w:ascii="Tahoma" w:hAnsi="Tahoma" w:cs="Tahoma"/>
                <w:b/>
              </w:rPr>
            </w:pPr>
            <w:r w:rsidRPr="00C8579C">
              <w:rPr>
                <w:rFonts w:ascii="Tahoma" w:hAnsi="Tahoma" w:cs="Tahoma"/>
                <w:b/>
              </w:rPr>
              <w:t>1.</w:t>
            </w:r>
          </w:p>
        </w:tc>
        <w:tc>
          <w:tcPr>
            <w:tcW w:w="3402" w:type="dxa"/>
            <w:shd w:val="clear" w:color="auto" w:fill="auto"/>
          </w:tcPr>
          <w:p w14:paraId="63C46107" w14:textId="77777777" w:rsidR="00A539F0" w:rsidRPr="00C8579C" w:rsidRDefault="00A539F0" w:rsidP="00011A1C">
            <w:pPr>
              <w:keepNext/>
              <w:keepLines/>
              <w:jc w:val="both"/>
              <w:rPr>
                <w:rFonts w:ascii="Tahoma" w:hAnsi="Tahoma" w:cs="Tahoma"/>
                <w:b/>
              </w:rPr>
            </w:pPr>
          </w:p>
        </w:tc>
        <w:tc>
          <w:tcPr>
            <w:tcW w:w="3685" w:type="dxa"/>
            <w:shd w:val="clear" w:color="auto" w:fill="auto"/>
          </w:tcPr>
          <w:p w14:paraId="7FCB233B" w14:textId="77777777" w:rsidR="00A539F0" w:rsidRPr="00C8579C" w:rsidRDefault="00A539F0" w:rsidP="00011A1C">
            <w:pPr>
              <w:keepNext/>
              <w:keepLines/>
              <w:jc w:val="both"/>
              <w:rPr>
                <w:rFonts w:ascii="Tahoma" w:hAnsi="Tahoma" w:cs="Tahoma"/>
                <w:b/>
              </w:rPr>
            </w:pPr>
          </w:p>
        </w:tc>
        <w:tc>
          <w:tcPr>
            <w:tcW w:w="1810" w:type="dxa"/>
            <w:shd w:val="clear" w:color="auto" w:fill="auto"/>
          </w:tcPr>
          <w:p w14:paraId="2F137889" w14:textId="77777777" w:rsidR="00A539F0" w:rsidRPr="00C8579C" w:rsidRDefault="00A539F0" w:rsidP="00011A1C">
            <w:pPr>
              <w:keepNext/>
              <w:keepLines/>
              <w:jc w:val="both"/>
              <w:rPr>
                <w:rFonts w:ascii="Tahoma" w:hAnsi="Tahoma" w:cs="Tahoma"/>
                <w:b/>
              </w:rPr>
            </w:pPr>
          </w:p>
        </w:tc>
      </w:tr>
      <w:tr w:rsidR="00A539F0" w:rsidRPr="00C8579C" w14:paraId="5265F899" w14:textId="77777777" w:rsidTr="003C0E5D">
        <w:tc>
          <w:tcPr>
            <w:tcW w:w="534" w:type="dxa"/>
            <w:shd w:val="clear" w:color="auto" w:fill="auto"/>
          </w:tcPr>
          <w:p w14:paraId="43F6DC1C" w14:textId="77777777" w:rsidR="00A539F0" w:rsidRPr="00C8579C" w:rsidRDefault="00A539F0" w:rsidP="00011A1C">
            <w:pPr>
              <w:keepNext/>
              <w:keepLines/>
              <w:jc w:val="both"/>
              <w:rPr>
                <w:rFonts w:ascii="Tahoma" w:hAnsi="Tahoma" w:cs="Tahoma"/>
                <w:b/>
              </w:rPr>
            </w:pPr>
            <w:r w:rsidRPr="00C8579C">
              <w:rPr>
                <w:rFonts w:ascii="Tahoma" w:hAnsi="Tahoma" w:cs="Tahoma"/>
                <w:b/>
              </w:rPr>
              <w:t>2.</w:t>
            </w:r>
          </w:p>
        </w:tc>
        <w:tc>
          <w:tcPr>
            <w:tcW w:w="3402" w:type="dxa"/>
            <w:shd w:val="clear" w:color="auto" w:fill="auto"/>
          </w:tcPr>
          <w:p w14:paraId="7066F0F7" w14:textId="77777777" w:rsidR="00A539F0" w:rsidRPr="00C8579C" w:rsidRDefault="00A539F0" w:rsidP="00011A1C">
            <w:pPr>
              <w:keepNext/>
              <w:keepLines/>
              <w:jc w:val="both"/>
              <w:rPr>
                <w:rFonts w:ascii="Tahoma" w:hAnsi="Tahoma" w:cs="Tahoma"/>
                <w:b/>
              </w:rPr>
            </w:pPr>
          </w:p>
        </w:tc>
        <w:tc>
          <w:tcPr>
            <w:tcW w:w="3685" w:type="dxa"/>
            <w:shd w:val="clear" w:color="auto" w:fill="auto"/>
          </w:tcPr>
          <w:p w14:paraId="383728EB" w14:textId="77777777" w:rsidR="00A539F0" w:rsidRPr="00C8579C" w:rsidRDefault="00A539F0" w:rsidP="00011A1C">
            <w:pPr>
              <w:keepNext/>
              <w:keepLines/>
              <w:jc w:val="both"/>
              <w:rPr>
                <w:rFonts w:ascii="Tahoma" w:hAnsi="Tahoma" w:cs="Tahoma"/>
                <w:b/>
              </w:rPr>
            </w:pPr>
          </w:p>
        </w:tc>
        <w:tc>
          <w:tcPr>
            <w:tcW w:w="1810" w:type="dxa"/>
            <w:shd w:val="clear" w:color="auto" w:fill="auto"/>
          </w:tcPr>
          <w:p w14:paraId="37299C82" w14:textId="77777777" w:rsidR="00A539F0" w:rsidRPr="00C8579C" w:rsidRDefault="00A539F0" w:rsidP="00011A1C">
            <w:pPr>
              <w:keepNext/>
              <w:keepLines/>
              <w:jc w:val="both"/>
              <w:rPr>
                <w:rFonts w:ascii="Tahoma" w:hAnsi="Tahoma" w:cs="Tahoma"/>
                <w:b/>
              </w:rPr>
            </w:pPr>
          </w:p>
        </w:tc>
      </w:tr>
      <w:tr w:rsidR="00A539F0" w:rsidRPr="00C8579C" w14:paraId="23FDE551" w14:textId="77777777" w:rsidTr="003C0E5D">
        <w:tc>
          <w:tcPr>
            <w:tcW w:w="534" w:type="dxa"/>
            <w:shd w:val="clear" w:color="auto" w:fill="auto"/>
          </w:tcPr>
          <w:p w14:paraId="2CFEE977" w14:textId="77777777" w:rsidR="00A539F0" w:rsidRPr="00C8579C" w:rsidRDefault="00A539F0" w:rsidP="00011A1C">
            <w:pPr>
              <w:keepNext/>
              <w:keepLines/>
              <w:jc w:val="both"/>
              <w:rPr>
                <w:rFonts w:ascii="Tahoma" w:hAnsi="Tahoma" w:cs="Tahoma"/>
                <w:b/>
              </w:rPr>
            </w:pPr>
            <w:r w:rsidRPr="00C8579C">
              <w:rPr>
                <w:rFonts w:ascii="Tahoma" w:hAnsi="Tahoma" w:cs="Tahoma"/>
                <w:b/>
              </w:rPr>
              <w:t>3.</w:t>
            </w:r>
          </w:p>
        </w:tc>
        <w:tc>
          <w:tcPr>
            <w:tcW w:w="3402" w:type="dxa"/>
            <w:shd w:val="clear" w:color="auto" w:fill="auto"/>
          </w:tcPr>
          <w:p w14:paraId="4A4F3294" w14:textId="77777777" w:rsidR="00A539F0" w:rsidRPr="00C8579C" w:rsidRDefault="00A539F0" w:rsidP="00011A1C">
            <w:pPr>
              <w:keepNext/>
              <w:keepLines/>
              <w:jc w:val="both"/>
              <w:rPr>
                <w:rFonts w:ascii="Tahoma" w:hAnsi="Tahoma" w:cs="Tahoma"/>
                <w:b/>
              </w:rPr>
            </w:pPr>
          </w:p>
        </w:tc>
        <w:tc>
          <w:tcPr>
            <w:tcW w:w="3685" w:type="dxa"/>
            <w:shd w:val="clear" w:color="auto" w:fill="auto"/>
          </w:tcPr>
          <w:p w14:paraId="5B542205" w14:textId="77777777" w:rsidR="00A539F0" w:rsidRPr="00C8579C" w:rsidRDefault="00A539F0" w:rsidP="00011A1C">
            <w:pPr>
              <w:keepNext/>
              <w:keepLines/>
              <w:jc w:val="both"/>
              <w:rPr>
                <w:rFonts w:ascii="Tahoma" w:hAnsi="Tahoma" w:cs="Tahoma"/>
                <w:b/>
              </w:rPr>
            </w:pPr>
          </w:p>
        </w:tc>
        <w:tc>
          <w:tcPr>
            <w:tcW w:w="1810" w:type="dxa"/>
            <w:shd w:val="clear" w:color="auto" w:fill="auto"/>
          </w:tcPr>
          <w:p w14:paraId="45A9F3E1" w14:textId="77777777" w:rsidR="00A539F0" w:rsidRPr="00C8579C" w:rsidRDefault="00A539F0" w:rsidP="00011A1C">
            <w:pPr>
              <w:keepNext/>
              <w:keepLines/>
              <w:jc w:val="both"/>
              <w:rPr>
                <w:rFonts w:ascii="Tahoma" w:hAnsi="Tahoma" w:cs="Tahoma"/>
                <w:b/>
              </w:rPr>
            </w:pPr>
          </w:p>
        </w:tc>
      </w:tr>
      <w:tr w:rsidR="00A539F0" w:rsidRPr="00C8579C" w14:paraId="76EA9430" w14:textId="77777777" w:rsidTr="003C0E5D">
        <w:tc>
          <w:tcPr>
            <w:tcW w:w="534" w:type="dxa"/>
            <w:shd w:val="clear" w:color="auto" w:fill="auto"/>
          </w:tcPr>
          <w:p w14:paraId="5E532173" w14:textId="77777777" w:rsidR="00A539F0" w:rsidRPr="00C8579C" w:rsidRDefault="00A539F0" w:rsidP="00011A1C">
            <w:pPr>
              <w:keepNext/>
              <w:keepLines/>
              <w:jc w:val="both"/>
              <w:rPr>
                <w:rFonts w:ascii="Tahoma" w:hAnsi="Tahoma" w:cs="Tahoma"/>
                <w:b/>
              </w:rPr>
            </w:pPr>
            <w:r w:rsidRPr="00C8579C">
              <w:rPr>
                <w:rFonts w:ascii="Tahoma" w:hAnsi="Tahoma" w:cs="Tahoma"/>
                <w:b/>
              </w:rPr>
              <w:t>…</w:t>
            </w:r>
          </w:p>
        </w:tc>
        <w:tc>
          <w:tcPr>
            <w:tcW w:w="3402" w:type="dxa"/>
            <w:shd w:val="clear" w:color="auto" w:fill="auto"/>
          </w:tcPr>
          <w:p w14:paraId="36372E7E" w14:textId="77777777" w:rsidR="00A539F0" w:rsidRPr="00C8579C" w:rsidRDefault="00A539F0" w:rsidP="00011A1C">
            <w:pPr>
              <w:keepNext/>
              <w:keepLines/>
              <w:jc w:val="both"/>
              <w:rPr>
                <w:rFonts w:ascii="Tahoma" w:hAnsi="Tahoma" w:cs="Tahoma"/>
                <w:b/>
              </w:rPr>
            </w:pPr>
          </w:p>
        </w:tc>
        <w:tc>
          <w:tcPr>
            <w:tcW w:w="3685" w:type="dxa"/>
            <w:shd w:val="clear" w:color="auto" w:fill="auto"/>
          </w:tcPr>
          <w:p w14:paraId="7DFF58F5" w14:textId="77777777" w:rsidR="00A539F0" w:rsidRPr="00C8579C" w:rsidRDefault="00A539F0" w:rsidP="00011A1C">
            <w:pPr>
              <w:keepNext/>
              <w:keepLines/>
              <w:jc w:val="both"/>
              <w:rPr>
                <w:rFonts w:ascii="Tahoma" w:hAnsi="Tahoma" w:cs="Tahoma"/>
                <w:b/>
              </w:rPr>
            </w:pPr>
          </w:p>
        </w:tc>
        <w:tc>
          <w:tcPr>
            <w:tcW w:w="1810" w:type="dxa"/>
            <w:shd w:val="clear" w:color="auto" w:fill="auto"/>
          </w:tcPr>
          <w:p w14:paraId="4804B041" w14:textId="77777777" w:rsidR="00A539F0" w:rsidRPr="00C8579C" w:rsidRDefault="00A539F0" w:rsidP="00011A1C">
            <w:pPr>
              <w:keepNext/>
              <w:keepLines/>
              <w:jc w:val="both"/>
              <w:rPr>
                <w:rFonts w:ascii="Tahoma" w:hAnsi="Tahoma" w:cs="Tahoma"/>
                <w:b/>
              </w:rPr>
            </w:pPr>
          </w:p>
        </w:tc>
      </w:tr>
    </w:tbl>
    <w:p w14:paraId="2043E8D4" w14:textId="77777777" w:rsidR="00A539F0" w:rsidRPr="00C8579C" w:rsidRDefault="00A539F0" w:rsidP="00011A1C">
      <w:pPr>
        <w:keepNext/>
        <w:keepLines/>
        <w:jc w:val="both"/>
        <w:rPr>
          <w:rFonts w:ascii="Tahoma" w:hAnsi="Tahoma" w:cs="Tahoma"/>
          <w:b/>
        </w:rPr>
      </w:pPr>
    </w:p>
    <w:p w14:paraId="6847DC5D" w14:textId="77777777" w:rsidR="00D6227E" w:rsidRPr="00C8579C" w:rsidRDefault="00D6227E" w:rsidP="00011A1C">
      <w:pPr>
        <w:keepNext/>
        <w:keepLines/>
        <w:jc w:val="both"/>
        <w:rPr>
          <w:rFonts w:ascii="Tahoma" w:hAnsi="Tahoma" w:cs="Tahoma"/>
          <w:b/>
        </w:rPr>
      </w:pPr>
    </w:p>
    <w:p w14:paraId="27DDC356" w14:textId="77777777" w:rsidR="00D6227E" w:rsidRPr="00C8579C" w:rsidRDefault="00D6227E" w:rsidP="00011A1C">
      <w:pPr>
        <w:keepNext/>
        <w:keepLines/>
        <w:jc w:val="both"/>
        <w:rPr>
          <w:rFonts w:ascii="Tahoma" w:hAnsi="Tahoma" w:cs="Tahoma"/>
          <w:b/>
        </w:rPr>
      </w:pPr>
    </w:p>
    <w:p w14:paraId="019B9522" w14:textId="77777777" w:rsidR="00D6227E" w:rsidRPr="00C8579C" w:rsidRDefault="00D6227E" w:rsidP="00011A1C">
      <w:pPr>
        <w:keepNext/>
        <w:keepLines/>
        <w:jc w:val="both"/>
        <w:rPr>
          <w:rFonts w:ascii="Tahoma" w:hAnsi="Tahoma" w:cs="Tahoma"/>
          <w:b/>
        </w:rPr>
      </w:pPr>
    </w:p>
    <w:p w14:paraId="48B4F97D" w14:textId="77777777" w:rsidR="00D6227E" w:rsidRDefault="00D6227E" w:rsidP="00011A1C">
      <w:pPr>
        <w:keepNext/>
        <w:keepLines/>
        <w:jc w:val="both"/>
        <w:rPr>
          <w:rFonts w:ascii="Tahoma" w:hAnsi="Tahoma" w:cs="Tahoma"/>
          <w:b/>
        </w:rPr>
      </w:pPr>
    </w:p>
    <w:p w14:paraId="61D41CD5" w14:textId="77777777" w:rsidR="0084247C" w:rsidRPr="00C8579C" w:rsidRDefault="0084247C" w:rsidP="00011A1C">
      <w:pPr>
        <w:keepNext/>
        <w:keepLines/>
        <w:jc w:val="both"/>
        <w:rPr>
          <w:rFonts w:ascii="Tahoma" w:hAnsi="Tahoma" w:cs="Tahoma"/>
          <w:b/>
        </w:rPr>
      </w:pPr>
    </w:p>
    <w:p w14:paraId="2162F651" w14:textId="400771D1" w:rsidR="00D6227E" w:rsidRDefault="00D6227E" w:rsidP="00011A1C">
      <w:pPr>
        <w:keepNext/>
        <w:keepLines/>
        <w:jc w:val="both"/>
        <w:rPr>
          <w:rFonts w:ascii="Tahoma" w:hAnsi="Tahoma" w:cs="Tahoma"/>
          <w:b/>
        </w:rPr>
      </w:pPr>
    </w:p>
    <w:p w14:paraId="78A64713" w14:textId="4C28650A" w:rsidR="00C00614" w:rsidRDefault="00C00614" w:rsidP="00011A1C">
      <w:pPr>
        <w:keepNext/>
        <w:keepLines/>
        <w:jc w:val="both"/>
        <w:rPr>
          <w:rFonts w:ascii="Tahoma" w:hAnsi="Tahoma" w:cs="Tahoma"/>
          <w:b/>
        </w:rPr>
      </w:pPr>
    </w:p>
    <w:p w14:paraId="44B92140" w14:textId="77777777" w:rsidR="00C00614" w:rsidRPr="00C8579C" w:rsidRDefault="00C00614" w:rsidP="00011A1C">
      <w:pPr>
        <w:keepNext/>
        <w:keepLines/>
        <w:jc w:val="both"/>
        <w:rPr>
          <w:rFonts w:ascii="Tahoma" w:hAnsi="Tahoma" w:cs="Tahoma"/>
          <w:b/>
        </w:rPr>
      </w:pPr>
    </w:p>
    <w:p w14:paraId="6C903A38" w14:textId="77777777" w:rsidR="00A539F0" w:rsidRPr="00C8579C" w:rsidRDefault="00A539F0" w:rsidP="00011A1C">
      <w:pPr>
        <w:keepNext/>
        <w:keepLines/>
        <w:jc w:val="both"/>
        <w:rPr>
          <w:rFonts w:ascii="Tahoma" w:hAnsi="Tahoma" w:cs="Tahoma"/>
        </w:rPr>
      </w:pPr>
      <w:r w:rsidRPr="00C8579C">
        <w:rPr>
          <w:rFonts w:ascii="Tahoma" w:hAnsi="Tahoma" w:cs="Tahoma"/>
          <w:b/>
        </w:rPr>
        <w:t>IZJAVLJAMO</w:t>
      </w:r>
      <w:r w:rsidRPr="00C8579C">
        <w:rPr>
          <w:rFonts w:ascii="Tahoma" w:hAnsi="Tahoma" w:cs="Tahoma"/>
        </w:rPr>
        <w:t xml:space="preserve">, da so skladno z določbami zakona, ki ureja gospodarske družbe, </w:t>
      </w:r>
      <w:r w:rsidRPr="00C8579C">
        <w:rPr>
          <w:rFonts w:ascii="Tahoma" w:hAnsi="Tahoma" w:cs="Tahoma"/>
          <w:u w:val="single"/>
        </w:rPr>
        <w:t>povezane družbe</w:t>
      </w:r>
      <w:r w:rsidRPr="00C8579C">
        <w:rPr>
          <w:rFonts w:ascii="Tahoma" w:hAnsi="Tahoma" w:cs="Tahoma"/>
        </w:rPr>
        <w:t xml:space="preserve"> z zgoraj navedenim </w:t>
      </w:r>
      <w:r w:rsidR="00D6227E" w:rsidRPr="00C8579C">
        <w:rPr>
          <w:rFonts w:ascii="Tahoma" w:hAnsi="Tahoma" w:cs="Tahoma"/>
        </w:rPr>
        <w:t>gospodarskim subjektom</w:t>
      </w:r>
      <w:r w:rsidRPr="00C8579C">
        <w:rPr>
          <w:rFonts w:ascii="Tahoma" w:hAnsi="Tahoma" w:cs="Tahoma"/>
        </w:rPr>
        <w:t>, naslednji gospodarski subjekti:</w:t>
      </w:r>
    </w:p>
    <w:p w14:paraId="74166A68" w14:textId="77777777" w:rsidR="00A539F0" w:rsidRPr="00C8579C" w:rsidRDefault="00A539F0" w:rsidP="00011A1C">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8"/>
        <w:gridCol w:w="1853"/>
      </w:tblGrid>
      <w:tr w:rsidR="00A539F0" w:rsidRPr="00C8579C" w14:paraId="2D955558" w14:textId="77777777" w:rsidTr="003C0E5D">
        <w:tc>
          <w:tcPr>
            <w:tcW w:w="533" w:type="dxa"/>
            <w:shd w:val="clear" w:color="auto" w:fill="auto"/>
          </w:tcPr>
          <w:p w14:paraId="1AFCFF8F" w14:textId="77777777" w:rsidR="00A539F0" w:rsidRPr="00C8579C" w:rsidRDefault="00A539F0" w:rsidP="00011A1C">
            <w:pPr>
              <w:keepNext/>
              <w:keepLines/>
              <w:jc w:val="both"/>
              <w:rPr>
                <w:rFonts w:ascii="Tahoma" w:hAnsi="Tahoma" w:cs="Tahoma"/>
                <w:b/>
              </w:rPr>
            </w:pPr>
            <w:r w:rsidRPr="00C8579C">
              <w:rPr>
                <w:rFonts w:ascii="Tahoma" w:hAnsi="Tahoma" w:cs="Tahoma"/>
                <w:b/>
              </w:rPr>
              <w:t>Št.</w:t>
            </w:r>
          </w:p>
        </w:tc>
        <w:tc>
          <w:tcPr>
            <w:tcW w:w="3376" w:type="dxa"/>
            <w:shd w:val="clear" w:color="auto" w:fill="auto"/>
          </w:tcPr>
          <w:p w14:paraId="76E4DA73" w14:textId="77777777" w:rsidR="00A539F0" w:rsidRPr="00C8579C" w:rsidRDefault="00A539F0" w:rsidP="00011A1C">
            <w:pPr>
              <w:keepNext/>
              <w:keepLines/>
              <w:jc w:val="both"/>
              <w:rPr>
                <w:rFonts w:ascii="Tahoma" w:hAnsi="Tahoma" w:cs="Tahoma"/>
                <w:b/>
              </w:rPr>
            </w:pPr>
            <w:r w:rsidRPr="00C8579C">
              <w:rPr>
                <w:rFonts w:ascii="Tahoma" w:hAnsi="Tahoma" w:cs="Tahoma"/>
                <w:b/>
              </w:rPr>
              <w:t xml:space="preserve">Naziv </w:t>
            </w:r>
          </w:p>
        </w:tc>
        <w:tc>
          <w:tcPr>
            <w:tcW w:w="3657" w:type="dxa"/>
            <w:shd w:val="clear" w:color="auto" w:fill="auto"/>
          </w:tcPr>
          <w:p w14:paraId="449D753F" w14:textId="77777777" w:rsidR="00A539F0" w:rsidRPr="00C8579C" w:rsidRDefault="00A539F0" w:rsidP="00011A1C">
            <w:pPr>
              <w:keepNext/>
              <w:keepLines/>
              <w:jc w:val="both"/>
              <w:rPr>
                <w:rFonts w:ascii="Tahoma" w:hAnsi="Tahoma" w:cs="Tahoma"/>
                <w:b/>
              </w:rPr>
            </w:pPr>
            <w:r w:rsidRPr="00C8579C">
              <w:rPr>
                <w:rFonts w:ascii="Tahoma" w:hAnsi="Tahoma" w:cs="Tahoma"/>
                <w:b/>
              </w:rPr>
              <w:t xml:space="preserve">Sedež </w:t>
            </w:r>
          </w:p>
        </w:tc>
        <w:tc>
          <w:tcPr>
            <w:tcW w:w="1865" w:type="dxa"/>
            <w:shd w:val="clear" w:color="auto" w:fill="auto"/>
          </w:tcPr>
          <w:p w14:paraId="67A7DB4F" w14:textId="77777777" w:rsidR="00A539F0" w:rsidRPr="00C8579C" w:rsidRDefault="00A539F0" w:rsidP="00011A1C">
            <w:pPr>
              <w:keepNext/>
              <w:keepLines/>
              <w:jc w:val="both"/>
              <w:rPr>
                <w:rFonts w:ascii="Tahoma" w:hAnsi="Tahoma" w:cs="Tahoma"/>
                <w:b/>
              </w:rPr>
            </w:pPr>
            <w:r w:rsidRPr="00C8579C">
              <w:rPr>
                <w:rFonts w:ascii="Tahoma" w:hAnsi="Tahoma" w:cs="Tahoma"/>
                <w:b/>
              </w:rPr>
              <w:t>Matična številka</w:t>
            </w:r>
          </w:p>
        </w:tc>
      </w:tr>
      <w:tr w:rsidR="00A539F0" w:rsidRPr="00C8579C" w14:paraId="313B2D8A" w14:textId="77777777" w:rsidTr="003C0E5D">
        <w:tc>
          <w:tcPr>
            <w:tcW w:w="533" w:type="dxa"/>
            <w:shd w:val="clear" w:color="auto" w:fill="auto"/>
          </w:tcPr>
          <w:p w14:paraId="54F7DD2B" w14:textId="77777777" w:rsidR="00A539F0" w:rsidRPr="00C8579C" w:rsidRDefault="00A539F0" w:rsidP="00011A1C">
            <w:pPr>
              <w:keepNext/>
              <w:keepLines/>
              <w:jc w:val="both"/>
              <w:rPr>
                <w:rFonts w:ascii="Tahoma" w:hAnsi="Tahoma" w:cs="Tahoma"/>
                <w:b/>
              </w:rPr>
            </w:pPr>
            <w:r w:rsidRPr="00C8579C">
              <w:rPr>
                <w:rFonts w:ascii="Tahoma" w:hAnsi="Tahoma" w:cs="Tahoma"/>
                <w:b/>
              </w:rPr>
              <w:t>1.</w:t>
            </w:r>
          </w:p>
        </w:tc>
        <w:tc>
          <w:tcPr>
            <w:tcW w:w="3376" w:type="dxa"/>
            <w:shd w:val="clear" w:color="auto" w:fill="auto"/>
          </w:tcPr>
          <w:p w14:paraId="43ECB069" w14:textId="77777777" w:rsidR="00A539F0" w:rsidRPr="00C8579C" w:rsidRDefault="00A539F0" w:rsidP="00011A1C">
            <w:pPr>
              <w:keepNext/>
              <w:keepLines/>
              <w:jc w:val="both"/>
              <w:rPr>
                <w:rFonts w:ascii="Tahoma" w:hAnsi="Tahoma" w:cs="Tahoma"/>
                <w:b/>
              </w:rPr>
            </w:pPr>
          </w:p>
        </w:tc>
        <w:tc>
          <w:tcPr>
            <w:tcW w:w="3657" w:type="dxa"/>
            <w:shd w:val="clear" w:color="auto" w:fill="auto"/>
          </w:tcPr>
          <w:p w14:paraId="6A38744C" w14:textId="77777777" w:rsidR="00A539F0" w:rsidRPr="00C8579C" w:rsidRDefault="00A539F0" w:rsidP="00011A1C">
            <w:pPr>
              <w:keepNext/>
              <w:keepLines/>
              <w:jc w:val="both"/>
              <w:rPr>
                <w:rFonts w:ascii="Tahoma" w:hAnsi="Tahoma" w:cs="Tahoma"/>
                <w:b/>
              </w:rPr>
            </w:pPr>
          </w:p>
        </w:tc>
        <w:tc>
          <w:tcPr>
            <w:tcW w:w="1865" w:type="dxa"/>
            <w:shd w:val="clear" w:color="auto" w:fill="auto"/>
          </w:tcPr>
          <w:p w14:paraId="12D284BE" w14:textId="77777777" w:rsidR="00A539F0" w:rsidRPr="00C8579C" w:rsidRDefault="00A539F0" w:rsidP="00011A1C">
            <w:pPr>
              <w:keepNext/>
              <w:keepLines/>
              <w:jc w:val="both"/>
              <w:rPr>
                <w:rFonts w:ascii="Tahoma" w:hAnsi="Tahoma" w:cs="Tahoma"/>
                <w:b/>
              </w:rPr>
            </w:pPr>
          </w:p>
        </w:tc>
      </w:tr>
      <w:tr w:rsidR="00A539F0" w:rsidRPr="00C8579C" w14:paraId="2978853A" w14:textId="77777777" w:rsidTr="003C0E5D">
        <w:tc>
          <w:tcPr>
            <w:tcW w:w="533" w:type="dxa"/>
            <w:shd w:val="clear" w:color="auto" w:fill="auto"/>
          </w:tcPr>
          <w:p w14:paraId="464EC9AB" w14:textId="77777777" w:rsidR="00A539F0" w:rsidRPr="00C8579C" w:rsidRDefault="00A539F0" w:rsidP="00011A1C">
            <w:pPr>
              <w:keepNext/>
              <w:keepLines/>
              <w:jc w:val="both"/>
              <w:rPr>
                <w:rFonts w:ascii="Tahoma" w:hAnsi="Tahoma" w:cs="Tahoma"/>
                <w:b/>
              </w:rPr>
            </w:pPr>
            <w:r w:rsidRPr="00C8579C">
              <w:rPr>
                <w:rFonts w:ascii="Tahoma" w:hAnsi="Tahoma" w:cs="Tahoma"/>
                <w:b/>
              </w:rPr>
              <w:t>2.</w:t>
            </w:r>
          </w:p>
        </w:tc>
        <w:tc>
          <w:tcPr>
            <w:tcW w:w="3376" w:type="dxa"/>
            <w:shd w:val="clear" w:color="auto" w:fill="auto"/>
          </w:tcPr>
          <w:p w14:paraId="579B8A59" w14:textId="77777777" w:rsidR="00A539F0" w:rsidRPr="00C8579C" w:rsidRDefault="00A539F0" w:rsidP="00011A1C">
            <w:pPr>
              <w:keepNext/>
              <w:keepLines/>
              <w:jc w:val="both"/>
              <w:rPr>
                <w:rFonts w:ascii="Tahoma" w:hAnsi="Tahoma" w:cs="Tahoma"/>
                <w:b/>
              </w:rPr>
            </w:pPr>
          </w:p>
        </w:tc>
        <w:tc>
          <w:tcPr>
            <w:tcW w:w="3657" w:type="dxa"/>
            <w:shd w:val="clear" w:color="auto" w:fill="auto"/>
          </w:tcPr>
          <w:p w14:paraId="05176163" w14:textId="77777777" w:rsidR="00A539F0" w:rsidRPr="00C8579C" w:rsidRDefault="00A539F0" w:rsidP="00011A1C">
            <w:pPr>
              <w:keepNext/>
              <w:keepLines/>
              <w:jc w:val="both"/>
              <w:rPr>
                <w:rFonts w:ascii="Tahoma" w:hAnsi="Tahoma" w:cs="Tahoma"/>
                <w:b/>
              </w:rPr>
            </w:pPr>
          </w:p>
        </w:tc>
        <w:tc>
          <w:tcPr>
            <w:tcW w:w="1865" w:type="dxa"/>
            <w:shd w:val="clear" w:color="auto" w:fill="auto"/>
          </w:tcPr>
          <w:p w14:paraId="6CFFB967" w14:textId="77777777" w:rsidR="00A539F0" w:rsidRPr="00C8579C" w:rsidRDefault="00A539F0" w:rsidP="00011A1C">
            <w:pPr>
              <w:keepNext/>
              <w:keepLines/>
              <w:jc w:val="both"/>
              <w:rPr>
                <w:rFonts w:ascii="Tahoma" w:hAnsi="Tahoma" w:cs="Tahoma"/>
                <w:b/>
              </w:rPr>
            </w:pPr>
          </w:p>
        </w:tc>
      </w:tr>
      <w:tr w:rsidR="00A539F0" w:rsidRPr="00C8579C" w14:paraId="1EA39E68" w14:textId="77777777" w:rsidTr="003C0E5D">
        <w:tc>
          <w:tcPr>
            <w:tcW w:w="533" w:type="dxa"/>
            <w:shd w:val="clear" w:color="auto" w:fill="auto"/>
          </w:tcPr>
          <w:p w14:paraId="0F9BCFA0" w14:textId="77777777" w:rsidR="00A539F0" w:rsidRPr="00C8579C" w:rsidRDefault="00A539F0" w:rsidP="00011A1C">
            <w:pPr>
              <w:keepNext/>
              <w:keepLines/>
              <w:jc w:val="both"/>
              <w:rPr>
                <w:rFonts w:ascii="Tahoma" w:hAnsi="Tahoma" w:cs="Tahoma"/>
                <w:b/>
              </w:rPr>
            </w:pPr>
            <w:r w:rsidRPr="00C8579C">
              <w:rPr>
                <w:rFonts w:ascii="Tahoma" w:hAnsi="Tahoma" w:cs="Tahoma"/>
                <w:b/>
              </w:rPr>
              <w:t>3.</w:t>
            </w:r>
          </w:p>
        </w:tc>
        <w:tc>
          <w:tcPr>
            <w:tcW w:w="3376" w:type="dxa"/>
            <w:shd w:val="clear" w:color="auto" w:fill="auto"/>
          </w:tcPr>
          <w:p w14:paraId="6778E086" w14:textId="77777777" w:rsidR="00A539F0" w:rsidRPr="00C8579C" w:rsidRDefault="00A539F0" w:rsidP="00011A1C">
            <w:pPr>
              <w:keepNext/>
              <w:keepLines/>
              <w:jc w:val="both"/>
              <w:rPr>
                <w:rFonts w:ascii="Tahoma" w:hAnsi="Tahoma" w:cs="Tahoma"/>
                <w:b/>
              </w:rPr>
            </w:pPr>
          </w:p>
        </w:tc>
        <w:tc>
          <w:tcPr>
            <w:tcW w:w="3657" w:type="dxa"/>
            <w:shd w:val="clear" w:color="auto" w:fill="auto"/>
          </w:tcPr>
          <w:p w14:paraId="234A65C0" w14:textId="77777777" w:rsidR="00A539F0" w:rsidRPr="00C8579C" w:rsidRDefault="00A539F0" w:rsidP="00011A1C">
            <w:pPr>
              <w:keepNext/>
              <w:keepLines/>
              <w:jc w:val="both"/>
              <w:rPr>
                <w:rFonts w:ascii="Tahoma" w:hAnsi="Tahoma" w:cs="Tahoma"/>
                <w:b/>
              </w:rPr>
            </w:pPr>
          </w:p>
        </w:tc>
        <w:tc>
          <w:tcPr>
            <w:tcW w:w="1865" w:type="dxa"/>
            <w:shd w:val="clear" w:color="auto" w:fill="auto"/>
          </w:tcPr>
          <w:p w14:paraId="782E2DE5" w14:textId="77777777" w:rsidR="00A539F0" w:rsidRPr="00C8579C" w:rsidRDefault="00A539F0" w:rsidP="00011A1C">
            <w:pPr>
              <w:keepNext/>
              <w:keepLines/>
              <w:jc w:val="both"/>
              <w:rPr>
                <w:rFonts w:ascii="Tahoma" w:hAnsi="Tahoma" w:cs="Tahoma"/>
                <w:b/>
              </w:rPr>
            </w:pPr>
          </w:p>
        </w:tc>
      </w:tr>
      <w:tr w:rsidR="00A539F0" w:rsidRPr="00C8579C" w14:paraId="285FE6D9" w14:textId="77777777" w:rsidTr="003C0E5D">
        <w:tc>
          <w:tcPr>
            <w:tcW w:w="533" w:type="dxa"/>
            <w:shd w:val="clear" w:color="auto" w:fill="auto"/>
          </w:tcPr>
          <w:p w14:paraId="0600CB22" w14:textId="77777777" w:rsidR="00A539F0" w:rsidRPr="00C8579C" w:rsidRDefault="00A539F0" w:rsidP="00011A1C">
            <w:pPr>
              <w:keepNext/>
              <w:keepLines/>
              <w:jc w:val="both"/>
              <w:rPr>
                <w:rFonts w:ascii="Tahoma" w:hAnsi="Tahoma" w:cs="Tahoma"/>
                <w:b/>
              </w:rPr>
            </w:pPr>
            <w:r w:rsidRPr="00C8579C">
              <w:rPr>
                <w:rFonts w:ascii="Tahoma" w:hAnsi="Tahoma" w:cs="Tahoma"/>
                <w:b/>
              </w:rPr>
              <w:t>….</w:t>
            </w:r>
          </w:p>
        </w:tc>
        <w:tc>
          <w:tcPr>
            <w:tcW w:w="3376" w:type="dxa"/>
            <w:shd w:val="clear" w:color="auto" w:fill="auto"/>
          </w:tcPr>
          <w:p w14:paraId="677D9889" w14:textId="77777777" w:rsidR="00A539F0" w:rsidRPr="00C8579C" w:rsidRDefault="00A539F0" w:rsidP="00011A1C">
            <w:pPr>
              <w:keepNext/>
              <w:keepLines/>
              <w:jc w:val="both"/>
              <w:rPr>
                <w:rFonts w:ascii="Tahoma" w:hAnsi="Tahoma" w:cs="Tahoma"/>
                <w:b/>
              </w:rPr>
            </w:pPr>
          </w:p>
        </w:tc>
        <w:tc>
          <w:tcPr>
            <w:tcW w:w="3657" w:type="dxa"/>
            <w:shd w:val="clear" w:color="auto" w:fill="auto"/>
          </w:tcPr>
          <w:p w14:paraId="5851C105" w14:textId="77777777" w:rsidR="00A539F0" w:rsidRPr="00C8579C" w:rsidRDefault="00A539F0" w:rsidP="00011A1C">
            <w:pPr>
              <w:keepNext/>
              <w:keepLines/>
              <w:jc w:val="both"/>
              <w:rPr>
                <w:rFonts w:ascii="Tahoma" w:hAnsi="Tahoma" w:cs="Tahoma"/>
                <w:b/>
              </w:rPr>
            </w:pPr>
          </w:p>
        </w:tc>
        <w:tc>
          <w:tcPr>
            <w:tcW w:w="1865" w:type="dxa"/>
            <w:shd w:val="clear" w:color="auto" w:fill="auto"/>
          </w:tcPr>
          <w:p w14:paraId="5366C351" w14:textId="77777777" w:rsidR="00A539F0" w:rsidRPr="00C8579C" w:rsidRDefault="00A539F0" w:rsidP="00011A1C">
            <w:pPr>
              <w:keepNext/>
              <w:keepLines/>
              <w:jc w:val="both"/>
              <w:rPr>
                <w:rFonts w:ascii="Tahoma" w:hAnsi="Tahoma" w:cs="Tahoma"/>
                <w:b/>
              </w:rPr>
            </w:pPr>
          </w:p>
        </w:tc>
      </w:tr>
    </w:tbl>
    <w:p w14:paraId="0227E64E" w14:textId="77777777" w:rsidR="00890C57" w:rsidRPr="00C8579C" w:rsidRDefault="00890C57" w:rsidP="00011A1C">
      <w:pPr>
        <w:keepNext/>
        <w:keepLines/>
        <w:jc w:val="both"/>
        <w:rPr>
          <w:rFonts w:ascii="Tahoma" w:hAnsi="Tahoma" w:cs="Tahoma"/>
        </w:rPr>
      </w:pPr>
    </w:p>
    <w:p w14:paraId="4FBAFF26" w14:textId="77777777" w:rsidR="00A539F0" w:rsidRPr="00C8579C" w:rsidRDefault="00A539F0" w:rsidP="00011A1C">
      <w:pPr>
        <w:keepNext/>
        <w:keepLines/>
        <w:jc w:val="both"/>
        <w:rPr>
          <w:rFonts w:ascii="Tahoma" w:hAnsi="Tahoma" w:cs="Tahoma"/>
        </w:rPr>
      </w:pPr>
      <w:r w:rsidRPr="00C8579C">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53DB3337" w14:textId="77777777" w:rsidR="00A539F0" w:rsidRPr="00C8579C" w:rsidRDefault="00A539F0" w:rsidP="00011A1C">
      <w:pPr>
        <w:keepNext/>
        <w:keepLines/>
        <w:jc w:val="both"/>
        <w:rPr>
          <w:rFonts w:ascii="Tahoma" w:hAnsi="Tahoma" w:cs="Tahoma"/>
        </w:rPr>
      </w:pPr>
    </w:p>
    <w:p w14:paraId="1B48B0BB" w14:textId="77777777" w:rsidR="00A539F0" w:rsidRPr="00C8579C" w:rsidRDefault="00A539F0" w:rsidP="00011A1C">
      <w:pPr>
        <w:keepNext/>
        <w:keepLines/>
        <w:jc w:val="both"/>
        <w:rPr>
          <w:rFonts w:ascii="Tahoma" w:hAnsi="Tahoma" w:cs="Tahoma"/>
        </w:rPr>
      </w:pPr>
      <w:r w:rsidRPr="00C8579C">
        <w:rPr>
          <w:rFonts w:ascii="Tahoma" w:hAnsi="Tahoma" w:cs="Tahoma"/>
        </w:rPr>
        <w:t>S podpisom te izjave jamčim za točnost in resničnost podatkov ter se zavedam, da je okvirni sporazuma v primeru lažne izjave ali neresničnih podatkov o dejstvih v izjavi ničen. Zavezujem se, da bom naročnika obvestil o vsaki spremembi posredovanih podatkov.</w:t>
      </w:r>
    </w:p>
    <w:p w14:paraId="4EB0B10D" w14:textId="77777777" w:rsidR="00A539F0" w:rsidRPr="00C8579C" w:rsidRDefault="00A539F0" w:rsidP="00011A1C">
      <w:pPr>
        <w:keepNext/>
        <w:keepLines/>
        <w:jc w:val="both"/>
        <w:rPr>
          <w:rFonts w:ascii="Tahoma" w:hAnsi="Tahoma" w:cs="Tahoma"/>
          <w:b/>
        </w:rPr>
      </w:pPr>
    </w:p>
    <w:p w14:paraId="6B85259F" w14:textId="77777777" w:rsidR="00A539F0" w:rsidRPr="00C8579C" w:rsidRDefault="00A539F0" w:rsidP="00011A1C">
      <w:pPr>
        <w:keepNext/>
        <w:keepLines/>
        <w:jc w:val="both"/>
        <w:rPr>
          <w:rFonts w:ascii="Tahoma" w:hAnsi="Tahoma" w:cs="Tahoma"/>
          <w:i/>
          <w:u w:val="single"/>
        </w:rPr>
      </w:pPr>
    </w:p>
    <w:p w14:paraId="6E014629" w14:textId="77777777" w:rsidR="00A539F0" w:rsidRPr="00C8579C" w:rsidRDefault="00A539F0" w:rsidP="00011A1C">
      <w:pPr>
        <w:keepNext/>
        <w:keepLines/>
        <w:jc w:val="both"/>
        <w:rPr>
          <w:rFonts w:ascii="Tahoma" w:hAnsi="Tahoma" w:cs="Tahoma"/>
          <w:i/>
          <w:u w:val="single"/>
        </w:rPr>
      </w:pPr>
      <w:r w:rsidRPr="00C8579C">
        <w:rPr>
          <w:rFonts w:ascii="Tahoma" w:hAnsi="Tahoma" w:cs="Tahoma"/>
          <w:i/>
          <w:u w:val="single"/>
        </w:rPr>
        <w:t>Vse izjave podajamo pod kazensko in materialno odgovornostjo.</w:t>
      </w:r>
    </w:p>
    <w:p w14:paraId="41ED8769" w14:textId="77777777" w:rsidR="00A539F0" w:rsidRPr="00C8579C" w:rsidRDefault="00A539F0" w:rsidP="00011A1C">
      <w:pPr>
        <w:keepNext/>
        <w:keepLines/>
        <w:jc w:val="both"/>
        <w:rPr>
          <w:rFonts w:ascii="Tahoma" w:hAnsi="Tahoma" w:cs="Tahoma"/>
          <w:b/>
        </w:rPr>
      </w:pPr>
    </w:p>
    <w:p w14:paraId="50708C01" w14:textId="77777777" w:rsidR="00A539F0" w:rsidRPr="00C8579C" w:rsidRDefault="00A539F0" w:rsidP="00011A1C">
      <w:pPr>
        <w:keepNext/>
        <w:keepLines/>
        <w:jc w:val="both"/>
        <w:rPr>
          <w:rFonts w:ascii="Tahoma" w:hAnsi="Tahoma" w:cs="Tahoma"/>
          <w:b/>
        </w:rPr>
      </w:pPr>
    </w:p>
    <w:p w14:paraId="08B7D96F" w14:textId="77777777" w:rsidR="00A539F0" w:rsidRPr="00C8579C" w:rsidRDefault="00A539F0" w:rsidP="00011A1C">
      <w:pPr>
        <w:keepNext/>
        <w:keepLines/>
        <w:jc w:val="both"/>
        <w:rPr>
          <w:rFonts w:ascii="Tahoma" w:hAnsi="Tahoma" w:cs="Tahoma"/>
          <w:b/>
        </w:rPr>
      </w:pP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A539F0" w:rsidRPr="00C8579C" w14:paraId="4348E080" w14:textId="77777777" w:rsidTr="00A16DD0">
        <w:trPr>
          <w:trHeight w:val="235"/>
        </w:trPr>
        <w:tc>
          <w:tcPr>
            <w:tcW w:w="3402" w:type="dxa"/>
            <w:tcBorders>
              <w:bottom w:val="single" w:sz="4" w:space="0" w:color="auto"/>
            </w:tcBorders>
          </w:tcPr>
          <w:p w14:paraId="101D2D5A" w14:textId="77777777" w:rsidR="00A539F0" w:rsidRPr="00C8579C" w:rsidRDefault="00A539F0" w:rsidP="00011A1C">
            <w:pPr>
              <w:keepNext/>
              <w:keepLines/>
              <w:jc w:val="both"/>
              <w:rPr>
                <w:rFonts w:ascii="Tahoma" w:hAnsi="Tahoma" w:cs="Tahoma"/>
                <w:snapToGrid w:val="0"/>
                <w:color w:val="000000"/>
              </w:rPr>
            </w:pPr>
          </w:p>
        </w:tc>
        <w:tc>
          <w:tcPr>
            <w:tcW w:w="2552" w:type="dxa"/>
          </w:tcPr>
          <w:p w14:paraId="4A6187BF" w14:textId="77777777" w:rsidR="00A539F0" w:rsidRPr="00C8579C" w:rsidRDefault="00A539F0" w:rsidP="00011A1C">
            <w:pPr>
              <w:keepNext/>
              <w:keepLines/>
              <w:jc w:val="center"/>
              <w:rPr>
                <w:rFonts w:ascii="Tahoma" w:hAnsi="Tahoma" w:cs="Tahoma"/>
                <w:snapToGrid w:val="0"/>
                <w:color w:val="000000"/>
              </w:rPr>
            </w:pPr>
          </w:p>
        </w:tc>
        <w:tc>
          <w:tcPr>
            <w:tcW w:w="3119" w:type="dxa"/>
            <w:tcBorders>
              <w:bottom w:val="single" w:sz="4" w:space="0" w:color="auto"/>
            </w:tcBorders>
          </w:tcPr>
          <w:p w14:paraId="1AA1911E" w14:textId="77777777" w:rsidR="00A539F0" w:rsidRPr="00C8579C" w:rsidRDefault="00A539F0" w:rsidP="00011A1C">
            <w:pPr>
              <w:keepNext/>
              <w:keepLines/>
              <w:tabs>
                <w:tab w:val="left" w:pos="567"/>
                <w:tab w:val="num" w:pos="851"/>
                <w:tab w:val="left" w:pos="993"/>
              </w:tabs>
              <w:ind w:left="-30"/>
              <w:jc w:val="both"/>
              <w:rPr>
                <w:rFonts w:ascii="Tahoma" w:hAnsi="Tahoma" w:cs="Tahoma"/>
                <w:snapToGrid w:val="0"/>
                <w:color w:val="000000"/>
                <w:sz w:val="28"/>
              </w:rPr>
            </w:pPr>
          </w:p>
        </w:tc>
      </w:tr>
      <w:tr w:rsidR="00A539F0" w:rsidRPr="00C8579C" w14:paraId="601EEAAE" w14:textId="77777777" w:rsidTr="00A16DD0">
        <w:trPr>
          <w:trHeight w:val="235"/>
        </w:trPr>
        <w:tc>
          <w:tcPr>
            <w:tcW w:w="3402" w:type="dxa"/>
            <w:tcBorders>
              <w:top w:val="single" w:sz="4" w:space="0" w:color="auto"/>
            </w:tcBorders>
          </w:tcPr>
          <w:p w14:paraId="5DD9559B" w14:textId="77777777" w:rsidR="00A539F0" w:rsidRPr="00C8579C" w:rsidRDefault="00A539F0" w:rsidP="00011A1C">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75B6039B" w14:textId="77777777" w:rsidR="00A539F0" w:rsidRPr="00C8579C" w:rsidRDefault="00A539F0" w:rsidP="00011A1C">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119" w:type="dxa"/>
            <w:tcBorders>
              <w:top w:val="single" w:sz="4" w:space="0" w:color="auto"/>
            </w:tcBorders>
          </w:tcPr>
          <w:p w14:paraId="62B54B84" w14:textId="27291986" w:rsidR="00A539F0" w:rsidRPr="00C8579C" w:rsidRDefault="00A539F0" w:rsidP="00011A1C">
            <w:pPr>
              <w:keepNext/>
              <w:keepLines/>
              <w:ind w:left="-30"/>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Ime in priimek</w:t>
            </w:r>
            <w:r w:rsidR="003F7FCC" w:rsidRPr="00C8579C">
              <w:rPr>
                <w:rFonts w:ascii="Tahoma" w:hAnsi="Tahoma" w:cs="Tahoma"/>
                <w:snapToGrid w:val="0"/>
                <w:color w:val="000000"/>
              </w:rPr>
              <w:t xml:space="preserve"> </w:t>
            </w:r>
            <w:r w:rsidR="00FF7983">
              <w:rPr>
                <w:rFonts w:ascii="Tahoma" w:hAnsi="Tahoma" w:cs="Tahoma"/>
                <w:snapToGrid w:val="0"/>
                <w:color w:val="000000"/>
              </w:rPr>
              <w:t>ter</w:t>
            </w:r>
            <w:r w:rsidR="003F7FCC" w:rsidRPr="00C8579C">
              <w:rPr>
                <w:rFonts w:ascii="Tahoma" w:hAnsi="Tahoma" w:cs="Tahoma"/>
                <w:snapToGrid w:val="0"/>
                <w:color w:val="000000"/>
              </w:rPr>
              <w:t xml:space="preserve"> podpis </w:t>
            </w:r>
            <w:r w:rsidR="00697311">
              <w:rPr>
                <w:rFonts w:ascii="Tahoma" w:hAnsi="Tahoma" w:cs="Tahoma"/>
                <w:snapToGrid w:val="0"/>
                <w:color w:val="000000"/>
              </w:rPr>
              <w:t>predstavnika</w:t>
            </w:r>
            <w:r w:rsidR="00697311" w:rsidRPr="00C8579C">
              <w:rPr>
                <w:rFonts w:ascii="Tahoma" w:hAnsi="Tahoma" w:cs="Tahoma"/>
                <w:snapToGrid w:val="0"/>
                <w:color w:val="000000"/>
              </w:rPr>
              <w:t xml:space="preserve"> </w:t>
            </w:r>
            <w:r w:rsidR="009C60FD" w:rsidRPr="00C8579C">
              <w:rPr>
                <w:rFonts w:ascii="Tahoma" w:hAnsi="Tahoma" w:cs="Tahoma"/>
                <w:snapToGrid w:val="0"/>
                <w:color w:val="000000"/>
              </w:rPr>
              <w:t>ponudnika, partnerja, podizvajalca</w:t>
            </w:r>
            <w:r w:rsidRPr="00C8579C">
              <w:rPr>
                <w:rFonts w:ascii="Tahoma" w:hAnsi="Tahoma" w:cs="Tahoma"/>
                <w:snapToGrid w:val="0"/>
                <w:color w:val="000000"/>
              </w:rPr>
              <w:t>)</w:t>
            </w:r>
          </w:p>
        </w:tc>
      </w:tr>
    </w:tbl>
    <w:p w14:paraId="1D1E0C59" w14:textId="77777777" w:rsidR="00A539F0" w:rsidRPr="00C8579C" w:rsidRDefault="00A539F0" w:rsidP="00011A1C">
      <w:pPr>
        <w:keepNext/>
        <w:keepLines/>
        <w:tabs>
          <w:tab w:val="left" w:pos="284"/>
        </w:tabs>
        <w:jc w:val="both"/>
        <w:rPr>
          <w:rFonts w:ascii="Tahoma" w:hAnsi="Tahoma" w:cs="Tahoma"/>
        </w:rPr>
      </w:pPr>
    </w:p>
    <w:p w14:paraId="24CC84D4" w14:textId="77777777" w:rsidR="00A539F0" w:rsidRPr="00C8579C" w:rsidRDefault="00A539F0" w:rsidP="00011A1C">
      <w:pPr>
        <w:keepNext/>
        <w:keepLines/>
        <w:tabs>
          <w:tab w:val="left" w:pos="284"/>
        </w:tabs>
        <w:jc w:val="both"/>
        <w:rPr>
          <w:rFonts w:ascii="Tahoma" w:hAnsi="Tahoma" w:cs="Tahoma"/>
        </w:rPr>
      </w:pPr>
    </w:p>
    <w:p w14:paraId="55109254" w14:textId="77777777" w:rsidR="00A539F0" w:rsidRPr="00C8579C" w:rsidRDefault="00A539F0" w:rsidP="00011A1C">
      <w:pPr>
        <w:keepNext/>
        <w:keepLines/>
        <w:tabs>
          <w:tab w:val="left" w:pos="284"/>
        </w:tabs>
        <w:jc w:val="both"/>
        <w:rPr>
          <w:rFonts w:ascii="Tahoma" w:hAnsi="Tahoma" w:cs="Tahoma"/>
        </w:rPr>
      </w:pPr>
    </w:p>
    <w:p w14:paraId="77CA8E22" w14:textId="77777777" w:rsidR="00A539F0" w:rsidRPr="00C8579C" w:rsidRDefault="00A539F0" w:rsidP="00011A1C">
      <w:pPr>
        <w:keepNext/>
        <w:keepLines/>
        <w:tabs>
          <w:tab w:val="left" w:pos="284"/>
        </w:tabs>
        <w:jc w:val="both"/>
        <w:rPr>
          <w:rFonts w:ascii="Tahoma" w:hAnsi="Tahoma" w:cs="Tahoma"/>
        </w:rPr>
      </w:pPr>
    </w:p>
    <w:p w14:paraId="30BBA497" w14:textId="77777777" w:rsidR="00A539F0" w:rsidRPr="00C8579C" w:rsidRDefault="00A539F0" w:rsidP="00011A1C">
      <w:pPr>
        <w:keepNext/>
        <w:keepLines/>
        <w:tabs>
          <w:tab w:val="left" w:pos="284"/>
        </w:tabs>
        <w:jc w:val="both"/>
        <w:rPr>
          <w:rFonts w:ascii="Tahoma" w:hAnsi="Tahoma" w:cs="Tahoma"/>
        </w:rPr>
      </w:pPr>
    </w:p>
    <w:p w14:paraId="29A6009C" w14:textId="77777777" w:rsidR="00A539F0" w:rsidRPr="00C8579C" w:rsidRDefault="00A539F0" w:rsidP="00011A1C">
      <w:pPr>
        <w:keepNext/>
        <w:keepLines/>
        <w:tabs>
          <w:tab w:val="left" w:pos="284"/>
        </w:tabs>
        <w:jc w:val="both"/>
        <w:rPr>
          <w:rFonts w:ascii="Tahoma" w:hAnsi="Tahoma" w:cs="Tahoma"/>
        </w:rPr>
      </w:pPr>
    </w:p>
    <w:p w14:paraId="60722CA6" w14:textId="77777777" w:rsidR="00A539F0" w:rsidRPr="00C8579C" w:rsidRDefault="00A539F0" w:rsidP="00011A1C">
      <w:pPr>
        <w:keepNext/>
        <w:keepLines/>
        <w:tabs>
          <w:tab w:val="left" w:pos="284"/>
        </w:tabs>
        <w:jc w:val="both"/>
        <w:rPr>
          <w:rFonts w:ascii="Tahoma" w:hAnsi="Tahoma" w:cs="Tahoma"/>
          <w:i/>
        </w:rPr>
      </w:pPr>
      <w:r w:rsidRPr="00C8579C">
        <w:rPr>
          <w:rFonts w:ascii="Tahoma" w:hAnsi="Tahoma" w:cs="Tahoma"/>
          <w:b/>
          <w:i/>
        </w:rPr>
        <w:t>Opomba</w:t>
      </w:r>
      <w:r w:rsidRPr="00C8579C">
        <w:rPr>
          <w:rFonts w:ascii="Tahoma" w:hAnsi="Tahoma" w:cs="Tahoma"/>
          <w:i/>
        </w:rPr>
        <w:t>: Izjava je lahko podana tudi na lastnem obrazcu.</w:t>
      </w:r>
    </w:p>
    <w:p w14:paraId="1727BD31" w14:textId="77777777" w:rsidR="00A539F0" w:rsidRPr="00C8579C" w:rsidRDefault="00A539F0" w:rsidP="00011A1C">
      <w:pPr>
        <w:keepNext/>
        <w:keepLines/>
        <w:tabs>
          <w:tab w:val="left" w:pos="284"/>
        </w:tabs>
        <w:jc w:val="both"/>
        <w:rPr>
          <w:rFonts w:ascii="Tahoma" w:hAnsi="Tahoma" w:cs="Tahoma"/>
        </w:rPr>
      </w:pPr>
    </w:p>
    <w:p w14:paraId="6A91AEF4" w14:textId="77777777" w:rsidR="00A539F0" w:rsidRPr="00C8579C" w:rsidRDefault="00A539F0" w:rsidP="00011A1C">
      <w:pPr>
        <w:keepNext/>
        <w:keepLines/>
        <w:tabs>
          <w:tab w:val="left" w:pos="284"/>
        </w:tabs>
        <w:jc w:val="both"/>
        <w:rPr>
          <w:rFonts w:ascii="Tahoma" w:hAnsi="Tahoma" w:cs="Tahoma"/>
        </w:rPr>
      </w:pPr>
    </w:p>
    <w:p w14:paraId="71F1C2A5" w14:textId="77777777" w:rsidR="00A539F0" w:rsidRPr="00C8579C" w:rsidRDefault="00A539F0" w:rsidP="00011A1C">
      <w:pPr>
        <w:keepNext/>
        <w:keepLines/>
        <w:tabs>
          <w:tab w:val="left" w:pos="284"/>
        </w:tabs>
        <w:jc w:val="both"/>
        <w:rPr>
          <w:rFonts w:ascii="Tahoma" w:hAnsi="Tahoma" w:cs="Tahoma"/>
          <w:b/>
          <w:i/>
          <w:sz w:val="16"/>
          <w:szCs w:val="16"/>
        </w:rPr>
      </w:pPr>
      <w:r w:rsidRPr="00C8579C">
        <w:rPr>
          <w:rFonts w:ascii="Tahoma" w:hAnsi="Tahoma" w:cs="Tahoma"/>
          <w:b/>
          <w:i/>
          <w:sz w:val="16"/>
          <w:szCs w:val="16"/>
        </w:rPr>
        <w:t xml:space="preserve">V skladu z odgovorom Komisije za preprečevanje korupcije na vprašanje št. 214 z dne 23.2.2012 v zadevi pod št. 0672-1/2012-39 (objavljeno na spletni strani </w:t>
      </w:r>
      <w:hyperlink r:id="rId19" w:history="1">
        <w:r w:rsidRPr="00C8579C">
          <w:rPr>
            <w:i/>
            <w:sz w:val="16"/>
            <w:szCs w:val="16"/>
          </w:rPr>
          <w:t>https://www.kpk-rs.si/sl/pogosta-vprasanja</w:t>
        </w:r>
      </w:hyperlink>
      <w:r w:rsidRPr="00C8579C">
        <w:rPr>
          <w:rFonts w:ascii="Tahoma" w:hAnsi="Tahoma" w:cs="Tahoma"/>
          <w:b/>
          <w:i/>
          <w:sz w:val="16"/>
          <w:szCs w:val="16"/>
        </w:rPr>
        <w:t>),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w:t>
      </w:r>
    </w:p>
    <w:p w14:paraId="62C52562" w14:textId="77777777" w:rsidR="00A539F0" w:rsidRPr="00C8579C" w:rsidRDefault="00A539F0" w:rsidP="00011A1C">
      <w:pPr>
        <w:keepNext/>
        <w:keepLines/>
        <w:jc w:val="both"/>
        <w:rPr>
          <w:rFonts w:ascii="Tahoma" w:hAnsi="Tahoma" w:cs="Tahoma"/>
          <w:bCs/>
          <w:i/>
          <w:noProof/>
          <w:sz w:val="18"/>
          <w:szCs w:val="18"/>
        </w:rPr>
      </w:pPr>
    </w:p>
    <w:p w14:paraId="4037FABE" w14:textId="77777777" w:rsidR="0084389E" w:rsidRPr="00C8579C" w:rsidRDefault="0084389E" w:rsidP="00011A1C">
      <w:pPr>
        <w:keepNext/>
        <w:keepLines/>
        <w:jc w:val="both"/>
        <w:rPr>
          <w:rFonts w:ascii="Tahoma" w:hAnsi="Tahoma" w:cs="Tahoma"/>
          <w:bCs/>
          <w:i/>
          <w:noProof/>
          <w:sz w:val="18"/>
          <w:szCs w:val="18"/>
        </w:rPr>
      </w:pPr>
    </w:p>
    <w:p w14:paraId="3E504FFB" w14:textId="77777777" w:rsidR="00961534" w:rsidRDefault="00961534" w:rsidP="00011A1C">
      <w:pPr>
        <w:keepNext/>
        <w:keepLines/>
        <w:rPr>
          <w:rFonts w:ascii="Tahoma" w:hAnsi="Tahoma" w:cs="Tahoma"/>
          <w:bCs/>
          <w:i/>
          <w:noProof/>
          <w:sz w:val="18"/>
          <w:szCs w:val="18"/>
        </w:rPr>
      </w:pPr>
    </w:p>
    <w:p w14:paraId="4897B862" w14:textId="77777777" w:rsidR="00961534" w:rsidRDefault="00961534" w:rsidP="00011A1C">
      <w:pPr>
        <w:keepNext/>
        <w:keepLines/>
        <w:rPr>
          <w:rFonts w:ascii="Tahoma" w:hAnsi="Tahoma" w:cs="Tahoma"/>
          <w:bCs/>
          <w:i/>
          <w:noProof/>
          <w:sz w:val="18"/>
          <w:szCs w:val="18"/>
        </w:rPr>
      </w:pPr>
    </w:p>
    <w:p w14:paraId="0DD50A05" w14:textId="77777777" w:rsidR="00961534" w:rsidRDefault="00961534" w:rsidP="00011A1C">
      <w:pPr>
        <w:keepNext/>
        <w:keepLines/>
        <w:rPr>
          <w:rFonts w:ascii="Tahoma" w:hAnsi="Tahoma" w:cs="Tahoma"/>
          <w:bCs/>
          <w:i/>
          <w:noProof/>
          <w:sz w:val="18"/>
          <w:szCs w:val="18"/>
        </w:rPr>
      </w:pPr>
    </w:p>
    <w:p w14:paraId="1F931205" w14:textId="77777777" w:rsidR="00961534" w:rsidRDefault="00961534" w:rsidP="00011A1C">
      <w:pPr>
        <w:keepNext/>
        <w:keepLines/>
        <w:rPr>
          <w:rFonts w:ascii="Tahoma" w:hAnsi="Tahoma" w:cs="Tahoma"/>
          <w:bCs/>
          <w:i/>
          <w:noProof/>
          <w:sz w:val="18"/>
          <w:szCs w:val="18"/>
        </w:rPr>
      </w:pPr>
    </w:p>
    <w:p w14:paraId="7EC9400B" w14:textId="77777777" w:rsidR="00961534" w:rsidRDefault="00961534" w:rsidP="00011A1C">
      <w:pPr>
        <w:keepNext/>
        <w:keepLines/>
        <w:rPr>
          <w:rFonts w:ascii="Tahoma" w:hAnsi="Tahoma" w:cs="Tahoma"/>
          <w:bCs/>
          <w:i/>
          <w:noProof/>
          <w:sz w:val="18"/>
          <w:szCs w:val="18"/>
        </w:rPr>
      </w:pPr>
    </w:p>
    <w:p w14:paraId="03A4F6CA" w14:textId="77777777" w:rsidR="00961534" w:rsidRDefault="00961534" w:rsidP="00011A1C">
      <w:pPr>
        <w:keepNext/>
        <w:keepLines/>
        <w:rPr>
          <w:rFonts w:ascii="Tahoma" w:hAnsi="Tahoma" w:cs="Tahoma"/>
          <w:bCs/>
          <w:i/>
          <w:noProof/>
          <w:sz w:val="18"/>
          <w:szCs w:val="18"/>
        </w:rPr>
      </w:pPr>
    </w:p>
    <w:p w14:paraId="75C3F3F7" w14:textId="77777777" w:rsidR="00961534" w:rsidRDefault="00961534" w:rsidP="00011A1C">
      <w:pPr>
        <w:keepNext/>
        <w:keepLines/>
        <w:rPr>
          <w:rFonts w:ascii="Tahoma" w:hAnsi="Tahoma" w:cs="Tahoma"/>
          <w:bCs/>
          <w:i/>
          <w:noProof/>
          <w:sz w:val="18"/>
          <w:szCs w:val="18"/>
        </w:rPr>
      </w:pPr>
    </w:p>
    <w:p w14:paraId="07305F60" w14:textId="77777777" w:rsidR="00961534" w:rsidRDefault="00961534" w:rsidP="00011A1C">
      <w:pPr>
        <w:keepNext/>
        <w:keepLines/>
        <w:rPr>
          <w:rFonts w:ascii="Tahoma" w:hAnsi="Tahoma" w:cs="Tahoma"/>
          <w:bCs/>
          <w:i/>
          <w:noProof/>
          <w:sz w:val="18"/>
          <w:szCs w:val="18"/>
        </w:rPr>
      </w:pPr>
    </w:p>
    <w:p w14:paraId="1894BFDA" w14:textId="77777777" w:rsidR="00961534" w:rsidRDefault="00961534" w:rsidP="00011A1C">
      <w:pPr>
        <w:keepNext/>
        <w:keepLines/>
        <w:rPr>
          <w:rFonts w:ascii="Tahoma" w:hAnsi="Tahoma" w:cs="Tahoma"/>
          <w:bCs/>
          <w:i/>
          <w:noProof/>
          <w:sz w:val="18"/>
          <w:szCs w:val="18"/>
        </w:rPr>
      </w:pPr>
    </w:p>
    <w:p w14:paraId="2AE34EA9" w14:textId="77777777" w:rsidR="00961534" w:rsidRDefault="00961534" w:rsidP="00011A1C">
      <w:pPr>
        <w:keepNext/>
        <w:keepLines/>
        <w:rPr>
          <w:rFonts w:ascii="Tahoma" w:hAnsi="Tahoma" w:cs="Tahoma"/>
          <w:bCs/>
          <w:i/>
          <w:noProof/>
          <w:sz w:val="18"/>
          <w:szCs w:val="18"/>
        </w:rPr>
      </w:pPr>
    </w:p>
    <w:p w14:paraId="4ED1F098" w14:textId="77777777" w:rsidR="00961534" w:rsidRDefault="00961534" w:rsidP="00011A1C">
      <w:pPr>
        <w:keepNext/>
        <w:keepLines/>
        <w:rPr>
          <w:rFonts w:ascii="Tahoma" w:hAnsi="Tahoma" w:cs="Tahoma"/>
          <w:bCs/>
          <w:i/>
          <w:noProof/>
          <w:sz w:val="18"/>
          <w:szCs w:val="18"/>
        </w:rPr>
      </w:pPr>
    </w:p>
    <w:p w14:paraId="7605234A" w14:textId="77777777" w:rsidR="00961534" w:rsidRDefault="00961534" w:rsidP="00011A1C">
      <w:pPr>
        <w:keepNext/>
        <w:keepLines/>
        <w:rPr>
          <w:rFonts w:ascii="Tahoma" w:hAnsi="Tahoma" w:cs="Tahoma"/>
          <w:bCs/>
          <w:i/>
          <w:noProof/>
          <w:sz w:val="18"/>
          <w:szCs w:val="18"/>
        </w:rPr>
      </w:pPr>
    </w:p>
    <w:tbl>
      <w:tblPr>
        <w:tblW w:w="920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45"/>
        <w:gridCol w:w="1559"/>
      </w:tblGrid>
      <w:tr w:rsidR="00961534" w:rsidRPr="007A766D" w14:paraId="6E467E2B" w14:textId="77777777" w:rsidTr="00284581">
        <w:tc>
          <w:tcPr>
            <w:tcW w:w="7645" w:type="dxa"/>
          </w:tcPr>
          <w:p w14:paraId="3A21964E" w14:textId="77777777" w:rsidR="00961534" w:rsidRPr="00E809A6" w:rsidRDefault="00961534" w:rsidP="00ED46B1">
            <w:pPr>
              <w:keepNext/>
              <w:keepLines/>
              <w:jc w:val="both"/>
              <w:rPr>
                <w:rFonts w:ascii="Tahoma" w:hAnsi="Tahoma" w:cs="Tahoma"/>
              </w:rPr>
            </w:pPr>
            <w:r w:rsidRPr="00E809A6">
              <w:rPr>
                <w:rFonts w:ascii="Tahoma" w:hAnsi="Tahoma" w:cs="Tahoma"/>
              </w:rPr>
              <w:lastRenderedPageBreak/>
              <w:t>IZJAVA O SPREJEMANJU POGOJEV RAZPISNE DOKUMENTACIJE</w:t>
            </w:r>
          </w:p>
        </w:tc>
        <w:tc>
          <w:tcPr>
            <w:tcW w:w="1559" w:type="dxa"/>
          </w:tcPr>
          <w:p w14:paraId="358FF212" w14:textId="77777777" w:rsidR="00961534" w:rsidRPr="00E809A6" w:rsidRDefault="00961534" w:rsidP="00ED46B1">
            <w:pPr>
              <w:keepNext/>
              <w:keepLines/>
              <w:jc w:val="both"/>
              <w:rPr>
                <w:rFonts w:ascii="Tahoma" w:hAnsi="Tahoma" w:cs="Tahoma"/>
                <w:b/>
                <w:i/>
              </w:rPr>
            </w:pPr>
            <w:r w:rsidRPr="00E809A6">
              <w:rPr>
                <w:rFonts w:ascii="Tahoma" w:hAnsi="Tahoma" w:cs="Tahoma"/>
                <w:b/>
                <w:i/>
              </w:rPr>
              <w:t>Priloga 3/4</w:t>
            </w:r>
          </w:p>
        </w:tc>
      </w:tr>
    </w:tbl>
    <w:p w14:paraId="246ECBD8" w14:textId="77777777" w:rsidR="00CC4A8A" w:rsidRDefault="00CC4A8A" w:rsidP="00961534">
      <w:pPr>
        <w:keepNext/>
        <w:keepLines/>
        <w:jc w:val="both"/>
        <w:rPr>
          <w:rFonts w:ascii="Tahoma" w:hAnsi="Tahoma" w:cs="Tahoma"/>
        </w:rPr>
      </w:pPr>
    </w:p>
    <w:p w14:paraId="748720CF" w14:textId="7C74B5C9" w:rsidR="00961534" w:rsidRPr="001E1851" w:rsidRDefault="00961534" w:rsidP="00961534">
      <w:pPr>
        <w:keepNext/>
        <w:keepLines/>
        <w:jc w:val="both"/>
        <w:rPr>
          <w:rFonts w:ascii="Tahoma" w:hAnsi="Tahoma" w:cs="Tahoma"/>
          <w:b/>
        </w:rPr>
      </w:pPr>
      <w:r w:rsidRPr="00112425">
        <w:rPr>
          <w:rFonts w:ascii="Tahoma" w:hAnsi="Tahoma" w:cs="Tahoma"/>
        </w:rPr>
        <w:t>V zvezi z javnim naročilom</w:t>
      </w:r>
      <w:r w:rsidRPr="00112425" w:rsidDel="00FF3C2E">
        <w:rPr>
          <w:rFonts w:ascii="Tahoma" w:hAnsi="Tahoma" w:cs="Tahoma"/>
        </w:rPr>
        <w:t xml:space="preserve"> </w:t>
      </w:r>
      <w:r w:rsidRPr="00112425">
        <w:rPr>
          <w:rFonts w:ascii="Tahoma" w:hAnsi="Tahoma" w:cs="Tahoma"/>
        </w:rPr>
        <w:t xml:space="preserve">št. </w:t>
      </w:r>
      <w:r w:rsidR="00DD0752">
        <w:rPr>
          <w:rFonts w:ascii="Tahoma" w:hAnsi="Tahoma" w:cs="Tahoma"/>
          <w:b/>
        </w:rPr>
        <w:t>VKS-227/22</w:t>
      </w:r>
      <w:r w:rsidRPr="00961534">
        <w:rPr>
          <w:rFonts w:ascii="Tahoma" w:hAnsi="Tahoma" w:cs="Tahoma"/>
          <w:b/>
        </w:rPr>
        <w:t xml:space="preserve"> – </w:t>
      </w:r>
      <w:r w:rsidR="00DD0752" w:rsidRPr="00DD0752">
        <w:rPr>
          <w:rFonts w:ascii="Tahoma" w:hAnsi="Tahoma" w:cs="Tahoma"/>
          <w:b/>
        </w:rPr>
        <w:t>Dobava rezervnih delov, preventivno vzdrževanje in servisiranje požarne zaščite in tehničnega varovanja na lokaciji RCERO</w:t>
      </w:r>
      <w:r w:rsidRPr="00112425">
        <w:rPr>
          <w:rFonts w:ascii="Tahoma" w:hAnsi="Tahoma" w:cs="Tahoma"/>
        </w:rPr>
        <w:t xml:space="preserve">, kot </w:t>
      </w:r>
      <w:r w:rsidRPr="00F93884">
        <w:rPr>
          <w:rFonts w:ascii="Tahoma" w:hAnsi="Tahoma" w:cs="Tahoma"/>
          <w:i/>
        </w:rPr>
        <w:t>(ustrezno označi in izpolni)</w:t>
      </w:r>
    </w:p>
    <w:p w14:paraId="7F02A852" w14:textId="77777777" w:rsidR="00961534" w:rsidRPr="00F93884" w:rsidRDefault="00961534" w:rsidP="006F589C">
      <w:pPr>
        <w:pStyle w:val="Odstavekseznama"/>
        <w:keepNext/>
        <w:keepLines/>
        <w:numPr>
          <w:ilvl w:val="0"/>
          <w:numId w:val="26"/>
        </w:numPr>
        <w:jc w:val="both"/>
        <w:rPr>
          <w:rFonts w:ascii="Tahoma" w:hAnsi="Tahoma" w:cs="Tahoma"/>
        </w:rPr>
      </w:pPr>
      <w:r>
        <w:rPr>
          <w:rFonts w:ascii="Tahoma" w:hAnsi="Tahoma" w:cs="Tahoma"/>
          <w:b/>
        </w:rPr>
        <w:t xml:space="preserve">ponudnik </w:t>
      </w:r>
      <w:r w:rsidRPr="00F93884">
        <w:rPr>
          <w:rFonts w:ascii="Tahoma" w:hAnsi="Tahoma" w:cs="Tahoma"/>
          <w:b/>
        </w:rPr>
        <w:t xml:space="preserve">_____________________________________ </w:t>
      </w:r>
      <w:r w:rsidRPr="00F93884">
        <w:rPr>
          <w:rFonts w:ascii="Tahoma" w:hAnsi="Tahoma" w:cs="Tahoma"/>
          <w:i/>
        </w:rPr>
        <w:t xml:space="preserve">(navedba ponudnika), </w:t>
      </w:r>
      <w:r w:rsidRPr="00F93884">
        <w:rPr>
          <w:rFonts w:ascii="Tahoma" w:hAnsi="Tahoma" w:cs="Tahoma"/>
        </w:rPr>
        <w:t>matična št. ____________________</w:t>
      </w:r>
    </w:p>
    <w:p w14:paraId="24004D33" w14:textId="77777777" w:rsidR="00961534" w:rsidRDefault="00961534" w:rsidP="006F589C">
      <w:pPr>
        <w:pStyle w:val="Odstavekseznama"/>
        <w:keepNext/>
        <w:keepLines/>
        <w:numPr>
          <w:ilvl w:val="0"/>
          <w:numId w:val="26"/>
        </w:numPr>
        <w:jc w:val="both"/>
        <w:rPr>
          <w:rFonts w:ascii="Tahoma" w:hAnsi="Tahoma" w:cs="Tahoma"/>
        </w:rPr>
      </w:pPr>
      <w:r w:rsidRPr="00F93884">
        <w:rPr>
          <w:rFonts w:ascii="Tahoma" w:hAnsi="Tahoma" w:cs="Tahoma"/>
          <w:b/>
        </w:rPr>
        <w:t xml:space="preserve">partner _____________________________________ </w:t>
      </w:r>
      <w:r w:rsidRPr="00F93884">
        <w:rPr>
          <w:rFonts w:ascii="Tahoma" w:hAnsi="Tahoma" w:cs="Tahoma"/>
          <w:i/>
        </w:rPr>
        <w:t xml:space="preserve">(navedba partnerja), </w:t>
      </w:r>
      <w:r w:rsidRPr="00F93884">
        <w:rPr>
          <w:rFonts w:ascii="Tahoma" w:hAnsi="Tahoma" w:cs="Tahoma"/>
        </w:rPr>
        <w:t xml:space="preserve">matična št. ____________________ </w:t>
      </w:r>
    </w:p>
    <w:p w14:paraId="3A9E574C" w14:textId="77777777" w:rsidR="00961534" w:rsidRPr="00F93884" w:rsidRDefault="00961534" w:rsidP="006F589C">
      <w:pPr>
        <w:pStyle w:val="Odstavekseznama"/>
        <w:keepNext/>
        <w:keepLines/>
        <w:numPr>
          <w:ilvl w:val="0"/>
          <w:numId w:val="26"/>
        </w:numPr>
        <w:jc w:val="both"/>
        <w:rPr>
          <w:rFonts w:ascii="Tahoma" w:hAnsi="Tahoma" w:cs="Tahoma"/>
        </w:rPr>
      </w:pPr>
      <w:r w:rsidRPr="00F93884">
        <w:rPr>
          <w:rFonts w:ascii="Tahoma" w:hAnsi="Tahoma" w:cs="Tahoma"/>
          <w:b/>
        </w:rPr>
        <w:t xml:space="preserve">podizvajalec ____________________ </w:t>
      </w:r>
      <w:r w:rsidRPr="00F93884">
        <w:rPr>
          <w:rFonts w:ascii="Tahoma" w:hAnsi="Tahoma" w:cs="Tahoma"/>
          <w:i/>
        </w:rPr>
        <w:t>(navedba podizvajalca</w:t>
      </w:r>
      <w:r>
        <w:rPr>
          <w:rFonts w:ascii="Tahoma" w:hAnsi="Tahoma" w:cs="Tahoma"/>
          <w:i/>
        </w:rPr>
        <w:t>)</w:t>
      </w:r>
      <w:r w:rsidRPr="00F93884">
        <w:rPr>
          <w:rFonts w:ascii="Tahoma" w:hAnsi="Tahoma" w:cs="Tahoma"/>
        </w:rPr>
        <w:t>, matična št. _______________</w:t>
      </w:r>
    </w:p>
    <w:p w14:paraId="6787DA2B" w14:textId="77777777" w:rsidR="00961534" w:rsidRPr="00F93884" w:rsidRDefault="00961534" w:rsidP="006F589C">
      <w:pPr>
        <w:pStyle w:val="Odstavekseznama"/>
        <w:keepNext/>
        <w:keepLines/>
        <w:numPr>
          <w:ilvl w:val="0"/>
          <w:numId w:val="26"/>
        </w:numPr>
        <w:jc w:val="both"/>
        <w:rPr>
          <w:rFonts w:ascii="Tahoma" w:hAnsi="Tahoma" w:cs="Tahoma"/>
        </w:rPr>
      </w:pPr>
      <w:r w:rsidRPr="00F93884">
        <w:rPr>
          <w:rFonts w:ascii="Tahoma" w:hAnsi="Tahoma" w:cs="Tahoma"/>
          <w:b/>
        </w:rPr>
        <w:t xml:space="preserve">subjekt, katerega zmogljivost uporablja ponudnik ____________________ </w:t>
      </w:r>
      <w:r w:rsidRPr="00F93884">
        <w:rPr>
          <w:rFonts w:ascii="Tahoma" w:hAnsi="Tahoma" w:cs="Tahoma"/>
          <w:i/>
        </w:rPr>
        <w:t>(navedba subjekta, katerega zmogljivost uporablja ponudnik)</w:t>
      </w:r>
      <w:r>
        <w:rPr>
          <w:rFonts w:ascii="Tahoma" w:hAnsi="Tahoma" w:cs="Tahoma"/>
          <w:i/>
        </w:rPr>
        <w:t xml:space="preserve">, </w:t>
      </w:r>
      <w:r w:rsidRPr="00F93884">
        <w:rPr>
          <w:rFonts w:ascii="Tahoma" w:hAnsi="Tahoma" w:cs="Tahoma"/>
        </w:rPr>
        <w:t>matična št. _______________</w:t>
      </w:r>
    </w:p>
    <w:p w14:paraId="61C9A279" w14:textId="77777777" w:rsidR="00961534" w:rsidRDefault="00961534" w:rsidP="00961534">
      <w:pPr>
        <w:pStyle w:val="Odstavekseznama"/>
        <w:keepNext/>
        <w:keepLines/>
        <w:ind w:left="720"/>
        <w:jc w:val="both"/>
        <w:rPr>
          <w:rFonts w:ascii="Tahoma" w:hAnsi="Tahoma" w:cs="Tahoma"/>
        </w:rPr>
      </w:pPr>
    </w:p>
    <w:p w14:paraId="0F6AE9A8" w14:textId="77777777" w:rsidR="00961534" w:rsidRPr="001E1851" w:rsidRDefault="00961534" w:rsidP="00961534">
      <w:pPr>
        <w:keepNext/>
        <w:keepLines/>
        <w:jc w:val="both"/>
        <w:rPr>
          <w:rFonts w:ascii="Tahoma" w:hAnsi="Tahoma" w:cs="Tahoma"/>
          <w:b/>
          <w:bCs/>
          <w:i/>
          <w:noProof/>
          <w:sz w:val="18"/>
          <w:szCs w:val="18"/>
        </w:rPr>
      </w:pPr>
      <w:r w:rsidRPr="001E1851">
        <w:rPr>
          <w:rFonts w:ascii="Tahoma" w:hAnsi="Tahoma" w:cs="Tahoma"/>
          <w:i/>
        </w:rPr>
        <w:t>(</w:t>
      </w:r>
      <w:r w:rsidRPr="001E1851">
        <w:rPr>
          <w:rFonts w:ascii="Tahoma" w:hAnsi="Tahoma" w:cs="Tahoma"/>
          <w:b/>
          <w:bCs/>
          <w:i/>
          <w:noProof/>
          <w:sz w:val="18"/>
          <w:szCs w:val="18"/>
        </w:rPr>
        <w:t xml:space="preserve">Spodaj navedene izjave veljajo </w:t>
      </w:r>
      <w:r w:rsidRPr="001E1851">
        <w:rPr>
          <w:rFonts w:ascii="Tahoma" w:hAnsi="Tahoma" w:cs="Tahoma"/>
          <w:b/>
          <w:bCs/>
          <w:i/>
          <w:noProof/>
          <w:sz w:val="18"/>
          <w:szCs w:val="18"/>
          <w:u w:val="single"/>
        </w:rPr>
        <w:t>za podizvajalca/subjekta, katerega zmogljivost uporablja ponudnik</w:t>
      </w:r>
      <w:r w:rsidRPr="001E1851">
        <w:rPr>
          <w:rFonts w:ascii="Tahoma" w:hAnsi="Tahoma" w:cs="Tahoma"/>
          <w:b/>
          <w:bCs/>
          <w:i/>
          <w:noProof/>
          <w:sz w:val="18"/>
          <w:szCs w:val="18"/>
        </w:rPr>
        <w:t xml:space="preserve"> le v primeru, če ponudnik izpolnjuje pogoje za sodelovanje s podizvajalci ali z uporabo zmogljivosti drugih subjektov. Spodaj navedene izjave veljajo sorazmerno, v skladu z načinom ter obsegom izpolnitve posameznega pogoja, ki se nanaša na podizvajalca ali drugega subjekta, katerega zmogljivosti bo uporabljal ponudnik. 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w:t>
      </w:r>
      <w:r w:rsidRPr="001E1851">
        <w:rPr>
          <w:rFonts w:ascii="Tahoma" w:hAnsi="Tahoma" w:cs="Tahoma"/>
          <w:bCs/>
          <w:i/>
          <w:noProof/>
          <w:sz w:val="18"/>
          <w:szCs w:val="18"/>
        </w:rPr>
        <w:t>)</w:t>
      </w:r>
    </w:p>
    <w:p w14:paraId="13928283" w14:textId="77777777" w:rsidR="00961534" w:rsidRDefault="00961534" w:rsidP="00961534">
      <w:pPr>
        <w:keepNext/>
        <w:keepLines/>
        <w:jc w:val="both"/>
        <w:rPr>
          <w:rFonts w:ascii="Tahoma" w:hAnsi="Tahoma" w:cs="Tahoma"/>
        </w:rPr>
      </w:pPr>
    </w:p>
    <w:p w14:paraId="76A5A312" w14:textId="77777777" w:rsidR="00961534" w:rsidRDefault="00961534" w:rsidP="00961534">
      <w:pPr>
        <w:keepNext/>
        <w:keepLines/>
        <w:jc w:val="center"/>
        <w:rPr>
          <w:rFonts w:ascii="Tahoma" w:hAnsi="Tahoma" w:cs="Tahoma"/>
        </w:rPr>
      </w:pPr>
      <w:r w:rsidRPr="001E1851">
        <w:rPr>
          <w:rFonts w:ascii="Tahoma" w:hAnsi="Tahoma" w:cs="Tahoma"/>
          <w:b/>
        </w:rPr>
        <w:t>IZJAVLJAMO</w:t>
      </w:r>
      <w:r>
        <w:rPr>
          <w:rFonts w:ascii="Tahoma" w:hAnsi="Tahoma" w:cs="Tahoma"/>
        </w:rPr>
        <w:t>,</w:t>
      </w:r>
    </w:p>
    <w:p w14:paraId="4B6DCE51" w14:textId="77777777" w:rsidR="00961534" w:rsidRDefault="00961534" w:rsidP="00961534">
      <w:pPr>
        <w:keepNext/>
        <w:keepLines/>
        <w:jc w:val="both"/>
        <w:rPr>
          <w:rFonts w:ascii="Tahoma" w:hAnsi="Tahoma" w:cs="Tahoma"/>
        </w:rPr>
      </w:pPr>
    </w:p>
    <w:p w14:paraId="4E90DF1A" w14:textId="77777777" w:rsidR="00961534" w:rsidRPr="001E1851" w:rsidRDefault="00961534" w:rsidP="006F589C">
      <w:pPr>
        <w:pStyle w:val="Odstavekseznama"/>
        <w:keepNext/>
        <w:keepLines/>
        <w:numPr>
          <w:ilvl w:val="0"/>
          <w:numId w:val="14"/>
        </w:numPr>
        <w:jc w:val="both"/>
        <w:rPr>
          <w:rFonts w:ascii="Tahoma" w:hAnsi="Tahoma" w:cs="Tahoma"/>
        </w:rPr>
      </w:pPr>
      <w:r w:rsidRPr="001E1851">
        <w:rPr>
          <w:rFonts w:ascii="Tahoma" w:hAnsi="Tahoma" w:cs="Tahoma"/>
        </w:rPr>
        <w:t>pod kazensko in materialno odgovornostjo, da pri ponudbi subjekta, ki ga zastopam, ni ruske udeležbe, ki presega omejitve iz člena 5k Uredbe Sveta (EU) št. 833/2014 z dne 31. julija 2014 o omejevalnih ukrepih zaradi delovanja Rusije, ki povzroča destabilizacijo razmer v Ukrajini, kot je bila spremenjena z Uredbo Sveta (EU) št. 2022/578 z dne 8. aprila 2022. Še posebej izjavljam, da:</w:t>
      </w:r>
    </w:p>
    <w:p w14:paraId="26CBD4F1" w14:textId="77777777" w:rsidR="00961534" w:rsidRDefault="00961534" w:rsidP="006F589C">
      <w:pPr>
        <w:pStyle w:val="Odstavekseznama"/>
        <w:keepNext/>
        <w:keepLines/>
        <w:numPr>
          <w:ilvl w:val="1"/>
          <w:numId w:val="14"/>
        </w:numPr>
        <w:tabs>
          <w:tab w:val="left" w:pos="284"/>
        </w:tabs>
        <w:jc w:val="both"/>
        <w:rPr>
          <w:rFonts w:ascii="Tahoma" w:hAnsi="Tahoma" w:cs="Tahoma"/>
        </w:rPr>
      </w:pPr>
      <w:r w:rsidRPr="004A39B6">
        <w:rPr>
          <w:rFonts w:ascii="Tahoma" w:hAnsi="Tahoma" w:cs="Tahoma"/>
        </w:rPr>
        <w:t>subjekt, ki ga zastopam, ni ruski državljan ali fizična ali pravna oseba, subjekt ali organ s sedežem v Rusiji;</w:t>
      </w:r>
    </w:p>
    <w:p w14:paraId="74B4FBFD" w14:textId="77777777" w:rsidR="00961534" w:rsidRDefault="00961534" w:rsidP="006F589C">
      <w:pPr>
        <w:pStyle w:val="Odstavekseznama"/>
        <w:keepNext/>
        <w:keepLines/>
        <w:numPr>
          <w:ilvl w:val="1"/>
          <w:numId w:val="14"/>
        </w:numPr>
        <w:tabs>
          <w:tab w:val="left" w:pos="284"/>
        </w:tabs>
        <w:jc w:val="both"/>
        <w:rPr>
          <w:rFonts w:ascii="Tahoma" w:hAnsi="Tahoma" w:cs="Tahoma"/>
        </w:rPr>
      </w:pPr>
      <w:r w:rsidRPr="004A39B6">
        <w:rPr>
          <w:rFonts w:ascii="Tahoma" w:hAnsi="Tahoma" w:cs="Tahoma"/>
        </w:rPr>
        <w:t>(b) subjekt, ki ga zastopam, ni pravna oseba, subjekt ali organ, katerega več kot 50-odstotni delež je v neposredni ali posredni lasti subjekta iz točke (a) zgoraj;</w:t>
      </w:r>
    </w:p>
    <w:p w14:paraId="5E33FBF7" w14:textId="77777777" w:rsidR="00961534" w:rsidRDefault="00961534" w:rsidP="006F589C">
      <w:pPr>
        <w:pStyle w:val="Odstavekseznama"/>
        <w:keepNext/>
        <w:keepLines/>
        <w:numPr>
          <w:ilvl w:val="1"/>
          <w:numId w:val="14"/>
        </w:numPr>
        <w:tabs>
          <w:tab w:val="left" w:pos="284"/>
        </w:tabs>
        <w:jc w:val="both"/>
        <w:rPr>
          <w:rFonts w:ascii="Tahoma" w:hAnsi="Tahoma" w:cs="Tahoma"/>
        </w:rPr>
      </w:pPr>
      <w:r w:rsidRPr="004A39B6">
        <w:rPr>
          <w:rFonts w:ascii="Tahoma" w:hAnsi="Tahoma" w:cs="Tahoma"/>
        </w:rPr>
        <w:t>(c) niti jaz niti subjekt, ki ga zastopam, nisva fizična ali pravna oseba, subjekt ali organ, ki deluje v imenu ali po navodilih subjekta iz točke (a) ali (b) zgoraj;</w:t>
      </w:r>
    </w:p>
    <w:p w14:paraId="0B5611AB" w14:textId="77777777" w:rsidR="00961534" w:rsidRDefault="00961534" w:rsidP="006F589C">
      <w:pPr>
        <w:pStyle w:val="Odstavekseznama"/>
        <w:keepNext/>
        <w:keepLines/>
        <w:numPr>
          <w:ilvl w:val="1"/>
          <w:numId w:val="14"/>
        </w:numPr>
        <w:tabs>
          <w:tab w:val="left" w:pos="284"/>
        </w:tabs>
        <w:jc w:val="both"/>
        <w:rPr>
          <w:rFonts w:ascii="Tahoma" w:hAnsi="Tahoma" w:cs="Tahoma"/>
        </w:rPr>
      </w:pPr>
      <w:r w:rsidRPr="004A39B6">
        <w:rPr>
          <w:rFonts w:ascii="Tahoma" w:hAnsi="Tahoma" w:cs="Tahoma"/>
        </w:rPr>
        <w:t>(d) ni udeležbe več kot 10 % ponudbene vrednosti podizvajalcev, dobaviteljev ali subjektov, katerih zmogljivosti subjekt, ki ga zastopam, uporablja, ki so subjekti, navedeni v točkah (a) do (c) zgoraj</w:t>
      </w:r>
      <w:r>
        <w:rPr>
          <w:rFonts w:ascii="Tahoma" w:hAnsi="Tahoma" w:cs="Tahoma"/>
        </w:rPr>
        <w:t>;</w:t>
      </w:r>
    </w:p>
    <w:p w14:paraId="7FF085EA" w14:textId="77777777" w:rsidR="00961534" w:rsidRDefault="00961534" w:rsidP="006F589C">
      <w:pPr>
        <w:pStyle w:val="Odstavekseznama"/>
        <w:keepNext/>
        <w:keepLines/>
        <w:numPr>
          <w:ilvl w:val="0"/>
          <w:numId w:val="14"/>
        </w:numPr>
        <w:jc w:val="both"/>
        <w:rPr>
          <w:rFonts w:ascii="Tahoma" w:hAnsi="Tahoma" w:cs="Tahoma"/>
        </w:rPr>
      </w:pPr>
      <w:r w:rsidRPr="001E1851">
        <w:rPr>
          <w:rFonts w:ascii="Tahoma" w:hAnsi="Tahoma" w:cs="Tahoma"/>
        </w:rPr>
        <w:t>da smo v celoti seznanjeni z vsebino razpisne dokumentacije ter vsemi njenimi popravki in dopolnitvami oz. spremembami ter da se strinjamo in sprejemamo tudi vse ostale pogoje in zahteve predmetne razpisne dokumentacije, vključno z vsebino pogodbe/okvirnega sporazuma in vzorci finančnih zavarovanj ter prevzemamo kazensko in materialno odgovornost, da so vsi podatki in dokumenti, podani v ponudbi, resnični, in da priložene listine ustrezajo originalu. S podpisom te izjave izjavljamo, da bomo v primeru izbora kot ekonomsko najugodnejši ponudnik, na poziv naročnika podpisali pogodbo</w:t>
      </w:r>
      <w:r>
        <w:rPr>
          <w:rFonts w:ascii="Tahoma" w:hAnsi="Tahoma" w:cs="Tahoma"/>
        </w:rPr>
        <w:t>/okvirni sporazum</w:t>
      </w:r>
      <w:r w:rsidRPr="001E1851">
        <w:rPr>
          <w:rFonts w:ascii="Tahoma" w:hAnsi="Tahoma" w:cs="Tahoma"/>
        </w:rPr>
        <w:t xml:space="preserve"> brez ugovorov.</w:t>
      </w:r>
    </w:p>
    <w:p w14:paraId="494E5612" w14:textId="77777777" w:rsidR="00961534" w:rsidRDefault="00961534" w:rsidP="00961534">
      <w:pPr>
        <w:keepNext/>
        <w:keepLines/>
        <w:jc w:val="both"/>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61534" w:rsidRPr="005D5727" w14:paraId="461A3D36" w14:textId="77777777" w:rsidTr="00ED46B1">
        <w:trPr>
          <w:trHeight w:val="235"/>
        </w:trPr>
        <w:tc>
          <w:tcPr>
            <w:tcW w:w="3430" w:type="dxa"/>
            <w:tcBorders>
              <w:bottom w:val="single" w:sz="4" w:space="0" w:color="auto"/>
            </w:tcBorders>
          </w:tcPr>
          <w:p w14:paraId="5D48D850" w14:textId="77777777" w:rsidR="00961534" w:rsidRPr="00CE1BAD" w:rsidRDefault="00961534" w:rsidP="00ED46B1">
            <w:pPr>
              <w:keepNext/>
              <w:keepLines/>
              <w:jc w:val="both"/>
              <w:rPr>
                <w:rFonts w:ascii="Tahoma" w:hAnsi="Tahoma" w:cs="Tahoma"/>
                <w:snapToGrid w:val="0"/>
                <w:color w:val="000000"/>
              </w:rPr>
            </w:pPr>
          </w:p>
        </w:tc>
        <w:tc>
          <w:tcPr>
            <w:tcW w:w="2574" w:type="dxa"/>
          </w:tcPr>
          <w:p w14:paraId="4E9F64DB" w14:textId="77777777" w:rsidR="00961534" w:rsidRPr="00CE1BAD" w:rsidRDefault="00961534" w:rsidP="00ED46B1">
            <w:pPr>
              <w:keepNext/>
              <w:keepLines/>
              <w:jc w:val="center"/>
              <w:rPr>
                <w:rFonts w:ascii="Tahoma" w:hAnsi="Tahoma" w:cs="Tahoma"/>
                <w:snapToGrid w:val="0"/>
                <w:color w:val="000000"/>
              </w:rPr>
            </w:pPr>
          </w:p>
        </w:tc>
        <w:tc>
          <w:tcPr>
            <w:tcW w:w="3148" w:type="dxa"/>
            <w:tcBorders>
              <w:bottom w:val="single" w:sz="4" w:space="0" w:color="auto"/>
            </w:tcBorders>
          </w:tcPr>
          <w:p w14:paraId="53ECFFB2" w14:textId="77777777" w:rsidR="00961534" w:rsidRPr="005D5727" w:rsidRDefault="00961534" w:rsidP="00ED46B1">
            <w:pPr>
              <w:keepNext/>
              <w:keepLines/>
              <w:tabs>
                <w:tab w:val="left" w:pos="567"/>
                <w:tab w:val="num" w:pos="851"/>
                <w:tab w:val="left" w:pos="993"/>
              </w:tabs>
              <w:jc w:val="both"/>
              <w:rPr>
                <w:rFonts w:ascii="Tahoma" w:hAnsi="Tahoma" w:cs="Tahoma"/>
                <w:snapToGrid w:val="0"/>
                <w:color w:val="000000"/>
              </w:rPr>
            </w:pPr>
          </w:p>
        </w:tc>
      </w:tr>
      <w:tr w:rsidR="00961534" w:rsidRPr="00CE1BAD" w14:paraId="3A405A23" w14:textId="77777777" w:rsidTr="00ED46B1">
        <w:trPr>
          <w:trHeight w:val="235"/>
        </w:trPr>
        <w:tc>
          <w:tcPr>
            <w:tcW w:w="3430" w:type="dxa"/>
            <w:tcBorders>
              <w:top w:val="single" w:sz="4" w:space="0" w:color="auto"/>
            </w:tcBorders>
          </w:tcPr>
          <w:p w14:paraId="77AB0985" w14:textId="77777777" w:rsidR="00961534" w:rsidRPr="00CE1BAD" w:rsidRDefault="00961534" w:rsidP="00ED46B1">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77992966" w14:textId="77777777" w:rsidR="00961534" w:rsidRPr="00CE1BAD" w:rsidRDefault="00961534" w:rsidP="00ED46B1">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49D63872" w14:textId="77777777" w:rsidR="00961534" w:rsidRPr="00CE1BAD" w:rsidRDefault="00961534" w:rsidP="00ED46B1">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ponudnika</w:t>
            </w:r>
            <w:r>
              <w:rPr>
                <w:rFonts w:ascii="Tahoma" w:hAnsi="Tahoma" w:cs="Tahoma"/>
                <w:snapToGrid w:val="0"/>
                <w:color w:val="000000"/>
              </w:rPr>
              <w:t>/partnerja</w:t>
            </w:r>
            <w:r w:rsidRPr="00CE1BAD">
              <w:rPr>
                <w:rFonts w:ascii="Tahoma" w:hAnsi="Tahoma" w:cs="Tahoma"/>
                <w:snapToGrid w:val="0"/>
                <w:color w:val="000000"/>
              </w:rPr>
              <w:t>)</w:t>
            </w:r>
          </w:p>
        </w:tc>
      </w:tr>
    </w:tbl>
    <w:p w14:paraId="51CEB9B2" w14:textId="77777777" w:rsidR="00961534" w:rsidRDefault="00961534" w:rsidP="00961534">
      <w:pPr>
        <w:keepNext/>
        <w:keepLines/>
        <w:jc w:val="both"/>
        <w:rPr>
          <w:rFonts w:ascii="Tahoma" w:hAnsi="Tahoma" w:cs="Tahoma"/>
        </w:rPr>
      </w:pPr>
    </w:p>
    <w:p w14:paraId="36CB5AF8" w14:textId="1B797BE9" w:rsidR="00961534" w:rsidRDefault="00961534" w:rsidP="00961534">
      <w:pPr>
        <w:keepNext/>
        <w:keepLines/>
        <w:jc w:val="both"/>
        <w:rPr>
          <w:rFonts w:ascii="Tahoma" w:hAnsi="Tahoma" w:cs="Tahoma"/>
          <w:bCs/>
          <w:i/>
          <w:iCs/>
          <w:noProof/>
          <w:sz w:val="18"/>
          <w:szCs w:val="18"/>
        </w:rPr>
      </w:pPr>
      <w:r w:rsidRPr="00112425">
        <w:rPr>
          <w:rFonts w:ascii="Tahoma" w:hAnsi="Tahoma" w:cs="Tahoma"/>
          <w:b/>
          <w:bCs/>
          <w:i/>
          <w:noProof/>
          <w:sz w:val="18"/>
          <w:szCs w:val="18"/>
        </w:rPr>
        <w:t xml:space="preserve">Navodilo: </w:t>
      </w:r>
      <w:r w:rsidRPr="00112425">
        <w:rPr>
          <w:rFonts w:ascii="Tahoma" w:hAnsi="Tahoma" w:cs="Tahoma"/>
          <w:bCs/>
          <w:i/>
          <w:iCs/>
          <w:noProof/>
          <w:sz w:val="18"/>
          <w:szCs w:val="18"/>
        </w:rPr>
        <w:t xml:space="preserve">Izjavo izpolni in podpiše </w:t>
      </w:r>
      <w:r w:rsidRPr="00112425">
        <w:rPr>
          <w:rFonts w:ascii="Tahoma" w:hAnsi="Tahoma" w:cs="Tahoma"/>
          <w:bCs/>
          <w:i/>
          <w:iCs/>
          <w:noProof/>
          <w:sz w:val="18"/>
          <w:szCs w:val="18"/>
          <w:u w:val="single"/>
        </w:rPr>
        <w:t>ponudnik</w:t>
      </w:r>
      <w:r w:rsidRPr="00112425">
        <w:rPr>
          <w:rFonts w:ascii="Tahoma" w:hAnsi="Tahoma" w:cs="Tahoma"/>
          <w:bCs/>
          <w:i/>
          <w:iCs/>
          <w:noProof/>
          <w:sz w:val="18"/>
          <w:szCs w:val="18"/>
        </w:rPr>
        <w:t xml:space="preserve"> kot tudi vsi </w:t>
      </w:r>
      <w:r w:rsidRPr="00112425">
        <w:rPr>
          <w:rFonts w:ascii="Tahoma" w:hAnsi="Tahoma" w:cs="Tahoma"/>
          <w:bCs/>
          <w:i/>
          <w:iCs/>
          <w:noProof/>
          <w:sz w:val="18"/>
          <w:szCs w:val="18"/>
          <w:u w:val="single"/>
        </w:rPr>
        <w:t>posamezni člani skupine ponudnikov</w:t>
      </w:r>
      <w:r w:rsidRPr="00112425">
        <w:rPr>
          <w:rFonts w:ascii="Tahoma" w:hAnsi="Tahoma" w:cs="Tahoma"/>
          <w:bCs/>
          <w:i/>
          <w:iCs/>
          <w:noProof/>
          <w:sz w:val="18"/>
          <w:szCs w:val="18"/>
        </w:rPr>
        <w:t xml:space="preserve"> (partnerji) v primeru skupne ponudbe.</w:t>
      </w:r>
      <w:r>
        <w:rPr>
          <w:rFonts w:ascii="Tahoma" w:hAnsi="Tahoma" w:cs="Tahoma"/>
          <w:bCs/>
          <w:i/>
          <w:iCs/>
          <w:noProof/>
          <w:sz w:val="18"/>
          <w:szCs w:val="18"/>
        </w:rPr>
        <w:t xml:space="preserve"> Ponudnik priloži </w:t>
      </w:r>
      <w:r w:rsidRPr="00F93884">
        <w:rPr>
          <w:rFonts w:ascii="Tahoma" w:hAnsi="Tahoma" w:cs="Tahoma"/>
          <w:bCs/>
          <w:i/>
          <w:iCs/>
          <w:noProof/>
          <w:sz w:val="18"/>
          <w:szCs w:val="18"/>
          <w:u w:val="single"/>
        </w:rPr>
        <w:t>ločeno</w:t>
      </w:r>
      <w:r>
        <w:rPr>
          <w:rFonts w:ascii="Tahoma" w:hAnsi="Tahoma" w:cs="Tahoma"/>
          <w:bCs/>
          <w:i/>
          <w:iCs/>
          <w:noProof/>
          <w:sz w:val="18"/>
          <w:szCs w:val="18"/>
        </w:rPr>
        <w:t xml:space="preserve"> izpolnjene izjave za vsakega od gospodarskih subjektov v ponudbi.</w:t>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83"/>
        <w:gridCol w:w="912"/>
        <w:gridCol w:w="856"/>
      </w:tblGrid>
      <w:tr w:rsidR="00961534" w:rsidRPr="00C8579C" w14:paraId="01CE4DE7" w14:textId="77777777" w:rsidTr="00284581">
        <w:tc>
          <w:tcPr>
            <w:tcW w:w="7583" w:type="dxa"/>
          </w:tcPr>
          <w:p w14:paraId="1741A89F" w14:textId="77777777" w:rsidR="00961534" w:rsidRPr="00C8579C" w:rsidRDefault="00961534" w:rsidP="00011A1C">
            <w:pPr>
              <w:keepNext/>
              <w:keepLines/>
              <w:jc w:val="both"/>
              <w:rPr>
                <w:rFonts w:ascii="Tahoma" w:hAnsi="Tahoma" w:cs="Tahoma"/>
              </w:rPr>
            </w:pPr>
            <w:r w:rsidRPr="00C8579C">
              <w:rPr>
                <w:rFonts w:ascii="Tahoma" w:hAnsi="Tahoma" w:cs="Tahoma"/>
              </w:rPr>
              <w:lastRenderedPageBreak/>
              <w:t xml:space="preserve">UDELEŽBA PODIZVAJALCA </w:t>
            </w:r>
          </w:p>
        </w:tc>
        <w:tc>
          <w:tcPr>
            <w:tcW w:w="912" w:type="dxa"/>
            <w:tcBorders>
              <w:right w:val="nil"/>
            </w:tcBorders>
          </w:tcPr>
          <w:p w14:paraId="4CEE996D" w14:textId="77777777" w:rsidR="00961534" w:rsidRPr="00C8579C" w:rsidRDefault="00961534" w:rsidP="00011A1C">
            <w:pPr>
              <w:keepNext/>
              <w:keepLines/>
              <w:jc w:val="both"/>
              <w:rPr>
                <w:rFonts w:ascii="Tahoma" w:hAnsi="Tahoma" w:cs="Tahoma"/>
                <w:b/>
              </w:rPr>
            </w:pPr>
            <w:r w:rsidRPr="00C8579C">
              <w:rPr>
                <w:rFonts w:ascii="Tahoma" w:hAnsi="Tahoma" w:cs="Tahoma"/>
                <w:b/>
                <w:i/>
              </w:rPr>
              <w:t xml:space="preserve">Priloga </w:t>
            </w:r>
          </w:p>
        </w:tc>
        <w:tc>
          <w:tcPr>
            <w:tcW w:w="856" w:type="dxa"/>
            <w:tcBorders>
              <w:left w:val="nil"/>
            </w:tcBorders>
          </w:tcPr>
          <w:p w14:paraId="7880D73E" w14:textId="77777777" w:rsidR="00961534" w:rsidRPr="00C8579C" w:rsidRDefault="00961534" w:rsidP="00011A1C">
            <w:pPr>
              <w:keepNext/>
              <w:keepLines/>
              <w:jc w:val="both"/>
              <w:rPr>
                <w:rFonts w:ascii="Tahoma" w:hAnsi="Tahoma" w:cs="Tahoma"/>
                <w:b/>
                <w:i/>
              </w:rPr>
            </w:pPr>
            <w:r w:rsidRPr="00C8579C">
              <w:rPr>
                <w:rFonts w:ascii="Tahoma" w:hAnsi="Tahoma" w:cs="Tahoma"/>
                <w:b/>
                <w:i/>
              </w:rPr>
              <w:t>4/1</w:t>
            </w:r>
          </w:p>
        </w:tc>
      </w:tr>
    </w:tbl>
    <w:p w14:paraId="2E4E148E" w14:textId="79DD8D42" w:rsidR="0084389E" w:rsidRPr="00C8579C" w:rsidRDefault="00DD0752" w:rsidP="00011A1C">
      <w:pPr>
        <w:keepNext/>
        <w:keepLines/>
        <w:jc w:val="both"/>
        <w:rPr>
          <w:rFonts w:ascii="Tahoma" w:hAnsi="Tahoma" w:cs="Tahoma"/>
          <w:b/>
        </w:rPr>
      </w:pPr>
      <w:r>
        <w:rPr>
          <w:rFonts w:ascii="Tahoma" w:hAnsi="Tahoma" w:cs="Tahoma"/>
          <w:b/>
        </w:rPr>
        <w:t>VKS-227/22</w:t>
      </w:r>
      <w:r w:rsidR="00032CA0" w:rsidRPr="00C8579C">
        <w:rPr>
          <w:rFonts w:ascii="Tahoma" w:hAnsi="Tahoma" w:cs="Tahoma"/>
          <w:b/>
        </w:rPr>
        <w:t xml:space="preserve"> </w:t>
      </w:r>
      <w:r w:rsidR="0084389E" w:rsidRPr="00C8579C">
        <w:rPr>
          <w:rFonts w:ascii="Tahoma" w:hAnsi="Tahoma" w:cs="Tahoma"/>
          <w:b/>
        </w:rPr>
        <w:t xml:space="preserve">– </w:t>
      </w:r>
      <w:r w:rsidRPr="00DD0752">
        <w:rPr>
          <w:rFonts w:ascii="Tahoma" w:hAnsi="Tahoma" w:cs="Tahoma"/>
          <w:b/>
        </w:rPr>
        <w:t>Dobava rezervnih delov, preventivno vzdrževanje in servisiranje požarne zaščite in tehničnega varovanja na lokaciji RCERO</w:t>
      </w:r>
    </w:p>
    <w:p w14:paraId="047768A7" w14:textId="77777777" w:rsidR="00C23AD1" w:rsidRDefault="00C23AD1" w:rsidP="00011A1C">
      <w:pPr>
        <w:keepNext/>
        <w:keepLines/>
        <w:jc w:val="both"/>
        <w:rPr>
          <w:rFonts w:ascii="Tahoma" w:hAnsi="Tahoma" w:cs="Tahoma"/>
          <w:b/>
        </w:rPr>
      </w:pPr>
    </w:p>
    <w:p w14:paraId="73F672B5" w14:textId="77777777" w:rsidR="00696F1B" w:rsidRPr="00F5688B" w:rsidRDefault="00696F1B" w:rsidP="00011A1C">
      <w:pPr>
        <w:keepNext/>
        <w:keepLines/>
        <w:jc w:val="both"/>
        <w:rPr>
          <w:rFonts w:ascii="Tahoma" w:hAnsi="Tahoma" w:cs="Tahoma"/>
        </w:rPr>
      </w:pPr>
      <w:r w:rsidRPr="00F5688B">
        <w:rPr>
          <w:rFonts w:ascii="Tahoma" w:hAnsi="Tahoma" w:cs="Tahoma"/>
        </w:rPr>
        <w:t>Ponudnik mora v prilogi navesti podizvajalce, s katerimi nastopa v skupnem nastopu in izpolniti vse zahtevane podatke. Prilogo podpišeta tako ponudnik kot podizvajalec.</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3140"/>
        <w:gridCol w:w="3030"/>
      </w:tblGrid>
      <w:tr w:rsidR="00961534" w:rsidRPr="00112425" w14:paraId="1DD54BA8" w14:textId="77777777" w:rsidTr="00ED46B1">
        <w:trPr>
          <w:trHeight w:val="560"/>
          <w:jc w:val="center"/>
        </w:trPr>
        <w:tc>
          <w:tcPr>
            <w:tcW w:w="3256" w:type="dxa"/>
            <w:tcBorders>
              <w:top w:val="single" w:sz="4" w:space="0" w:color="auto"/>
              <w:left w:val="single" w:sz="4" w:space="0" w:color="auto"/>
              <w:bottom w:val="single" w:sz="4" w:space="0" w:color="auto"/>
              <w:right w:val="single" w:sz="4" w:space="0" w:color="auto"/>
            </w:tcBorders>
            <w:vAlign w:val="center"/>
          </w:tcPr>
          <w:p w14:paraId="2953EB1C" w14:textId="77777777" w:rsidR="00961534" w:rsidRPr="00112425" w:rsidRDefault="00961534" w:rsidP="00ED46B1">
            <w:pPr>
              <w:keepNext/>
              <w:keepLines/>
              <w:rPr>
                <w:rFonts w:ascii="Tahoma" w:hAnsi="Tahoma" w:cs="Tahoma"/>
                <w:sz w:val="18"/>
                <w:szCs w:val="18"/>
              </w:rPr>
            </w:pPr>
            <w:r w:rsidRPr="00112425">
              <w:rPr>
                <w:rFonts w:ascii="Tahoma" w:hAnsi="Tahoma" w:cs="Tahoma"/>
                <w:sz w:val="18"/>
                <w:szCs w:val="18"/>
              </w:rPr>
              <w:t>Naziv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136F4DF1" w14:textId="77777777" w:rsidR="00961534" w:rsidRPr="00112425" w:rsidRDefault="00961534" w:rsidP="00ED46B1">
            <w:pPr>
              <w:keepNext/>
              <w:keepLines/>
              <w:rPr>
                <w:rFonts w:ascii="Tahoma" w:hAnsi="Tahoma" w:cs="Tahoma"/>
                <w:sz w:val="18"/>
                <w:szCs w:val="18"/>
              </w:rPr>
            </w:pPr>
          </w:p>
          <w:p w14:paraId="300DD5F1" w14:textId="77777777" w:rsidR="00961534" w:rsidRPr="00112425" w:rsidRDefault="00961534" w:rsidP="00ED46B1">
            <w:pPr>
              <w:keepNext/>
              <w:keepLines/>
              <w:rPr>
                <w:rFonts w:ascii="Tahoma" w:hAnsi="Tahoma" w:cs="Tahoma"/>
                <w:sz w:val="18"/>
                <w:szCs w:val="18"/>
              </w:rPr>
            </w:pPr>
          </w:p>
        </w:tc>
      </w:tr>
      <w:tr w:rsidR="00961534" w:rsidRPr="00112425" w14:paraId="09C2AFC3" w14:textId="77777777" w:rsidTr="00ED46B1">
        <w:trPr>
          <w:trHeight w:val="540"/>
          <w:jc w:val="center"/>
        </w:trPr>
        <w:tc>
          <w:tcPr>
            <w:tcW w:w="3256" w:type="dxa"/>
            <w:tcBorders>
              <w:top w:val="single" w:sz="4" w:space="0" w:color="auto"/>
              <w:left w:val="single" w:sz="4" w:space="0" w:color="auto"/>
              <w:bottom w:val="single" w:sz="4" w:space="0" w:color="auto"/>
              <w:right w:val="single" w:sz="4" w:space="0" w:color="auto"/>
            </w:tcBorders>
            <w:vAlign w:val="center"/>
          </w:tcPr>
          <w:p w14:paraId="1AC41BFD" w14:textId="77777777" w:rsidR="00961534" w:rsidRPr="00112425" w:rsidRDefault="00961534" w:rsidP="00ED46B1">
            <w:pPr>
              <w:keepNext/>
              <w:keepLines/>
              <w:rPr>
                <w:rFonts w:ascii="Tahoma" w:hAnsi="Tahoma" w:cs="Tahoma"/>
                <w:sz w:val="18"/>
                <w:szCs w:val="18"/>
              </w:rPr>
            </w:pPr>
            <w:r w:rsidRPr="00112425">
              <w:rPr>
                <w:rFonts w:ascii="Tahoma" w:hAnsi="Tahoma" w:cs="Tahoma"/>
                <w:sz w:val="18"/>
                <w:szCs w:val="18"/>
              </w:rPr>
              <w:t>Polni naslov</w:t>
            </w:r>
            <w:r>
              <w:rPr>
                <w:rFonts w:ascii="Tahoma" w:hAnsi="Tahoma" w:cs="Tahoma"/>
                <w:sz w:val="18"/>
                <w:szCs w:val="18"/>
              </w:rPr>
              <w:t xml:space="preserve"> (sedež)</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707275F9" w14:textId="77777777" w:rsidR="00961534" w:rsidRPr="00112425" w:rsidRDefault="00961534" w:rsidP="00ED46B1">
            <w:pPr>
              <w:keepNext/>
              <w:keepLines/>
              <w:rPr>
                <w:rFonts w:ascii="Tahoma" w:hAnsi="Tahoma" w:cs="Tahoma"/>
                <w:sz w:val="18"/>
                <w:szCs w:val="18"/>
              </w:rPr>
            </w:pPr>
          </w:p>
          <w:p w14:paraId="7224D315" w14:textId="77777777" w:rsidR="00961534" w:rsidRPr="00112425" w:rsidRDefault="00961534" w:rsidP="00ED46B1">
            <w:pPr>
              <w:keepNext/>
              <w:keepLines/>
              <w:rPr>
                <w:rFonts w:ascii="Tahoma" w:hAnsi="Tahoma" w:cs="Tahoma"/>
                <w:sz w:val="18"/>
                <w:szCs w:val="18"/>
              </w:rPr>
            </w:pPr>
          </w:p>
        </w:tc>
      </w:tr>
      <w:tr w:rsidR="00961534" w:rsidRPr="00112425" w14:paraId="0E8971DF" w14:textId="77777777" w:rsidTr="00ED46B1">
        <w:trPr>
          <w:trHeight w:val="540"/>
          <w:jc w:val="center"/>
        </w:trPr>
        <w:tc>
          <w:tcPr>
            <w:tcW w:w="9426" w:type="dxa"/>
            <w:gridSpan w:val="3"/>
            <w:tcBorders>
              <w:top w:val="single" w:sz="4" w:space="0" w:color="auto"/>
              <w:left w:val="single" w:sz="4" w:space="0" w:color="auto"/>
              <w:bottom w:val="nil"/>
              <w:right w:val="single" w:sz="4" w:space="0" w:color="auto"/>
            </w:tcBorders>
            <w:vAlign w:val="center"/>
          </w:tcPr>
          <w:p w14:paraId="0CDD8B4F" w14:textId="77777777" w:rsidR="00961534" w:rsidRPr="00112425" w:rsidRDefault="00961534" w:rsidP="00ED46B1">
            <w:pPr>
              <w:keepNext/>
              <w:keepLines/>
              <w:jc w:val="center"/>
              <w:rPr>
                <w:rFonts w:ascii="Tahoma" w:hAnsi="Tahoma" w:cs="Tahoma"/>
                <w:b/>
                <w:sz w:val="18"/>
                <w:szCs w:val="17"/>
              </w:rPr>
            </w:pPr>
            <w:r w:rsidRPr="00112425">
              <w:rPr>
                <w:rFonts w:ascii="Tahoma" w:hAnsi="Tahoma" w:cs="Tahoma"/>
                <w:b/>
                <w:sz w:val="18"/>
                <w:szCs w:val="17"/>
              </w:rPr>
              <w:t>ZAHTEVA ZA NEPOSREDNO PLAČILO PODIZVAJ</w:t>
            </w:r>
            <w:r>
              <w:rPr>
                <w:rFonts w:ascii="Tahoma" w:hAnsi="Tahoma" w:cs="Tahoma"/>
                <w:b/>
                <w:sz w:val="18"/>
                <w:szCs w:val="17"/>
              </w:rPr>
              <w:t>A</w:t>
            </w:r>
            <w:r w:rsidRPr="00112425">
              <w:rPr>
                <w:rFonts w:ascii="Tahoma" w:hAnsi="Tahoma" w:cs="Tahoma"/>
                <w:b/>
                <w:sz w:val="18"/>
                <w:szCs w:val="17"/>
              </w:rPr>
              <w:t>LČEVE TERJATVE DO PONUDNIKA (s strani naročnika)</w:t>
            </w:r>
          </w:p>
          <w:p w14:paraId="2A360368" w14:textId="77777777" w:rsidR="00961534" w:rsidRPr="00112425" w:rsidRDefault="00961534" w:rsidP="00ED46B1">
            <w:pPr>
              <w:keepNext/>
              <w:keepLines/>
              <w:jc w:val="center"/>
              <w:rPr>
                <w:rFonts w:ascii="Tahoma" w:hAnsi="Tahoma" w:cs="Tahoma"/>
                <w:b/>
                <w:sz w:val="18"/>
                <w:szCs w:val="17"/>
              </w:rPr>
            </w:pPr>
          </w:p>
          <w:p w14:paraId="752D7EFA" w14:textId="77777777" w:rsidR="00961534" w:rsidRPr="00112425" w:rsidRDefault="00961534" w:rsidP="00ED46B1">
            <w:pPr>
              <w:keepNext/>
              <w:keepLines/>
              <w:jc w:val="both"/>
              <w:rPr>
                <w:rFonts w:ascii="Tahoma" w:hAnsi="Tahoma" w:cs="Tahoma"/>
              </w:rPr>
            </w:pPr>
            <w:r w:rsidRPr="00112425">
              <w:rPr>
                <w:rFonts w:ascii="Tahoma" w:hAnsi="Tahoma" w:cs="Tahoma"/>
                <w:sz w:val="18"/>
                <w:szCs w:val="17"/>
              </w:rPr>
              <w:t xml:space="preserve">V skladu s 94. členom ZJN-3, kot podizvajalec, zahtevamo neposredno plačilo s strani naročnika, da le ta  </w:t>
            </w:r>
            <w:r w:rsidRPr="00112425">
              <w:rPr>
                <w:rFonts w:ascii="Tahoma" w:hAnsi="Tahoma" w:cs="Tahoma"/>
              </w:rPr>
              <w:t>plačuje naše terjatve do izvajalca neposredno na naš transakcijski račun, in sicer na podlagi izstavljenih situacij oz. računov, ki jih bo predhodno potrdil izvajalec in bodo priloga računu oz. situaciji, ki jo bo naročniku izstavil izvajalec.</w:t>
            </w:r>
          </w:p>
          <w:p w14:paraId="6D6D209F" w14:textId="77777777" w:rsidR="00961534" w:rsidRPr="00112425" w:rsidRDefault="00961534" w:rsidP="00ED46B1">
            <w:pPr>
              <w:keepNext/>
              <w:keepLines/>
              <w:jc w:val="both"/>
              <w:rPr>
                <w:rFonts w:ascii="Tahoma" w:hAnsi="Tahoma" w:cs="Tahoma"/>
              </w:rPr>
            </w:pPr>
          </w:p>
        </w:tc>
      </w:tr>
      <w:tr w:rsidR="00961534" w:rsidRPr="00112425" w14:paraId="38491E39" w14:textId="77777777" w:rsidTr="00ED46B1">
        <w:trPr>
          <w:trHeight w:val="334"/>
          <w:jc w:val="center"/>
        </w:trPr>
        <w:tc>
          <w:tcPr>
            <w:tcW w:w="3256" w:type="dxa"/>
            <w:tcBorders>
              <w:top w:val="nil"/>
              <w:left w:val="single" w:sz="4" w:space="0" w:color="auto"/>
              <w:bottom w:val="single" w:sz="4" w:space="0" w:color="auto"/>
              <w:right w:val="nil"/>
            </w:tcBorders>
            <w:vAlign w:val="center"/>
          </w:tcPr>
          <w:p w14:paraId="49E22019" w14:textId="77777777" w:rsidR="00961534" w:rsidRPr="00FF5417" w:rsidRDefault="00961534" w:rsidP="00ED46B1">
            <w:pPr>
              <w:keepNext/>
              <w:keepLines/>
              <w:jc w:val="both"/>
              <w:rPr>
                <w:rFonts w:ascii="Tahoma" w:hAnsi="Tahoma" w:cs="Tahoma"/>
                <w:i/>
                <w:sz w:val="18"/>
                <w:szCs w:val="18"/>
              </w:rPr>
            </w:pPr>
            <w:r w:rsidRPr="00FF5417">
              <w:rPr>
                <w:rFonts w:ascii="Tahoma" w:hAnsi="Tahoma" w:cs="Tahoma"/>
                <w:i/>
              </w:rPr>
              <w:t>Obkrožite/označite</w:t>
            </w:r>
          </w:p>
        </w:tc>
        <w:tc>
          <w:tcPr>
            <w:tcW w:w="3140" w:type="dxa"/>
            <w:tcBorders>
              <w:top w:val="nil"/>
              <w:left w:val="nil"/>
              <w:bottom w:val="single" w:sz="4" w:space="0" w:color="auto"/>
              <w:right w:val="nil"/>
            </w:tcBorders>
            <w:vAlign w:val="center"/>
          </w:tcPr>
          <w:p w14:paraId="02F63FBE" w14:textId="77777777" w:rsidR="00961534" w:rsidRPr="00112425" w:rsidRDefault="00961534" w:rsidP="00ED46B1">
            <w:pPr>
              <w:keepNext/>
              <w:keepLines/>
              <w:jc w:val="center"/>
              <w:rPr>
                <w:rFonts w:ascii="Tahoma" w:hAnsi="Tahoma" w:cs="Tahoma"/>
                <w:sz w:val="18"/>
                <w:szCs w:val="18"/>
              </w:rPr>
            </w:pPr>
            <w:r w:rsidRPr="00112425">
              <w:rPr>
                <w:rFonts w:ascii="Tahoma" w:hAnsi="Tahoma" w:cs="Tahoma"/>
                <w:sz w:val="18"/>
                <w:szCs w:val="18"/>
              </w:rPr>
              <w:t>DA</w:t>
            </w:r>
          </w:p>
        </w:tc>
        <w:tc>
          <w:tcPr>
            <w:tcW w:w="3030" w:type="dxa"/>
            <w:tcBorders>
              <w:top w:val="nil"/>
              <w:left w:val="nil"/>
              <w:bottom w:val="single" w:sz="4" w:space="0" w:color="auto"/>
              <w:right w:val="single" w:sz="4" w:space="0" w:color="auto"/>
            </w:tcBorders>
            <w:vAlign w:val="center"/>
          </w:tcPr>
          <w:p w14:paraId="3BF81BA3" w14:textId="77777777" w:rsidR="00961534" w:rsidRPr="00112425" w:rsidRDefault="00961534" w:rsidP="00ED46B1">
            <w:pPr>
              <w:keepNext/>
              <w:keepLines/>
              <w:jc w:val="center"/>
              <w:rPr>
                <w:rFonts w:ascii="Tahoma" w:hAnsi="Tahoma" w:cs="Tahoma"/>
                <w:sz w:val="18"/>
                <w:szCs w:val="18"/>
              </w:rPr>
            </w:pPr>
            <w:r w:rsidRPr="00112425">
              <w:rPr>
                <w:rFonts w:ascii="Tahoma" w:hAnsi="Tahoma" w:cs="Tahoma"/>
                <w:sz w:val="18"/>
                <w:szCs w:val="18"/>
              </w:rPr>
              <w:t>NE</w:t>
            </w:r>
          </w:p>
        </w:tc>
      </w:tr>
      <w:tr w:rsidR="00961534" w:rsidRPr="00112425" w14:paraId="649F9CB9" w14:textId="77777777" w:rsidTr="00ED46B1">
        <w:trPr>
          <w:trHeight w:val="537"/>
          <w:jc w:val="center"/>
        </w:trPr>
        <w:tc>
          <w:tcPr>
            <w:tcW w:w="3256" w:type="dxa"/>
            <w:tcBorders>
              <w:top w:val="single" w:sz="4" w:space="0" w:color="auto"/>
              <w:left w:val="single" w:sz="4" w:space="0" w:color="auto"/>
              <w:bottom w:val="single" w:sz="4" w:space="0" w:color="auto"/>
              <w:right w:val="single" w:sz="4" w:space="0" w:color="auto"/>
            </w:tcBorders>
            <w:vAlign w:val="center"/>
          </w:tcPr>
          <w:p w14:paraId="681951AA" w14:textId="77777777" w:rsidR="00961534" w:rsidRPr="00112425" w:rsidRDefault="00961534" w:rsidP="00ED46B1">
            <w:pPr>
              <w:keepNext/>
              <w:keepLines/>
              <w:rPr>
                <w:rFonts w:ascii="Tahoma" w:hAnsi="Tahoma" w:cs="Tahoma"/>
                <w:sz w:val="18"/>
                <w:szCs w:val="18"/>
              </w:rPr>
            </w:pPr>
          </w:p>
          <w:p w14:paraId="2E5EC23F" w14:textId="77777777" w:rsidR="00961534" w:rsidRPr="00112425" w:rsidRDefault="00961534" w:rsidP="00ED46B1">
            <w:pPr>
              <w:keepNext/>
              <w:keepLines/>
              <w:jc w:val="both"/>
              <w:rPr>
                <w:rFonts w:ascii="Tahoma" w:hAnsi="Tahoma" w:cs="Tahoma"/>
                <w:sz w:val="18"/>
                <w:szCs w:val="18"/>
              </w:rPr>
            </w:pPr>
            <w:r w:rsidRPr="00112425">
              <w:rPr>
                <w:rFonts w:ascii="Tahoma" w:hAnsi="Tahoma" w:cs="Tahoma"/>
                <w:sz w:val="18"/>
                <w:szCs w:val="18"/>
              </w:rPr>
              <w:t xml:space="preserve">Vsi zakoniti zastopniki podizvajalca </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044EBC6A" w14:textId="77777777" w:rsidR="00961534" w:rsidRPr="00112425" w:rsidRDefault="00961534" w:rsidP="00ED46B1">
            <w:pPr>
              <w:keepNext/>
              <w:keepLines/>
              <w:rPr>
                <w:rFonts w:ascii="Tahoma" w:hAnsi="Tahoma" w:cs="Tahoma"/>
                <w:sz w:val="18"/>
                <w:szCs w:val="18"/>
              </w:rPr>
            </w:pPr>
          </w:p>
          <w:p w14:paraId="5B9ED399" w14:textId="77777777" w:rsidR="00961534" w:rsidRPr="00112425" w:rsidRDefault="00961534" w:rsidP="00ED46B1">
            <w:pPr>
              <w:keepNext/>
              <w:keepLines/>
              <w:rPr>
                <w:rFonts w:ascii="Tahoma" w:hAnsi="Tahoma" w:cs="Tahoma"/>
                <w:sz w:val="18"/>
                <w:szCs w:val="18"/>
              </w:rPr>
            </w:pPr>
          </w:p>
          <w:p w14:paraId="77286B0C" w14:textId="77777777" w:rsidR="00961534" w:rsidRPr="00112425" w:rsidRDefault="00961534" w:rsidP="00ED46B1">
            <w:pPr>
              <w:keepNext/>
              <w:keepLines/>
              <w:rPr>
                <w:rFonts w:ascii="Tahoma" w:hAnsi="Tahoma" w:cs="Tahoma"/>
                <w:sz w:val="18"/>
                <w:szCs w:val="18"/>
              </w:rPr>
            </w:pPr>
          </w:p>
        </w:tc>
      </w:tr>
      <w:tr w:rsidR="00961534" w:rsidRPr="00112425" w14:paraId="14447729" w14:textId="77777777" w:rsidTr="00ED46B1">
        <w:trPr>
          <w:trHeight w:val="417"/>
          <w:jc w:val="center"/>
        </w:trPr>
        <w:tc>
          <w:tcPr>
            <w:tcW w:w="3256" w:type="dxa"/>
            <w:tcBorders>
              <w:top w:val="single" w:sz="4" w:space="0" w:color="auto"/>
              <w:left w:val="single" w:sz="4" w:space="0" w:color="auto"/>
              <w:bottom w:val="single" w:sz="4" w:space="0" w:color="auto"/>
              <w:right w:val="single" w:sz="4" w:space="0" w:color="auto"/>
            </w:tcBorders>
            <w:vAlign w:val="center"/>
          </w:tcPr>
          <w:p w14:paraId="5A4C5EAA" w14:textId="77777777" w:rsidR="00961534" w:rsidRPr="00112425" w:rsidRDefault="00961534" w:rsidP="00ED46B1">
            <w:pPr>
              <w:keepNext/>
              <w:keepLines/>
              <w:spacing w:line="276" w:lineRule="auto"/>
              <w:rPr>
                <w:rFonts w:ascii="Tahoma" w:hAnsi="Tahoma" w:cs="Tahoma"/>
                <w:sz w:val="18"/>
                <w:szCs w:val="18"/>
              </w:rPr>
            </w:pPr>
            <w:r w:rsidRPr="00112425">
              <w:rPr>
                <w:rFonts w:ascii="Tahoma" w:hAnsi="Tahoma" w:cs="Tahoma"/>
                <w:sz w:val="18"/>
                <w:szCs w:val="18"/>
              </w:rPr>
              <w:t>Matična številka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3ED88A75" w14:textId="77777777" w:rsidR="00961534" w:rsidRPr="00112425" w:rsidRDefault="00961534" w:rsidP="00ED46B1">
            <w:pPr>
              <w:keepNext/>
              <w:keepLines/>
              <w:spacing w:line="276" w:lineRule="auto"/>
              <w:rPr>
                <w:rFonts w:ascii="Tahoma" w:hAnsi="Tahoma" w:cs="Tahoma"/>
                <w:sz w:val="18"/>
                <w:szCs w:val="18"/>
              </w:rPr>
            </w:pPr>
          </w:p>
        </w:tc>
      </w:tr>
      <w:tr w:rsidR="00961534" w:rsidRPr="00112425" w14:paraId="32F96DA2" w14:textId="77777777" w:rsidTr="00ED46B1">
        <w:trPr>
          <w:trHeight w:val="423"/>
          <w:jc w:val="center"/>
        </w:trPr>
        <w:tc>
          <w:tcPr>
            <w:tcW w:w="3256" w:type="dxa"/>
            <w:tcBorders>
              <w:top w:val="single" w:sz="4" w:space="0" w:color="auto"/>
              <w:left w:val="single" w:sz="4" w:space="0" w:color="auto"/>
              <w:bottom w:val="single" w:sz="4" w:space="0" w:color="auto"/>
              <w:right w:val="single" w:sz="4" w:space="0" w:color="auto"/>
            </w:tcBorders>
            <w:vAlign w:val="center"/>
          </w:tcPr>
          <w:p w14:paraId="219C0C67" w14:textId="77777777" w:rsidR="00961534" w:rsidRPr="00112425" w:rsidRDefault="00961534" w:rsidP="00ED46B1">
            <w:pPr>
              <w:keepNext/>
              <w:keepLines/>
              <w:spacing w:line="276" w:lineRule="auto"/>
              <w:rPr>
                <w:rFonts w:ascii="Tahoma" w:hAnsi="Tahoma" w:cs="Tahoma"/>
                <w:sz w:val="18"/>
                <w:szCs w:val="18"/>
              </w:rPr>
            </w:pPr>
            <w:r w:rsidRPr="00112425">
              <w:rPr>
                <w:rFonts w:ascii="Tahoma" w:hAnsi="Tahoma" w:cs="Tahoma"/>
                <w:sz w:val="18"/>
                <w:szCs w:val="18"/>
              </w:rPr>
              <w:t>Davčna številka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7A94A135" w14:textId="77777777" w:rsidR="00961534" w:rsidRPr="00112425" w:rsidRDefault="00961534" w:rsidP="00ED46B1">
            <w:pPr>
              <w:keepNext/>
              <w:keepLines/>
              <w:spacing w:line="276" w:lineRule="auto"/>
              <w:rPr>
                <w:rFonts w:ascii="Tahoma" w:hAnsi="Tahoma" w:cs="Tahoma"/>
                <w:sz w:val="18"/>
                <w:szCs w:val="18"/>
              </w:rPr>
            </w:pPr>
          </w:p>
        </w:tc>
      </w:tr>
      <w:tr w:rsidR="00961534" w:rsidRPr="00112425" w14:paraId="157F59A8" w14:textId="77777777" w:rsidTr="00ED46B1">
        <w:trPr>
          <w:trHeight w:val="428"/>
          <w:jc w:val="center"/>
        </w:trPr>
        <w:tc>
          <w:tcPr>
            <w:tcW w:w="3256" w:type="dxa"/>
            <w:tcBorders>
              <w:top w:val="single" w:sz="4" w:space="0" w:color="auto"/>
              <w:left w:val="single" w:sz="4" w:space="0" w:color="auto"/>
              <w:bottom w:val="single" w:sz="4" w:space="0" w:color="auto"/>
              <w:right w:val="single" w:sz="4" w:space="0" w:color="auto"/>
            </w:tcBorders>
            <w:vAlign w:val="center"/>
          </w:tcPr>
          <w:p w14:paraId="25EFB19A" w14:textId="77777777" w:rsidR="00961534" w:rsidRPr="00112425" w:rsidRDefault="00961534" w:rsidP="00ED46B1">
            <w:pPr>
              <w:keepNext/>
              <w:keepLines/>
              <w:spacing w:line="276" w:lineRule="auto"/>
              <w:rPr>
                <w:rFonts w:ascii="Tahoma" w:hAnsi="Tahoma" w:cs="Tahoma"/>
                <w:sz w:val="18"/>
                <w:szCs w:val="18"/>
              </w:rPr>
            </w:pPr>
            <w:r w:rsidRPr="00112425">
              <w:rPr>
                <w:rFonts w:ascii="Tahoma" w:hAnsi="Tahoma" w:cs="Tahoma"/>
                <w:sz w:val="18"/>
                <w:szCs w:val="18"/>
              </w:rPr>
              <w:t>Transakcijski račun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777D1AF0" w14:textId="77777777" w:rsidR="00961534" w:rsidRPr="00112425" w:rsidRDefault="00961534" w:rsidP="00ED46B1">
            <w:pPr>
              <w:keepNext/>
              <w:keepLines/>
              <w:spacing w:line="276" w:lineRule="auto"/>
              <w:rPr>
                <w:rFonts w:ascii="Tahoma" w:hAnsi="Tahoma" w:cs="Tahoma"/>
                <w:sz w:val="18"/>
                <w:szCs w:val="18"/>
              </w:rPr>
            </w:pPr>
          </w:p>
        </w:tc>
      </w:tr>
      <w:tr w:rsidR="00961534" w:rsidRPr="00112425" w14:paraId="131909DE" w14:textId="77777777" w:rsidTr="00ED46B1">
        <w:trPr>
          <w:trHeight w:val="409"/>
          <w:jc w:val="center"/>
        </w:trPr>
        <w:tc>
          <w:tcPr>
            <w:tcW w:w="3256" w:type="dxa"/>
            <w:tcBorders>
              <w:top w:val="single" w:sz="4" w:space="0" w:color="auto"/>
              <w:left w:val="single" w:sz="4" w:space="0" w:color="auto"/>
              <w:right w:val="single" w:sz="4" w:space="0" w:color="auto"/>
            </w:tcBorders>
            <w:vAlign w:val="center"/>
          </w:tcPr>
          <w:p w14:paraId="519F4E3C" w14:textId="77777777" w:rsidR="00961534" w:rsidRPr="00112425" w:rsidRDefault="00961534" w:rsidP="00ED46B1">
            <w:pPr>
              <w:keepNext/>
              <w:keepLines/>
              <w:rPr>
                <w:rFonts w:ascii="Tahoma" w:hAnsi="Tahoma" w:cs="Tahoma"/>
                <w:sz w:val="18"/>
                <w:szCs w:val="18"/>
              </w:rPr>
            </w:pPr>
            <w:r w:rsidRPr="00112425">
              <w:rPr>
                <w:rFonts w:ascii="Tahoma" w:hAnsi="Tahoma" w:cs="Tahoma"/>
              </w:rPr>
              <w:t xml:space="preserve">Vsak del javnega naročila (storitev/gradnja/blago), ki se oddaja v </w:t>
            </w:r>
            <w:proofErr w:type="spellStart"/>
            <w:r w:rsidRPr="00112425">
              <w:rPr>
                <w:rFonts w:ascii="Tahoma" w:hAnsi="Tahoma" w:cs="Tahoma"/>
              </w:rPr>
              <w:t>podizvajanje</w:t>
            </w:r>
            <w:proofErr w:type="spellEnd"/>
            <w:r w:rsidRPr="00112425">
              <w:rPr>
                <w:rFonts w:ascii="Tahoma" w:hAnsi="Tahoma" w:cs="Tahoma"/>
              </w:rPr>
              <w:t xml:space="preserve"> (vrsta/opis del)</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67892338" w14:textId="77777777" w:rsidR="00961534" w:rsidRPr="00784326" w:rsidRDefault="00961534" w:rsidP="00ED46B1">
            <w:pPr>
              <w:keepNext/>
              <w:keepLines/>
              <w:rPr>
                <w:rFonts w:ascii="Tahoma" w:hAnsi="Tahoma" w:cs="Tahoma"/>
                <w:sz w:val="18"/>
                <w:szCs w:val="18"/>
              </w:rPr>
            </w:pPr>
          </w:p>
        </w:tc>
      </w:tr>
      <w:tr w:rsidR="00961534" w:rsidRPr="00112425" w14:paraId="0D2294EA" w14:textId="77777777" w:rsidTr="00ED46B1">
        <w:trPr>
          <w:trHeight w:val="409"/>
          <w:jc w:val="center"/>
        </w:trPr>
        <w:tc>
          <w:tcPr>
            <w:tcW w:w="3256" w:type="dxa"/>
            <w:tcBorders>
              <w:top w:val="single" w:sz="4" w:space="0" w:color="auto"/>
              <w:left w:val="single" w:sz="4" w:space="0" w:color="auto"/>
              <w:right w:val="single" w:sz="4" w:space="0" w:color="auto"/>
            </w:tcBorders>
            <w:vAlign w:val="center"/>
          </w:tcPr>
          <w:p w14:paraId="429C3A0D" w14:textId="77777777" w:rsidR="00961534" w:rsidRDefault="00961534" w:rsidP="00ED46B1">
            <w:pPr>
              <w:keepNext/>
              <w:keepLines/>
              <w:rPr>
                <w:rFonts w:ascii="Tahoma" w:hAnsi="Tahoma" w:cs="Tahoma"/>
                <w:sz w:val="18"/>
                <w:szCs w:val="18"/>
              </w:rPr>
            </w:pPr>
            <w:r w:rsidRPr="00112425">
              <w:rPr>
                <w:rFonts w:ascii="Tahoma" w:hAnsi="Tahoma" w:cs="Tahoma"/>
                <w:sz w:val="18"/>
                <w:szCs w:val="18"/>
              </w:rPr>
              <w:t xml:space="preserve">Količina/Delež (%) javnega naročila, ki se oddaja v </w:t>
            </w:r>
            <w:proofErr w:type="spellStart"/>
            <w:r w:rsidRPr="00112425">
              <w:rPr>
                <w:rFonts w:ascii="Tahoma" w:hAnsi="Tahoma" w:cs="Tahoma"/>
                <w:sz w:val="18"/>
                <w:szCs w:val="18"/>
              </w:rPr>
              <w:t>podizvajanje</w:t>
            </w:r>
            <w:proofErr w:type="spellEnd"/>
            <w:r>
              <w:rPr>
                <w:rFonts w:ascii="Tahoma" w:hAnsi="Tahoma" w:cs="Tahoma"/>
                <w:sz w:val="18"/>
                <w:szCs w:val="18"/>
              </w:rPr>
              <w:t xml:space="preserve"> </w:t>
            </w:r>
          </w:p>
          <w:p w14:paraId="7E6BEB99" w14:textId="77777777" w:rsidR="00961534" w:rsidRPr="00112425" w:rsidRDefault="00961534" w:rsidP="00ED46B1">
            <w:pPr>
              <w:keepNext/>
              <w:keepLines/>
              <w:rPr>
                <w:rFonts w:ascii="Tahoma" w:hAnsi="Tahoma" w:cs="Tahoma"/>
                <w:sz w:val="18"/>
                <w:szCs w:val="18"/>
              </w:rPr>
            </w:pPr>
            <w:r w:rsidRPr="00C52A98">
              <w:rPr>
                <w:rFonts w:ascii="Tahoma" w:hAnsi="Tahoma" w:cs="Tahoma"/>
                <w:i/>
                <w:sz w:val="18"/>
                <w:szCs w:val="18"/>
              </w:rPr>
              <w:t>(</w:t>
            </w:r>
            <w:r w:rsidRPr="005C6210">
              <w:rPr>
                <w:rFonts w:ascii="Tahoma" w:hAnsi="Tahoma" w:cs="Tahoma"/>
                <w:i/>
                <w:sz w:val="18"/>
                <w:szCs w:val="18"/>
                <w:u w:val="single"/>
              </w:rPr>
              <w:t>skupaj</w:t>
            </w:r>
            <w:r>
              <w:rPr>
                <w:rFonts w:ascii="Tahoma" w:hAnsi="Tahoma" w:cs="Tahoma"/>
                <w:i/>
                <w:sz w:val="18"/>
                <w:szCs w:val="18"/>
              </w:rPr>
              <w:t xml:space="preserve"> </w:t>
            </w:r>
            <w:r w:rsidRPr="00C52A98">
              <w:rPr>
                <w:rFonts w:ascii="Tahoma" w:hAnsi="Tahoma" w:cs="Tahoma"/>
                <w:i/>
                <w:sz w:val="18"/>
                <w:szCs w:val="18"/>
              </w:rPr>
              <w:t>obligatorno manj kot 100 %)</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0D3A357C" w14:textId="77777777" w:rsidR="00961534" w:rsidRPr="00784326" w:rsidRDefault="00961534" w:rsidP="00ED46B1">
            <w:pPr>
              <w:keepNext/>
              <w:keepLines/>
              <w:rPr>
                <w:rFonts w:ascii="Tahoma" w:hAnsi="Tahoma" w:cs="Tahoma"/>
                <w:sz w:val="18"/>
                <w:szCs w:val="18"/>
              </w:rPr>
            </w:pPr>
          </w:p>
        </w:tc>
      </w:tr>
      <w:tr w:rsidR="00961534" w:rsidRPr="00112425" w14:paraId="2A0C3A0B" w14:textId="77777777" w:rsidTr="00ED46B1">
        <w:trPr>
          <w:trHeight w:val="409"/>
          <w:jc w:val="center"/>
        </w:trPr>
        <w:tc>
          <w:tcPr>
            <w:tcW w:w="3256" w:type="dxa"/>
            <w:tcBorders>
              <w:top w:val="single" w:sz="4" w:space="0" w:color="auto"/>
              <w:left w:val="single" w:sz="4" w:space="0" w:color="auto"/>
              <w:right w:val="single" w:sz="4" w:space="0" w:color="auto"/>
            </w:tcBorders>
            <w:vAlign w:val="center"/>
          </w:tcPr>
          <w:p w14:paraId="02B797B3" w14:textId="77777777" w:rsidR="00961534" w:rsidRPr="00112425" w:rsidRDefault="00961534" w:rsidP="00ED46B1">
            <w:pPr>
              <w:keepNext/>
              <w:keepLines/>
              <w:rPr>
                <w:rFonts w:ascii="Tahoma" w:hAnsi="Tahoma" w:cs="Tahoma"/>
                <w:sz w:val="18"/>
                <w:szCs w:val="18"/>
              </w:rPr>
            </w:pPr>
            <w:r>
              <w:rPr>
                <w:rFonts w:ascii="Tahoma" w:hAnsi="Tahoma" w:cs="Tahoma"/>
                <w:sz w:val="18"/>
                <w:szCs w:val="18"/>
              </w:rPr>
              <w:t>V</w:t>
            </w:r>
            <w:r w:rsidRPr="00112425">
              <w:rPr>
                <w:rFonts w:ascii="Tahoma" w:hAnsi="Tahoma" w:cs="Tahoma"/>
                <w:sz w:val="18"/>
                <w:szCs w:val="18"/>
              </w:rPr>
              <w:t>rednost del v EUR brez DDV</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58435477" w14:textId="77777777" w:rsidR="00961534" w:rsidRPr="00C52A98" w:rsidRDefault="00961534" w:rsidP="00ED46B1">
            <w:pPr>
              <w:keepNext/>
              <w:keepLines/>
              <w:rPr>
                <w:rFonts w:ascii="Tahoma" w:hAnsi="Tahoma" w:cs="Tahoma"/>
                <w:sz w:val="18"/>
                <w:szCs w:val="18"/>
              </w:rPr>
            </w:pPr>
          </w:p>
        </w:tc>
      </w:tr>
      <w:tr w:rsidR="00961534" w:rsidRPr="00112425" w14:paraId="11506A3F" w14:textId="77777777" w:rsidTr="00ED46B1">
        <w:trPr>
          <w:trHeight w:val="414"/>
          <w:jc w:val="center"/>
        </w:trPr>
        <w:tc>
          <w:tcPr>
            <w:tcW w:w="3256" w:type="dxa"/>
            <w:tcBorders>
              <w:top w:val="single" w:sz="4" w:space="0" w:color="auto"/>
              <w:left w:val="single" w:sz="4" w:space="0" w:color="auto"/>
              <w:bottom w:val="single" w:sz="4" w:space="0" w:color="auto"/>
              <w:right w:val="single" w:sz="4" w:space="0" w:color="auto"/>
            </w:tcBorders>
            <w:vAlign w:val="center"/>
          </w:tcPr>
          <w:p w14:paraId="321B7630" w14:textId="77777777" w:rsidR="00961534" w:rsidRPr="00112425" w:rsidRDefault="00961534" w:rsidP="00ED46B1">
            <w:pPr>
              <w:keepNext/>
              <w:keepLines/>
              <w:rPr>
                <w:rFonts w:ascii="Tahoma" w:hAnsi="Tahoma" w:cs="Tahoma"/>
                <w:sz w:val="18"/>
                <w:szCs w:val="18"/>
              </w:rPr>
            </w:pPr>
            <w:r w:rsidRPr="00112425">
              <w:rPr>
                <w:rFonts w:ascii="Tahoma" w:hAnsi="Tahoma" w:cs="Tahoma"/>
                <w:sz w:val="18"/>
                <w:szCs w:val="18"/>
              </w:rPr>
              <w:t>Kraj izvedbe</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6291E022" w14:textId="77777777" w:rsidR="00961534" w:rsidRPr="00112425" w:rsidRDefault="00961534" w:rsidP="00ED46B1">
            <w:pPr>
              <w:keepNext/>
              <w:keepLines/>
              <w:rPr>
                <w:sz w:val="18"/>
                <w:szCs w:val="18"/>
              </w:rPr>
            </w:pPr>
          </w:p>
        </w:tc>
      </w:tr>
      <w:tr w:rsidR="00961534" w:rsidRPr="00112425" w14:paraId="1A08AFA6" w14:textId="77777777" w:rsidTr="00ED46B1">
        <w:trPr>
          <w:trHeight w:val="433"/>
          <w:jc w:val="center"/>
        </w:trPr>
        <w:tc>
          <w:tcPr>
            <w:tcW w:w="3256" w:type="dxa"/>
            <w:tcBorders>
              <w:top w:val="single" w:sz="4" w:space="0" w:color="auto"/>
              <w:left w:val="single" w:sz="4" w:space="0" w:color="auto"/>
              <w:bottom w:val="single" w:sz="4" w:space="0" w:color="auto"/>
              <w:right w:val="single" w:sz="4" w:space="0" w:color="auto"/>
            </w:tcBorders>
            <w:vAlign w:val="center"/>
          </w:tcPr>
          <w:p w14:paraId="5508A9F5" w14:textId="77777777" w:rsidR="00961534" w:rsidRPr="00112425" w:rsidRDefault="00961534" w:rsidP="00ED46B1">
            <w:pPr>
              <w:keepNext/>
              <w:keepLines/>
              <w:rPr>
                <w:rFonts w:ascii="Tahoma" w:hAnsi="Tahoma" w:cs="Tahoma"/>
                <w:sz w:val="18"/>
                <w:szCs w:val="18"/>
              </w:rPr>
            </w:pPr>
            <w:r w:rsidRPr="00112425">
              <w:rPr>
                <w:rFonts w:ascii="Tahoma" w:hAnsi="Tahoma" w:cs="Tahoma"/>
                <w:sz w:val="18"/>
                <w:szCs w:val="18"/>
              </w:rPr>
              <w:t>Rok izvedbe</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486D0940" w14:textId="77777777" w:rsidR="00961534" w:rsidRPr="00112425" w:rsidRDefault="00961534" w:rsidP="00ED46B1">
            <w:pPr>
              <w:keepNext/>
              <w:keepLines/>
              <w:rPr>
                <w:sz w:val="18"/>
                <w:szCs w:val="18"/>
              </w:rPr>
            </w:pPr>
          </w:p>
        </w:tc>
      </w:tr>
    </w:tbl>
    <w:p w14:paraId="0624A88A" w14:textId="77777777" w:rsidR="00C23AD1" w:rsidRPr="00C8579C" w:rsidRDefault="00C23AD1" w:rsidP="00011A1C">
      <w:pPr>
        <w:keepNext/>
        <w:keepLines/>
        <w:jc w:val="both"/>
        <w:rPr>
          <w:rFonts w:ascii="Tahoma" w:hAnsi="Tahoma" w:cs="Tahoma"/>
        </w:rPr>
      </w:pPr>
    </w:p>
    <w:p w14:paraId="47626D21" w14:textId="77777777" w:rsidR="00C23AD1" w:rsidRPr="00C8579C" w:rsidRDefault="00C23AD1" w:rsidP="00011A1C">
      <w:pPr>
        <w:keepNext/>
        <w:keepLines/>
        <w:tabs>
          <w:tab w:val="left" w:pos="567"/>
          <w:tab w:val="left" w:pos="851"/>
          <w:tab w:val="left" w:pos="993"/>
        </w:tabs>
        <w:jc w:val="both"/>
        <w:rPr>
          <w:rFonts w:ascii="Tahoma" w:hAnsi="Tahoma" w:cs="Tahoma"/>
          <w:i/>
          <w:sz w:val="18"/>
          <w:szCs w:val="22"/>
          <w:lang w:eastAsia="ar-SA"/>
        </w:rPr>
      </w:pPr>
      <w:r w:rsidRPr="00C8579C">
        <w:rPr>
          <w:rFonts w:ascii="Tahoma" w:hAnsi="Tahoma" w:cs="Tahoma"/>
          <w:b/>
          <w:i/>
          <w:sz w:val="18"/>
          <w:szCs w:val="22"/>
          <w:lang w:eastAsia="ar-SA"/>
        </w:rPr>
        <w:t>Navodilo</w:t>
      </w:r>
      <w:r w:rsidRPr="00C8579C">
        <w:rPr>
          <w:rFonts w:ascii="Tahoma" w:hAnsi="Tahoma" w:cs="Tahoma"/>
          <w:i/>
          <w:sz w:val="18"/>
          <w:szCs w:val="22"/>
          <w:lang w:eastAsia="ar-SA"/>
        </w:rPr>
        <w:t>: Obrazec se po potrebi kopira!</w:t>
      </w:r>
    </w:p>
    <w:tbl>
      <w:tblPr>
        <w:tblW w:w="9072" w:type="dxa"/>
        <w:tblInd w:w="30" w:type="dxa"/>
        <w:tblLayout w:type="fixed"/>
        <w:tblCellMar>
          <w:left w:w="30" w:type="dxa"/>
          <w:right w:w="30" w:type="dxa"/>
        </w:tblCellMar>
        <w:tblLook w:val="0000" w:firstRow="0" w:lastRow="0" w:firstColumn="0" w:lastColumn="0" w:noHBand="0" w:noVBand="0"/>
      </w:tblPr>
      <w:tblGrid>
        <w:gridCol w:w="2835"/>
        <w:gridCol w:w="2552"/>
        <w:gridCol w:w="3685"/>
      </w:tblGrid>
      <w:tr w:rsidR="00C23AD1" w:rsidRPr="00C8579C" w14:paraId="67D49307" w14:textId="77777777" w:rsidTr="00CD53CE">
        <w:trPr>
          <w:trHeight w:val="235"/>
        </w:trPr>
        <w:tc>
          <w:tcPr>
            <w:tcW w:w="2835" w:type="dxa"/>
            <w:tcBorders>
              <w:bottom w:val="single" w:sz="4" w:space="0" w:color="auto"/>
            </w:tcBorders>
          </w:tcPr>
          <w:p w14:paraId="20631539" w14:textId="77777777" w:rsidR="00C23AD1" w:rsidRPr="00C8579C" w:rsidRDefault="00C23AD1" w:rsidP="00011A1C">
            <w:pPr>
              <w:keepNext/>
              <w:keepLines/>
              <w:jc w:val="both"/>
              <w:rPr>
                <w:rFonts w:ascii="Tahoma" w:hAnsi="Tahoma" w:cs="Tahoma"/>
                <w:snapToGrid w:val="0"/>
                <w:color w:val="000000"/>
              </w:rPr>
            </w:pPr>
          </w:p>
        </w:tc>
        <w:tc>
          <w:tcPr>
            <w:tcW w:w="2552" w:type="dxa"/>
          </w:tcPr>
          <w:p w14:paraId="1431E52E" w14:textId="77777777" w:rsidR="00C23AD1" w:rsidRPr="00C8579C" w:rsidRDefault="00C23AD1" w:rsidP="00011A1C">
            <w:pPr>
              <w:keepNext/>
              <w:keepLines/>
              <w:jc w:val="center"/>
              <w:rPr>
                <w:rFonts w:ascii="Tahoma" w:hAnsi="Tahoma" w:cs="Tahoma"/>
                <w:snapToGrid w:val="0"/>
                <w:color w:val="000000"/>
              </w:rPr>
            </w:pPr>
          </w:p>
        </w:tc>
        <w:tc>
          <w:tcPr>
            <w:tcW w:w="3685" w:type="dxa"/>
            <w:tcBorders>
              <w:bottom w:val="single" w:sz="4" w:space="0" w:color="auto"/>
            </w:tcBorders>
          </w:tcPr>
          <w:p w14:paraId="5931D566" w14:textId="77777777" w:rsidR="00C23AD1" w:rsidRPr="00C8579C" w:rsidRDefault="00C23AD1" w:rsidP="00011A1C">
            <w:pPr>
              <w:keepNext/>
              <w:keepLines/>
              <w:tabs>
                <w:tab w:val="left" w:pos="567"/>
                <w:tab w:val="num" w:pos="851"/>
                <w:tab w:val="left" w:pos="993"/>
              </w:tabs>
              <w:jc w:val="both"/>
              <w:rPr>
                <w:rFonts w:ascii="Tahoma" w:hAnsi="Tahoma" w:cs="Tahoma"/>
                <w:snapToGrid w:val="0"/>
                <w:color w:val="000000"/>
                <w:sz w:val="28"/>
              </w:rPr>
            </w:pPr>
          </w:p>
        </w:tc>
      </w:tr>
      <w:tr w:rsidR="00C23AD1" w:rsidRPr="00C8579C" w14:paraId="07EF1032" w14:textId="77777777" w:rsidTr="00CD53CE">
        <w:trPr>
          <w:trHeight w:val="235"/>
        </w:trPr>
        <w:tc>
          <w:tcPr>
            <w:tcW w:w="2835" w:type="dxa"/>
            <w:tcBorders>
              <w:top w:val="single" w:sz="4" w:space="0" w:color="auto"/>
            </w:tcBorders>
          </w:tcPr>
          <w:p w14:paraId="61195FBD" w14:textId="77777777" w:rsidR="00C23AD1" w:rsidRPr="00C8579C" w:rsidRDefault="00C23AD1" w:rsidP="00011A1C">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257ABA97" w14:textId="77777777" w:rsidR="00C23AD1" w:rsidRPr="00C8579C" w:rsidRDefault="00C23AD1" w:rsidP="00011A1C">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14:paraId="70550007" w14:textId="19CD8EB3" w:rsidR="00C23AD1" w:rsidRPr="00C8579C" w:rsidRDefault="00C23AD1" w:rsidP="00011A1C">
            <w:pPr>
              <w:keepNext/>
              <w:keepLines/>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Ime in priimek ter</w:t>
            </w:r>
            <w:r w:rsidRPr="00C8579C">
              <w:rPr>
                <w:rFonts w:ascii="Tahoma" w:hAnsi="Tahoma" w:cs="Tahoma"/>
                <w:snapToGrid w:val="0"/>
                <w:color w:val="000000"/>
              </w:rPr>
              <w:t xml:space="preserve"> podpis</w:t>
            </w:r>
            <w:r w:rsidR="005F1B04">
              <w:rPr>
                <w:rFonts w:ascii="Tahoma" w:hAnsi="Tahoma" w:cs="Tahoma"/>
                <w:snapToGrid w:val="0"/>
                <w:color w:val="000000"/>
              </w:rPr>
              <w:t xml:space="preserve"> </w:t>
            </w:r>
            <w:r w:rsidR="00697311">
              <w:rPr>
                <w:rFonts w:ascii="Tahoma" w:hAnsi="Tahoma" w:cs="Tahoma"/>
                <w:snapToGrid w:val="0"/>
                <w:color w:val="000000"/>
              </w:rPr>
              <w:t>predstavnika</w:t>
            </w:r>
            <w:r w:rsidRPr="00C8579C">
              <w:rPr>
                <w:rFonts w:ascii="Tahoma" w:hAnsi="Tahoma" w:cs="Tahoma"/>
                <w:snapToGrid w:val="0"/>
                <w:color w:val="000000"/>
              </w:rPr>
              <w:t xml:space="preserve"> </w:t>
            </w:r>
            <w:r w:rsidR="00FF7983">
              <w:rPr>
                <w:rFonts w:ascii="Tahoma" w:hAnsi="Tahoma" w:cs="Tahoma"/>
                <w:b/>
                <w:snapToGrid w:val="0"/>
                <w:color w:val="000000"/>
              </w:rPr>
              <w:t>podizvajalca</w:t>
            </w:r>
            <w:r w:rsidRPr="00C8579C">
              <w:rPr>
                <w:rFonts w:ascii="Tahoma" w:hAnsi="Tahoma" w:cs="Tahoma"/>
                <w:snapToGrid w:val="0"/>
                <w:color w:val="000000"/>
              </w:rPr>
              <w:t>)</w:t>
            </w:r>
          </w:p>
        </w:tc>
      </w:tr>
      <w:tr w:rsidR="00C23AD1" w:rsidRPr="00C8579C" w14:paraId="65E240E8" w14:textId="77777777" w:rsidTr="00CD53CE">
        <w:trPr>
          <w:trHeight w:val="235"/>
        </w:trPr>
        <w:tc>
          <w:tcPr>
            <w:tcW w:w="2835" w:type="dxa"/>
            <w:tcBorders>
              <w:bottom w:val="single" w:sz="4" w:space="0" w:color="auto"/>
            </w:tcBorders>
          </w:tcPr>
          <w:p w14:paraId="1B1978AF" w14:textId="77777777" w:rsidR="00C23AD1" w:rsidRPr="00C8579C" w:rsidRDefault="00C23AD1" w:rsidP="00011A1C">
            <w:pPr>
              <w:keepNext/>
              <w:keepLines/>
              <w:jc w:val="both"/>
              <w:rPr>
                <w:rFonts w:ascii="Tahoma" w:hAnsi="Tahoma" w:cs="Tahoma"/>
                <w:snapToGrid w:val="0"/>
                <w:color w:val="000000"/>
              </w:rPr>
            </w:pPr>
          </w:p>
          <w:p w14:paraId="3B37868D" w14:textId="77777777" w:rsidR="00C23AD1" w:rsidRPr="00C8579C" w:rsidRDefault="00C23AD1" w:rsidP="00011A1C">
            <w:pPr>
              <w:keepNext/>
              <w:keepLines/>
              <w:jc w:val="both"/>
              <w:rPr>
                <w:rFonts w:ascii="Tahoma" w:hAnsi="Tahoma" w:cs="Tahoma"/>
                <w:snapToGrid w:val="0"/>
                <w:color w:val="000000"/>
              </w:rPr>
            </w:pPr>
          </w:p>
        </w:tc>
        <w:tc>
          <w:tcPr>
            <w:tcW w:w="2552" w:type="dxa"/>
          </w:tcPr>
          <w:p w14:paraId="5C3192CE" w14:textId="77777777" w:rsidR="00C23AD1" w:rsidRPr="00C8579C" w:rsidRDefault="00C23AD1" w:rsidP="00011A1C">
            <w:pPr>
              <w:keepNext/>
              <w:keepLines/>
              <w:jc w:val="center"/>
              <w:rPr>
                <w:rFonts w:ascii="Tahoma" w:hAnsi="Tahoma" w:cs="Tahoma"/>
                <w:snapToGrid w:val="0"/>
                <w:color w:val="000000"/>
              </w:rPr>
            </w:pPr>
          </w:p>
        </w:tc>
        <w:tc>
          <w:tcPr>
            <w:tcW w:w="3685" w:type="dxa"/>
            <w:tcBorders>
              <w:bottom w:val="single" w:sz="4" w:space="0" w:color="auto"/>
            </w:tcBorders>
          </w:tcPr>
          <w:p w14:paraId="74D9E2E4" w14:textId="77777777" w:rsidR="00C23AD1" w:rsidRPr="00C8579C" w:rsidRDefault="00C23AD1" w:rsidP="00011A1C">
            <w:pPr>
              <w:keepNext/>
              <w:keepLines/>
              <w:tabs>
                <w:tab w:val="left" w:pos="567"/>
                <w:tab w:val="num" w:pos="851"/>
                <w:tab w:val="left" w:pos="993"/>
              </w:tabs>
              <w:jc w:val="both"/>
              <w:rPr>
                <w:rFonts w:ascii="Tahoma" w:hAnsi="Tahoma" w:cs="Tahoma"/>
                <w:snapToGrid w:val="0"/>
                <w:color w:val="000000"/>
                <w:sz w:val="28"/>
              </w:rPr>
            </w:pPr>
          </w:p>
        </w:tc>
      </w:tr>
      <w:tr w:rsidR="00C23AD1" w:rsidRPr="00C8579C" w14:paraId="50469CEF" w14:textId="77777777" w:rsidTr="00CD53CE">
        <w:trPr>
          <w:trHeight w:val="235"/>
        </w:trPr>
        <w:tc>
          <w:tcPr>
            <w:tcW w:w="2835" w:type="dxa"/>
            <w:tcBorders>
              <w:top w:val="single" w:sz="4" w:space="0" w:color="auto"/>
            </w:tcBorders>
          </w:tcPr>
          <w:p w14:paraId="33E0FCB1" w14:textId="77777777" w:rsidR="00C23AD1" w:rsidRPr="00C8579C" w:rsidRDefault="00C23AD1" w:rsidP="00011A1C">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594AE82B" w14:textId="77777777" w:rsidR="00C23AD1" w:rsidRPr="00C8579C" w:rsidRDefault="00C23AD1" w:rsidP="00011A1C">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14:paraId="29B9999B" w14:textId="1C93B28F" w:rsidR="00C23AD1" w:rsidRPr="00C8579C" w:rsidRDefault="00C23AD1" w:rsidP="00011A1C">
            <w:pPr>
              <w:keepNext/>
              <w:keepLines/>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 xml:space="preserve">Ime in priimek ter </w:t>
            </w:r>
            <w:r w:rsidR="00FF7983" w:rsidRPr="00C8579C">
              <w:rPr>
                <w:rFonts w:ascii="Tahoma" w:hAnsi="Tahoma" w:cs="Tahoma"/>
                <w:snapToGrid w:val="0"/>
                <w:color w:val="000000"/>
              </w:rPr>
              <w:t xml:space="preserve">podpis </w:t>
            </w:r>
            <w:r w:rsidR="00697311">
              <w:rPr>
                <w:rFonts w:ascii="Tahoma" w:hAnsi="Tahoma" w:cs="Tahoma"/>
                <w:snapToGrid w:val="0"/>
                <w:color w:val="000000"/>
              </w:rPr>
              <w:t>predstavnika</w:t>
            </w:r>
            <w:r w:rsidR="00FF7983">
              <w:rPr>
                <w:rFonts w:ascii="Tahoma" w:hAnsi="Tahoma" w:cs="Tahoma"/>
                <w:snapToGrid w:val="0"/>
                <w:color w:val="000000"/>
              </w:rPr>
              <w:t xml:space="preserve"> </w:t>
            </w:r>
            <w:r w:rsidR="00FF7983" w:rsidRPr="00FF7983">
              <w:rPr>
                <w:rFonts w:ascii="Tahoma" w:hAnsi="Tahoma" w:cs="Tahoma"/>
                <w:b/>
                <w:snapToGrid w:val="0"/>
                <w:color w:val="000000"/>
              </w:rPr>
              <w:t>ponudnika</w:t>
            </w:r>
            <w:r w:rsidRPr="00C8579C">
              <w:rPr>
                <w:rFonts w:ascii="Tahoma" w:hAnsi="Tahoma" w:cs="Tahoma"/>
                <w:snapToGrid w:val="0"/>
                <w:color w:val="000000"/>
              </w:rPr>
              <w:t>)</w:t>
            </w:r>
          </w:p>
        </w:tc>
      </w:tr>
    </w:tbl>
    <w:p w14:paraId="3FFF5D8F" w14:textId="77777777" w:rsidR="00C23AD1" w:rsidRPr="00C8579C" w:rsidRDefault="00C23AD1" w:rsidP="00011A1C">
      <w:pPr>
        <w:keepNext/>
        <w:keepLines/>
        <w:jc w:val="both"/>
        <w:rPr>
          <w:rFonts w:ascii="Tahoma" w:hAnsi="Tahoma" w:cs="Tahoma"/>
        </w:rPr>
      </w:pPr>
    </w:p>
    <w:p w14:paraId="62995DDD" w14:textId="77777777" w:rsidR="00961534" w:rsidRPr="008A3D17" w:rsidRDefault="00961534" w:rsidP="00961534">
      <w:pPr>
        <w:keepNext/>
        <w:keepLines/>
        <w:ind w:left="851" w:hanging="851"/>
        <w:rPr>
          <w:rFonts w:ascii="Tahoma" w:hAnsi="Tahoma" w:cs="Tahoma"/>
          <w:i/>
          <w:sz w:val="16"/>
          <w:szCs w:val="18"/>
          <w:lang w:eastAsia="ar-SA"/>
        </w:rPr>
      </w:pPr>
      <w:r w:rsidRPr="008A3D17">
        <w:rPr>
          <w:rFonts w:ascii="Tahoma" w:hAnsi="Tahoma" w:cs="Tahoma"/>
          <w:b/>
          <w:i/>
          <w:sz w:val="16"/>
          <w:szCs w:val="18"/>
          <w:lang w:eastAsia="ar-SA"/>
        </w:rPr>
        <w:t xml:space="preserve">Opomba:  </w:t>
      </w:r>
      <w:r w:rsidRPr="008A3D17">
        <w:rPr>
          <w:rFonts w:ascii="Tahoma" w:hAnsi="Tahoma" w:cs="Tahoma"/>
          <w:i/>
          <w:sz w:val="16"/>
          <w:szCs w:val="18"/>
          <w:lang w:eastAsia="ar-SA"/>
        </w:rPr>
        <w:t xml:space="preserve">Obrazec velja tudi za primer, da se je gospodarski subjekt odločil oddati del javnega naročila v </w:t>
      </w:r>
      <w:proofErr w:type="spellStart"/>
      <w:r w:rsidRPr="008A3D17">
        <w:rPr>
          <w:rFonts w:ascii="Tahoma" w:hAnsi="Tahoma" w:cs="Tahoma"/>
          <w:i/>
          <w:sz w:val="16"/>
          <w:szCs w:val="18"/>
          <w:lang w:eastAsia="ar-SA"/>
        </w:rPr>
        <w:t>podizvajanje</w:t>
      </w:r>
      <w:proofErr w:type="spellEnd"/>
      <w:r w:rsidRPr="008A3D17">
        <w:rPr>
          <w:rFonts w:ascii="Tahoma" w:hAnsi="Tahoma" w:cs="Tahoma"/>
          <w:i/>
          <w:sz w:val="16"/>
          <w:szCs w:val="18"/>
          <w:lang w:eastAsia="ar-SA"/>
        </w:rPr>
        <w:t xml:space="preserve"> in za izvedbo  tega dela uporablja podizvajalčeve zmogljivosti, zato podizvajalcu ni potrebno izpolniti še priloge 6. </w:t>
      </w:r>
    </w:p>
    <w:p w14:paraId="30B2DE92" w14:textId="77777777" w:rsidR="00961534" w:rsidRPr="008A3D17" w:rsidRDefault="00961534" w:rsidP="00961534">
      <w:pPr>
        <w:keepNext/>
        <w:keepLines/>
        <w:rPr>
          <w:rFonts w:ascii="Tahoma" w:hAnsi="Tahoma" w:cs="Tahoma"/>
          <w:sz w:val="16"/>
          <w:szCs w:val="18"/>
          <w:lang w:eastAsia="ar-SA"/>
        </w:rPr>
      </w:pPr>
    </w:p>
    <w:p w14:paraId="59116778" w14:textId="77777777" w:rsidR="00961534" w:rsidRPr="008A3D17" w:rsidRDefault="00961534" w:rsidP="00961534">
      <w:pPr>
        <w:keepNext/>
        <w:keepLines/>
        <w:tabs>
          <w:tab w:val="left" w:pos="851"/>
        </w:tabs>
        <w:rPr>
          <w:sz w:val="18"/>
        </w:rPr>
      </w:pPr>
      <w:r w:rsidRPr="008A3D17">
        <w:rPr>
          <w:rFonts w:ascii="Tahoma" w:hAnsi="Tahoma" w:cs="Tahoma"/>
          <w:b/>
          <w:i/>
          <w:sz w:val="16"/>
          <w:szCs w:val="18"/>
          <w:lang w:eastAsia="ar-SA"/>
        </w:rPr>
        <w:t>Navodilo</w:t>
      </w:r>
      <w:r w:rsidRPr="008A3D17">
        <w:rPr>
          <w:rFonts w:ascii="Tahoma" w:hAnsi="Tahoma" w:cs="Tahoma"/>
          <w:i/>
          <w:sz w:val="16"/>
          <w:szCs w:val="18"/>
          <w:lang w:eastAsia="ar-SA"/>
        </w:rPr>
        <w:t xml:space="preserve">: </w:t>
      </w:r>
      <w:r w:rsidRPr="008A3D17">
        <w:rPr>
          <w:rFonts w:ascii="Tahoma" w:hAnsi="Tahoma" w:cs="Tahoma"/>
          <w:i/>
          <w:sz w:val="16"/>
          <w:szCs w:val="18"/>
          <w:lang w:eastAsia="ar-SA"/>
        </w:rPr>
        <w:tab/>
        <w:t>Obrazec se po potrebi kopira!</w:t>
      </w:r>
      <w:r w:rsidRPr="008A3D17">
        <w:rPr>
          <w:sz w:val="18"/>
        </w:rPr>
        <w:t xml:space="preserve"> </w:t>
      </w:r>
    </w:p>
    <w:p w14:paraId="0BBB5E08" w14:textId="77777777" w:rsidR="00961534" w:rsidRPr="008A3D17" w:rsidRDefault="00961534" w:rsidP="00961534">
      <w:pPr>
        <w:keepNext/>
        <w:keepLines/>
        <w:tabs>
          <w:tab w:val="left" w:pos="851"/>
        </w:tabs>
        <w:rPr>
          <w:sz w:val="18"/>
        </w:rPr>
      </w:pPr>
      <w:r w:rsidRPr="008A3D17">
        <w:rPr>
          <w:rFonts w:ascii="Tahoma" w:hAnsi="Tahoma" w:cs="Tahoma"/>
          <w:i/>
          <w:sz w:val="16"/>
        </w:rPr>
        <w:tab/>
        <w:t xml:space="preserve">Ponudnik </w:t>
      </w:r>
      <w:r w:rsidRPr="008A3D17">
        <w:rPr>
          <w:rFonts w:ascii="Tahoma" w:hAnsi="Tahoma" w:cs="Tahoma"/>
          <w:i/>
          <w:sz w:val="16"/>
          <w:u w:val="single"/>
        </w:rPr>
        <w:t>obrazec</w:t>
      </w:r>
      <w:r w:rsidRPr="008A3D17">
        <w:rPr>
          <w:rFonts w:ascii="Tahoma" w:hAnsi="Tahoma" w:cs="Tahoma"/>
          <w:b/>
          <w:i/>
          <w:sz w:val="16"/>
        </w:rPr>
        <w:t xml:space="preserve"> </w:t>
      </w:r>
      <w:r w:rsidRPr="008A3D17">
        <w:rPr>
          <w:rFonts w:ascii="Tahoma" w:hAnsi="Tahoma" w:cs="Tahoma"/>
          <w:i/>
          <w:sz w:val="16"/>
        </w:rPr>
        <w:t>v okviru sistema e-JN</w:t>
      </w:r>
      <w:r w:rsidRPr="008A3D17">
        <w:rPr>
          <w:rFonts w:ascii="Tahoma" w:hAnsi="Tahoma" w:cs="Tahoma"/>
          <w:b/>
          <w:i/>
          <w:sz w:val="16"/>
        </w:rPr>
        <w:t xml:space="preserve"> </w:t>
      </w:r>
      <w:r w:rsidRPr="008A3D17">
        <w:rPr>
          <w:rFonts w:ascii="Tahoma" w:hAnsi="Tahoma" w:cs="Tahoma"/>
          <w:b/>
          <w:i/>
          <w:sz w:val="16"/>
          <w:u w:val="single"/>
        </w:rPr>
        <w:t xml:space="preserve">naloži ločeno v razdelek </w:t>
      </w:r>
      <w:r w:rsidRPr="006E1C40">
        <w:rPr>
          <w:rFonts w:ascii="Tahoma" w:hAnsi="Tahoma" w:cs="Tahoma"/>
          <w:b/>
          <w:i/>
          <w:sz w:val="16"/>
          <w:u w:val="single"/>
        </w:rPr>
        <w:t>»Dokumenti«, del »Ostale priloge«</w:t>
      </w:r>
      <w:r w:rsidRPr="008A3D17">
        <w:rPr>
          <w:rFonts w:ascii="Tahoma" w:hAnsi="Tahoma" w:cs="Tahoma"/>
          <w:b/>
          <w:i/>
          <w:sz w:val="16"/>
          <w:u w:val="single"/>
        </w:rPr>
        <w:t>!!</w:t>
      </w:r>
    </w:p>
    <w:tbl>
      <w:tblPr>
        <w:tblW w:w="9209" w:type="dxa"/>
        <w:tblLayout w:type="fixed"/>
        <w:tblCellMar>
          <w:left w:w="70" w:type="dxa"/>
          <w:right w:w="70" w:type="dxa"/>
        </w:tblCellMar>
        <w:tblLook w:val="0000" w:firstRow="0" w:lastRow="0" w:firstColumn="0" w:lastColumn="0" w:noHBand="0" w:noVBand="0"/>
      </w:tblPr>
      <w:tblGrid>
        <w:gridCol w:w="6658"/>
        <w:gridCol w:w="2551"/>
      </w:tblGrid>
      <w:tr w:rsidR="00961534" w:rsidRPr="008A3D17" w14:paraId="7D818A1E" w14:textId="77777777" w:rsidTr="00284581">
        <w:tc>
          <w:tcPr>
            <w:tcW w:w="6658" w:type="dxa"/>
            <w:tcBorders>
              <w:top w:val="single" w:sz="4" w:space="0" w:color="000000"/>
              <w:left w:val="single" w:sz="4" w:space="0" w:color="000000"/>
              <w:bottom w:val="single" w:sz="4" w:space="0" w:color="000000"/>
            </w:tcBorders>
          </w:tcPr>
          <w:p w14:paraId="4849FAD4" w14:textId="77777777" w:rsidR="00961534" w:rsidRPr="008A3D17" w:rsidRDefault="00961534" w:rsidP="00ED46B1">
            <w:pPr>
              <w:keepNext/>
              <w:keepLines/>
              <w:snapToGrid w:val="0"/>
              <w:rPr>
                <w:rFonts w:ascii="Tahoma" w:eastAsia="Calibri" w:hAnsi="Tahoma" w:cs="Tahoma"/>
              </w:rPr>
            </w:pPr>
            <w:r w:rsidRPr="008A3D17">
              <w:rPr>
                <w:rFonts w:ascii="Tahoma" w:eastAsia="Calibri" w:hAnsi="Tahoma" w:cs="Tahoma"/>
              </w:rPr>
              <w:lastRenderedPageBreak/>
              <w:t>POOBLASTILO PONUDNIKA</w:t>
            </w:r>
          </w:p>
        </w:tc>
        <w:tc>
          <w:tcPr>
            <w:tcW w:w="2551" w:type="dxa"/>
            <w:tcBorders>
              <w:top w:val="single" w:sz="4" w:space="0" w:color="000000"/>
              <w:left w:val="single" w:sz="4" w:space="0" w:color="808080"/>
              <w:bottom w:val="single" w:sz="4" w:space="0" w:color="000000"/>
              <w:right w:val="single" w:sz="4" w:space="0" w:color="000000"/>
            </w:tcBorders>
          </w:tcPr>
          <w:p w14:paraId="59286397" w14:textId="77777777" w:rsidR="00961534" w:rsidRPr="008A3D17" w:rsidRDefault="00961534" w:rsidP="00ED46B1">
            <w:pPr>
              <w:keepNext/>
              <w:keepLines/>
              <w:rPr>
                <w:rFonts w:ascii="Tahoma" w:eastAsia="Calibri" w:hAnsi="Tahoma" w:cs="Tahoma"/>
              </w:rPr>
            </w:pPr>
            <w:r w:rsidRPr="008A3D17">
              <w:rPr>
                <w:rFonts w:ascii="Tahoma" w:eastAsia="Calibri" w:hAnsi="Tahoma" w:cs="Tahoma"/>
                <w:b/>
              </w:rPr>
              <w:t xml:space="preserve">Obrazec 1 k </w:t>
            </w:r>
            <w:r>
              <w:rPr>
                <w:rFonts w:ascii="Tahoma" w:eastAsia="Calibri" w:hAnsi="Tahoma" w:cs="Tahoma"/>
                <w:b/>
              </w:rPr>
              <w:t>Prilogi 4/1</w:t>
            </w:r>
          </w:p>
        </w:tc>
      </w:tr>
    </w:tbl>
    <w:p w14:paraId="0D081101" w14:textId="77777777" w:rsidR="002F321B" w:rsidRPr="009968AA" w:rsidRDefault="002F321B" w:rsidP="00011A1C">
      <w:pPr>
        <w:keepNext/>
        <w:keepLines/>
        <w:ind w:right="-143"/>
        <w:jc w:val="both"/>
        <w:rPr>
          <w:rFonts w:ascii="Tahoma" w:hAnsi="Tahoma" w:cs="Tahoma"/>
          <w:sz w:val="24"/>
        </w:rPr>
      </w:pPr>
    </w:p>
    <w:p w14:paraId="0980FB27" w14:textId="77777777" w:rsidR="002F321B" w:rsidRPr="009968AA" w:rsidRDefault="002F321B" w:rsidP="00011A1C">
      <w:pPr>
        <w:keepNext/>
        <w:keepLines/>
        <w:rPr>
          <w:rFonts w:ascii="Tahoma" w:hAnsi="Tahoma" w:cs="Tahoma"/>
        </w:rPr>
      </w:pPr>
      <w:r w:rsidRPr="009968AA">
        <w:rPr>
          <w:rFonts w:ascii="Tahoma" w:hAnsi="Tahoma" w:cs="Tahoma"/>
        </w:rPr>
        <w:t>Ponudnik: ______________________________________________________________</w:t>
      </w:r>
      <w:r>
        <w:rPr>
          <w:rFonts w:ascii="Tahoma" w:hAnsi="Tahoma" w:cs="Tahoma"/>
        </w:rPr>
        <w:t xml:space="preserve"> </w:t>
      </w:r>
      <w:r w:rsidRPr="009968AA">
        <w:rPr>
          <w:rFonts w:ascii="Tahoma" w:hAnsi="Tahoma" w:cs="Tahoma"/>
        </w:rPr>
        <w:t>, za izvedbo</w:t>
      </w:r>
    </w:p>
    <w:p w14:paraId="342FCBF4" w14:textId="77777777" w:rsidR="002F321B" w:rsidRPr="009968AA" w:rsidRDefault="002F321B" w:rsidP="00011A1C">
      <w:pPr>
        <w:keepNext/>
        <w:keepLines/>
        <w:rPr>
          <w:rFonts w:ascii="Tahoma" w:hAnsi="Tahoma" w:cs="Tahoma"/>
        </w:rPr>
      </w:pPr>
    </w:p>
    <w:p w14:paraId="28B01FBE" w14:textId="4A0FEDA1" w:rsidR="002F321B" w:rsidRPr="005A7C96" w:rsidRDefault="002F321B" w:rsidP="00011A1C">
      <w:pPr>
        <w:keepNext/>
        <w:keepLines/>
        <w:spacing w:before="40" w:after="40"/>
        <w:jc w:val="both"/>
        <w:rPr>
          <w:rFonts w:ascii="Tahoma" w:hAnsi="Tahoma" w:cs="Tahoma"/>
          <w:b/>
        </w:rPr>
      </w:pPr>
      <w:r w:rsidRPr="005A7C96">
        <w:rPr>
          <w:rFonts w:ascii="Tahoma" w:hAnsi="Tahoma" w:cs="Tahoma"/>
        </w:rPr>
        <w:t>javnega naročila</w:t>
      </w:r>
      <w:r w:rsidRPr="005A7C96">
        <w:rPr>
          <w:rFonts w:ascii="Tahoma" w:hAnsi="Tahoma" w:cs="Tahoma"/>
          <w:b/>
        </w:rPr>
        <w:t xml:space="preserve"> </w:t>
      </w:r>
      <w:r w:rsidRPr="005A7C96">
        <w:rPr>
          <w:rFonts w:ascii="Tahoma" w:hAnsi="Tahoma" w:cs="Tahoma"/>
        </w:rPr>
        <w:t>št.</w:t>
      </w:r>
      <w:r w:rsidRPr="005A7C96">
        <w:rPr>
          <w:rFonts w:ascii="Tahoma" w:hAnsi="Tahoma" w:cs="Tahoma"/>
          <w:b/>
          <w:sz w:val="24"/>
        </w:rPr>
        <w:t xml:space="preserve"> </w:t>
      </w:r>
      <w:r w:rsidR="00DD0752">
        <w:rPr>
          <w:rFonts w:ascii="Tahoma" w:hAnsi="Tahoma" w:cs="Tahoma"/>
          <w:b/>
        </w:rPr>
        <w:t>VKS-227/22</w:t>
      </w:r>
      <w:r w:rsidRPr="005A7C96">
        <w:rPr>
          <w:rFonts w:ascii="Tahoma" w:hAnsi="Tahoma" w:cs="Tahoma"/>
          <w:b/>
        </w:rPr>
        <w:t xml:space="preserve"> </w:t>
      </w:r>
      <w:r w:rsidR="00DD0752" w:rsidRPr="00DD0752">
        <w:rPr>
          <w:rFonts w:ascii="Tahoma" w:hAnsi="Tahoma" w:cs="Tahoma"/>
          <w:b/>
        </w:rPr>
        <w:t>Dobava rezervnih delov, preventivno vzdrževanje in servisiranje požarne zaščite in tehničnega varovanja na lokaciji RCERO</w:t>
      </w:r>
      <w:r w:rsidR="005A7C96" w:rsidRPr="005A7C96">
        <w:rPr>
          <w:rFonts w:ascii="Tahoma" w:hAnsi="Tahoma" w:cs="Tahoma"/>
        </w:rPr>
        <w:t xml:space="preserve"> </w:t>
      </w:r>
      <w:r w:rsidRPr="005A7C96">
        <w:rPr>
          <w:rFonts w:ascii="Tahoma" w:hAnsi="Tahoma" w:cs="Tahoma"/>
        </w:rPr>
        <w:t>ter v skladu s 94. členom ZJN-3</w:t>
      </w:r>
    </w:p>
    <w:p w14:paraId="07BE762C" w14:textId="77777777" w:rsidR="002F321B" w:rsidRPr="009968AA" w:rsidRDefault="002F321B" w:rsidP="00011A1C">
      <w:pPr>
        <w:keepNext/>
        <w:keepLines/>
        <w:rPr>
          <w:rFonts w:ascii="Tahoma" w:hAnsi="Tahoma" w:cs="Tahoma"/>
        </w:rPr>
      </w:pPr>
    </w:p>
    <w:p w14:paraId="30C827AA" w14:textId="77777777" w:rsidR="002F321B" w:rsidRPr="009968AA" w:rsidRDefault="002F321B" w:rsidP="00011A1C">
      <w:pPr>
        <w:keepNext/>
        <w:keepLines/>
        <w:jc w:val="center"/>
        <w:rPr>
          <w:rFonts w:ascii="Tahoma" w:hAnsi="Tahoma" w:cs="Tahoma"/>
          <w:b/>
          <w:sz w:val="22"/>
          <w:szCs w:val="22"/>
        </w:rPr>
      </w:pPr>
      <w:r w:rsidRPr="009968AA">
        <w:rPr>
          <w:rFonts w:ascii="Tahoma" w:hAnsi="Tahoma" w:cs="Tahoma"/>
          <w:b/>
          <w:sz w:val="22"/>
          <w:szCs w:val="22"/>
        </w:rPr>
        <w:t>POOBLAŠČAMO</w:t>
      </w:r>
    </w:p>
    <w:p w14:paraId="09A668A6" w14:textId="77777777" w:rsidR="002F321B" w:rsidRPr="009968AA" w:rsidRDefault="002F321B" w:rsidP="00011A1C">
      <w:pPr>
        <w:keepNext/>
        <w:keepLines/>
        <w:rPr>
          <w:rFonts w:ascii="Tahoma" w:hAnsi="Tahoma" w:cs="Tahoma"/>
        </w:rPr>
      </w:pPr>
    </w:p>
    <w:p w14:paraId="50094B25" w14:textId="77777777" w:rsidR="002F321B" w:rsidRPr="009968AA" w:rsidRDefault="002F321B" w:rsidP="00011A1C">
      <w:pPr>
        <w:keepNext/>
        <w:keepLines/>
        <w:jc w:val="both"/>
        <w:rPr>
          <w:rFonts w:ascii="Tahoma" w:hAnsi="Tahoma" w:cs="Tahoma"/>
        </w:rPr>
      </w:pPr>
      <w:r w:rsidRPr="00750E7B">
        <w:rPr>
          <w:rFonts w:ascii="Tahoma" w:hAnsi="Tahoma" w:cs="Tahoma"/>
        </w:rPr>
        <w:t xml:space="preserve">naročnika </w:t>
      </w:r>
      <w:r w:rsidRPr="00750E7B">
        <w:rPr>
          <w:rFonts w:ascii="Tahoma" w:hAnsi="Tahoma" w:cs="Tahoma"/>
          <w:szCs w:val="22"/>
        </w:rPr>
        <w:t xml:space="preserve">JAVNO PODJETJE </w:t>
      </w:r>
      <w:r w:rsidRPr="00750E7B">
        <w:rPr>
          <w:rFonts w:ascii="Tahoma" w:hAnsi="Tahoma" w:cs="Tahoma"/>
          <w:bCs/>
        </w:rPr>
        <w:t xml:space="preserve">VODOVOD KANALIZACIJA SNAGA </w:t>
      </w:r>
      <w:proofErr w:type="spellStart"/>
      <w:r w:rsidRPr="00750E7B">
        <w:rPr>
          <w:rFonts w:ascii="Tahoma" w:hAnsi="Tahoma" w:cs="Tahoma"/>
          <w:bCs/>
        </w:rPr>
        <w:t>d.o.o</w:t>
      </w:r>
      <w:proofErr w:type="spellEnd"/>
      <w:r w:rsidRPr="00750E7B">
        <w:rPr>
          <w:rFonts w:ascii="Tahoma" w:hAnsi="Tahoma" w:cs="Tahoma"/>
          <w:bCs/>
        </w:rPr>
        <w:t>.</w:t>
      </w:r>
      <w:r>
        <w:rPr>
          <w:rFonts w:ascii="Tahoma" w:hAnsi="Tahoma" w:cs="Tahoma"/>
        </w:rPr>
        <w:t xml:space="preserve"> </w:t>
      </w:r>
      <w:r w:rsidRPr="009968AA">
        <w:rPr>
          <w:rFonts w:ascii="Tahoma" w:hAnsi="Tahoma" w:cs="Tahoma"/>
        </w:rPr>
        <w:t>da na podlagi potrjenega računa oziroma situacije neposredno plačuje naše obveznosti do naslednjih podizvajalcev:</w:t>
      </w:r>
    </w:p>
    <w:p w14:paraId="0F94B60B" w14:textId="77777777" w:rsidR="002F321B" w:rsidRPr="009968AA" w:rsidRDefault="002F321B" w:rsidP="00011A1C">
      <w:pPr>
        <w:keepNext/>
        <w:keepLines/>
        <w:spacing w:line="276" w:lineRule="auto"/>
        <w:jc w:val="both"/>
        <w:rPr>
          <w:rFonts w:ascii="Tahoma" w:hAnsi="Tahoma" w:cs="Tahom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8675"/>
      </w:tblGrid>
      <w:tr w:rsidR="002F321B" w:rsidRPr="009968AA" w14:paraId="196AF111" w14:textId="77777777" w:rsidTr="006D1AB1">
        <w:tc>
          <w:tcPr>
            <w:tcW w:w="392" w:type="dxa"/>
            <w:tcBorders>
              <w:top w:val="single" w:sz="4" w:space="0" w:color="auto"/>
              <w:left w:val="single" w:sz="4" w:space="0" w:color="auto"/>
              <w:bottom w:val="single" w:sz="4" w:space="0" w:color="auto"/>
              <w:right w:val="single" w:sz="4" w:space="0" w:color="auto"/>
            </w:tcBorders>
            <w:vAlign w:val="center"/>
            <w:hideMark/>
          </w:tcPr>
          <w:p w14:paraId="5718712D" w14:textId="77777777" w:rsidR="002F321B" w:rsidRPr="009968AA" w:rsidRDefault="002F321B" w:rsidP="00011A1C">
            <w:pPr>
              <w:keepNext/>
              <w:keepLines/>
              <w:spacing w:line="276" w:lineRule="auto"/>
              <w:ind w:right="-108"/>
              <w:rPr>
                <w:rFonts w:ascii="Tahoma" w:hAnsi="Tahoma" w:cs="Tahoma"/>
                <w:szCs w:val="22"/>
                <w:lang w:eastAsia="en-US"/>
              </w:rPr>
            </w:pPr>
            <w:r w:rsidRPr="009968AA">
              <w:rPr>
                <w:rFonts w:ascii="Tahoma" w:hAnsi="Tahoma" w:cs="Tahoma"/>
                <w:sz w:val="18"/>
                <w:szCs w:val="22"/>
                <w:lang w:eastAsia="en-US"/>
              </w:rPr>
              <w:t>Št.</w:t>
            </w:r>
            <w:r w:rsidRPr="009968AA">
              <w:rPr>
                <w:rFonts w:ascii="Tahoma" w:hAnsi="Tahoma" w:cs="Tahoma"/>
                <w:szCs w:val="22"/>
                <w:lang w:eastAsia="en-US"/>
              </w:rPr>
              <w:t xml:space="preserve"> </w:t>
            </w:r>
          </w:p>
        </w:tc>
        <w:tc>
          <w:tcPr>
            <w:tcW w:w="8675" w:type="dxa"/>
            <w:tcBorders>
              <w:top w:val="single" w:sz="4" w:space="0" w:color="auto"/>
              <w:left w:val="single" w:sz="4" w:space="0" w:color="auto"/>
              <w:bottom w:val="single" w:sz="4" w:space="0" w:color="auto"/>
              <w:right w:val="single" w:sz="4" w:space="0" w:color="auto"/>
            </w:tcBorders>
            <w:vAlign w:val="center"/>
            <w:hideMark/>
          </w:tcPr>
          <w:p w14:paraId="5FBAB97E" w14:textId="77777777" w:rsidR="002F321B" w:rsidRPr="009968AA" w:rsidRDefault="002F321B" w:rsidP="00011A1C">
            <w:pPr>
              <w:keepNext/>
              <w:keepLines/>
              <w:spacing w:line="276" w:lineRule="auto"/>
              <w:jc w:val="center"/>
              <w:rPr>
                <w:rFonts w:ascii="Tahoma" w:hAnsi="Tahoma" w:cs="Tahoma"/>
                <w:szCs w:val="22"/>
                <w:lang w:eastAsia="en-US"/>
              </w:rPr>
            </w:pPr>
            <w:r w:rsidRPr="009968AA">
              <w:rPr>
                <w:rFonts w:ascii="Tahoma" w:hAnsi="Tahoma" w:cs="Tahoma"/>
                <w:sz w:val="18"/>
                <w:szCs w:val="22"/>
                <w:lang w:eastAsia="en-US"/>
              </w:rPr>
              <w:t>NAZIV PODIZVAJALCA</w:t>
            </w:r>
          </w:p>
        </w:tc>
      </w:tr>
      <w:tr w:rsidR="002F321B" w:rsidRPr="009968AA" w14:paraId="0AD19882" w14:textId="77777777" w:rsidTr="006D1AB1">
        <w:tc>
          <w:tcPr>
            <w:tcW w:w="392" w:type="dxa"/>
            <w:tcBorders>
              <w:top w:val="single" w:sz="4" w:space="0" w:color="auto"/>
              <w:left w:val="single" w:sz="4" w:space="0" w:color="auto"/>
              <w:bottom w:val="single" w:sz="4" w:space="0" w:color="auto"/>
              <w:right w:val="single" w:sz="4" w:space="0" w:color="auto"/>
            </w:tcBorders>
            <w:vAlign w:val="center"/>
          </w:tcPr>
          <w:p w14:paraId="36AEC7EF" w14:textId="77777777" w:rsidR="002F321B" w:rsidRPr="009968AA" w:rsidRDefault="002F321B" w:rsidP="00011A1C">
            <w:pPr>
              <w:keepNext/>
              <w:keepLines/>
              <w:spacing w:line="276" w:lineRule="auto"/>
              <w:jc w:val="center"/>
              <w:rPr>
                <w:rFonts w:ascii="Tahoma" w:hAnsi="Tahoma" w:cs="Tahoma"/>
                <w:sz w:val="16"/>
                <w:szCs w:val="22"/>
                <w:lang w:eastAsia="en-US"/>
              </w:rPr>
            </w:pPr>
          </w:p>
          <w:p w14:paraId="6A38DC7C" w14:textId="77777777" w:rsidR="002F321B" w:rsidRPr="009968AA" w:rsidRDefault="002F321B" w:rsidP="00011A1C">
            <w:pPr>
              <w:keepNext/>
              <w:keepLines/>
              <w:spacing w:line="276" w:lineRule="auto"/>
              <w:jc w:val="center"/>
              <w:rPr>
                <w:rFonts w:ascii="Tahoma" w:hAnsi="Tahoma" w:cs="Tahoma"/>
                <w:sz w:val="16"/>
                <w:szCs w:val="22"/>
                <w:lang w:eastAsia="en-US"/>
              </w:rPr>
            </w:pPr>
            <w:r w:rsidRPr="009968AA">
              <w:rPr>
                <w:rFonts w:ascii="Tahoma" w:hAnsi="Tahoma" w:cs="Tahoma"/>
                <w:sz w:val="16"/>
                <w:szCs w:val="22"/>
                <w:lang w:eastAsia="en-US"/>
              </w:rPr>
              <w:t>1.</w:t>
            </w:r>
          </w:p>
          <w:p w14:paraId="226F77E3" w14:textId="77777777" w:rsidR="002F321B" w:rsidRPr="009968AA" w:rsidRDefault="002F321B" w:rsidP="00011A1C">
            <w:pPr>
              <w:keepNext/>
              <w:keepLines/>
              <w:spacing w:line="276" w:lineRule="auto"/>
              <w:jc w:val="center"/>
              <w:rPr>
                <w:rFonts w:ascii="Tahoma" w:hAnsi="Tahoma" w:cs="Tahoma"/>
                <w:sz w:val="16"/>
                <w:szCs w:val="22"/>
                <w:lang w:eastAsia="en-US"/>
              </w:rPr>
            </w:pPr>
          </w:p>
        </w:tc>
        <w:tc>
          <w:tcPr>
            <w:tcW w:w="8675" w:type="dxa"/>
            <w:tcBorders>
              <w:top w:val="single" w:sz="4" w:space="0" w:color="auto"/>
              <w:left w:val="single" w:sz="4" w:space="0" w:color="auto"/>
              <w:bottom w:val="single" w:sz="4" w:space="0" w:color="auto"/>
              <w:right w:val="single" w:sz="4" w:space="0" w:color="auto"/>
            </w:tcBorders>
            <w:vAlign w:val="center"/>
          </w:tcPr>
          <w:p w14:paraId="2956F617" w14:textId="77777777" w:rsidR="002F321B" w:rsidRPr="009968AA" w:rsidRDefault="002F321B" w:rsidP="00011A1C">
            <w:pPr>
              <w:keepNext/>
              <w:keepLines/>
              <w:spacing w:line="276" w:lineRule="auto"/>
              <w:rPr>
                <w:rFonts w:ascii="Tahoma" w:hAnsi="Tahoma" w:cs="Tahoma"/>
                <w:sz w:val="22"/>
                <w:szCs w:val="22"/>
                <w:lang w:eastAsia="en-US"/>
              </w:rPr>
            </w:pPr>
          </w:p>
          <w:p w14:paraId="082B93CB" w14:textId="77777777" w:rsidR="002F321B" w:rsidRPr="009968AA" w:rsidRDefault="002F321B" w:rsidP="00011A1C">
            <w:pPr>
              <w:keepNext/>
              <w:keepLines/>
              <w:spacing w:line="276" w:lineRule="auto"/>
              <w:rPr>
                <w:rFonts w:ascii="Tahoma" w:hAnsi="Tahoma" w:cs="Tahoma"/>
                <w:sz w:val="22"/>
                <w:szCs w:val="22"/>
                <w:lang w:eastAsia="en-US"/>
              </w:rPr>
            </w:pPr>
          </w:p>
        </w:tc>
      </w:tr>
      <w:tr w:rsidR="002F321B" w:rsidRPr="009968AA" w14:paraId="6EBB997F" w14:textId="77777777" w:rsidTr="006D1AB1">
        <w:trPr>
          <w:trHeight w:val="589"/>
        </w:trPr>
        <w:tc>
          <w:tcPr>
            <w:tcW w:w="392" w:type="dxa"/>
            <w:tcBorders>
              <w:top w:val="single" w:sz="4" w:space="0" w:color="auto"/>
              <w:left w:val="single" w:sz="4" w:space="0" w:color="auto"/>
              <w:bottom w:val="single" w:sz="4" w:space="0" w:color="auto"/>
              <w:right w:val="single" w:sz="4" w:space="0" w:color="auto"/>
            </w:tcBorders>
            <w:vAlign w:val="center"/>
          </w:tcPr>
          <w:p w14:paraId="25D46AD3" w14:textId="77777777" w:rsidR="002F321B" w:rsidRPr="009968AA" w:rsidRDefault="002F321B" w:rsidP="00011A1C">
            <w:pPr>
              <w:keepNext/>
              <w:keepLines/>
              <w:spacing w:line="276" w:lineRule="auto"/>
              <w:jc w:val="center"/>
              <w:rPr>
                <w:rFonts w:ascii="Tahoma" w:hAnsi="Tahoma" w:cs="Tahoma"/>
                <w:sz w:val="16"/>
                <w:szCs w:val="22"/>
                <w:lang w:eastAsia="en-US"/>
              </w:rPr>
            </w:pPr>
          </w:p>
          <w:p w14:paraId="6112F1F3" w14:textId="77777777" w:rsidR="002F321B" w:rsidRPr="009968AA" w:rsidRDefault="002F321B" w:rsidP="00011A1C">
            <w:pPr>
              <w:keepNext/>
              <w:keepLines/>
              <w:spacing w:line="276" w:lineRule="auto"/>
              <w:jc w:val="center"/>
              <w:rPr>
                <w:rFonts w:ascii="Tahoma" w:hAnsi="Tahoma" w:cs="Tahoma"/>
                <w:sz w:val="16"/>
                <w:szCs w:val="22"/>
                <w:lang w:eastAsia="en-US"/>
              </w:rPr>
            </w:pPr>
            <w:r w:rsidRPr="009968AA">
              <w:rPr>
                <w:rFonts w:ascii="Tahoma" w:hAnsi="Tahoma" w:cs="Tahoma"/>
                <w:sz w:val="16"/>
                <w:szCs w:val="22"/>
                <w:lang w:eastAsia="en-US"/>
              </w:rPr>
              <w:t>2.</w:t>
            </w:r>
          </w:p>
          <w:p w14:paraId="2ED8D431" w14:textId="77777777" w:rsidR="002F321B" w:rsidRPr="009968AA" w:rsidRDefault="002F321B" w:rsidP="00011A1C">
            <w:pPr>
              <w:keepNext/>
              <w:keepLines/>
              <w:spacing w:line="276" w:lineRule="auto"/>
              <w:jc w:val="center"/>
              <w:rPr>
                <w:rFonts w:ascii="Tahoma" w:hAnsi="Tahoma" w:cs="Tahoma"/>
                <w:sz w:val="16"/>
                <w:szCs w:val="22"/>
                <w:lang w:eastAsia="en-US"/>
              </w:rPr>
            </w:pPr>
          </w:p>
        </w:tc>
        <w:tc>
          <w:tcPr>
            <w:tcW w:w="8675" w:type="dxa"/>
            <w:tcBorders>
              <w:top w:val="single" w:sz="4" w:space="0" w:color="auto"/>
              <w:left w:val="single" w:sz="4" w:space="0" w:color="auto"/>
              <w:bottom w:val="single" w:sz="4" w:space="0" w:color="auto"/>
              <w:right w:val="single" w:sz="4" w:space="0" w:color="auto"/>
            </w:tcBorders>
            <w:vAlign w:val="center"/>
          </w:tcPr>
          <w:p w14:paraId="4F511844" w14:textId="77777777" w:rsidR="002F321B" w:rsidRPr="009968AA" w:rsidRDefault="002F321B" w:rsidP="00011A1C">
            <w:pPr>
              <w:keepNext/>
              <w:keepLines/>
              <w:spacing w:line="276" w:lineRule="auto"/>
              <w:rPr>
                <w:rFonts w:ascii="Tahoma" w:hAnsi="Tahoma" w:cs="Tahoma"/>
                <w:sz w:val="22"/>
                <w:szCs w:val="22"/>
                <w:lang w:eastAsia="en-US"/>
              </w:rPr>
            </w:pPr>
          </w:p>
          <w:p w14:paraId="751CD8F1" w14:textId="77777777" w:rsidR="002F321B" w:rsidRPr="009968AA" w:rsidRDefault="002F321B" w:rsidP="00011A1C">
            <w:pPr>
              <w:keepNext/>
              <w:keepLines/>
              <w:spacing w:line="276" w:lineRule="auto"/>
              <w:rPr>
                <w:rFonts w:ascii="Tahoma" w:hAnsi="Tahoma" w:cs="Tahoma"/>
                <w:sz w:val="22"/>
                <w:szCs w:val="22"/>
                <w:lang w:eastAsia="en-US"/>
              </w:rPr>
            </w:pPr>
          </w:p>
        </w:tc>
      </w:tr>
      <w:tr w:rsidR="002F321B" w:rsidRPr="009968AA" w14:paraId="582B1A3D" w14:textId="77777777" w:rsidTr="006D1AB1">
        <w:trPr>
          <w:trHeight w:val="801"/>
        </w:trPr>
        <w:tc>
          <w:tcPr>
            <w:tcW w:w="392" w:type="dxa"/>
            <w:tcBorders>
              <w:top w:val="single" w:sz="4" w:space="0" w:color="auto"/>
              <w:left w:val="single" w:sz="4" w:space="0" w:color="auto"/>
              <w:bottom w:val="single" w:sz="4" w:space="0" w:color="auto"/>
              <w:right w:val="single" w:sz="4" w:space="0" w:color="auto"/>
            </w:tcBorders>
            <w:vAlign w:val="center"/>
          </w:tcPr>
          <w:p w14:paraId="2DFC9865" w14:textId="77777777" w:rsidR="002F321B" w:rsidRPr="009968AA" w:rsidRDefault="002F321B" w:rsidP="00011A1C">
            <w:pPr>
              <w:keepNext/>
              <w:keepLines/>
              <w:spacing w:line="276" w:lineRule="auto"/>
              <w:jc w:val="center"/>
              <w:rPr>
                <w:rFonts w:ascii="Tahoma" w:hAnsi="Tahoma" w:cs="Tahoma"/>
                <w:sz w:val="16"/>
                <w:szCs w:val="22"/>
                <w:lang w:eastAsia="en-US"/>
              </w:rPr>
            </w:pPr>
          </w:p>
          <w:p w14:paraId="4E6F2CE3" w14:textId="77777777" w:rsidR="002F321B" w:rsidRPr="009968AA" w:rsidRDefault="002F321B" w:rsidP="00011A1C">
            <w:pPr>
              <w:keepNext/>
              <w:keepLines/>
              <w:spacing w:line="276" w:lineRule="auto"/>
              <w:jc w:val="center"/>
              <w:rPr>
                <w:rFonts w:ascii="Tahoma" w:hAnsi="Tahoma" w:cs="Tahoma"/>
                <w:sz w:val="16"/>
                <w:szCs w:val="22"/>
                <w:lang w:eastAsia="en-US"/>
              </w:rPr>
            </w:pPr>
            <w:r w:rsidRPr="009968AA">
              <w:rPr>
                <w:rFonts w:ascii="Tahoma" w:hAnsi="Tahoma" w:cs="Tahoma"/>
                <w:sz w:val="16"/>
                <w:szCs w:val="22"/>
                <w:lang w:eastAsia="en-US"/>
              </w:rPr>
              <w:t>3.</w:t>
            </w:r>
          </w:p>
          <w:p w14:paraId="1A19E446" w14:textId="77777777" w:rsidR="002F321B" w:rsidRPr="009968AA" w:rsidRDefault="002F321B" w:rsidP="00011A1C">
            <w:pPr>
              <w:keepNext/>
              <w:keepLines/>
              <w:spacing w:line="276" w:lineRule="auto"/>
              <w:jc w:val="center"/>
              <w:rPr>
                <w:rFonts w:ascii="Tahoma" w:hAnsi="Tahoma" w:cs="Tahoma"/>
                <w:sz w:val="16"/>
                <w:szCs w:val="22"/>
                <w:lang w:eastAsia="en-US"/>
              </w:rPr>
            </w:pPr>
          </w:p>
        </w:tc>
        <w:tc>
          <w:tcPr>
            <w:tcW w:w="8675" w:type="dxa"/>
            <w:tcBorders>
              <w:top w:val="single" w:sz="4" w:space="0" w:color="auto"/>
              <w:left w:val="single" w:sz="4" w:space="0" w:color="auto"/>
              <w:bottom w:val="single" w:sz="4" w:space="0" w:color="auto"/>
              <w:right w:val="single" w:sz="4" w:space="0" w:color="auto"/>
            </w:tcBorders>
            <w:vAlign w:val="center"/>
          </w:tcPr>
          <w:p w14:paraId="6E5702CE" w14:textId="77777777" w:rsidR="002F321B" w:rsidRPr="009968AA" w:rsidRDefault="002F321B" w:rsidP="00011A1C">
            <w:pPr>
              <w:keepNext/>
              <w:keepLines/>
              <w:spacing w:line="276" w:lineRule="auto"/>
              <w:rPr>
                <w:rFonts w:ascii="Tahoma" w:hAnsi="Tahoma" w:cs="Tahoma"/>
                <w:sz w:val="22"/>
                <w:szCs w:val="22"/>
                <w:lang w:eastAsia="en-US"/>
              </w:rPr>
            </w:pPr>
          </w:p>
          <w:p w14:paraId="1B138D94" w14:textId="77777777" w:rsidR="002F321B" w:rsidRPr="009968AA" w:rsidRDefault="002F321B" w:rsidP="00011A1C">
            <w:pPr>
              <w:keepNext/>
              <w:keepLines/>
              <w:spacing w:line="276" w:lineRule="auto"/>
              <w:rPr>
                <w:rFonts w:ascii="Tahoma" w:hAnsi="Tahoma" w:cs="Tahoma"/>
                <w:sz w:val="22"/>
                <w:szCs w:val="22"/>
                <w:lang w:eastAsia="en-US"/>
              </w:rPr>
            </w:pPr>
          </w:p>
        </w:tc>
      </w:tr>
    </w:tbl>
    <w:p w14:paraId="089A8E33" w14:textId="77777777" w:rsidR="002F321B" w:rsidRPr="009968AA" w:rsidRDefault="002F321B" w:rsidP="00011A1C">
      <w:pPr>
        <w:keepNext/>
        <w:keepLines/>
        <w:jc w:val="both"/>
        <w:rPr>
          <w:rFonts w:ascii="Tahoma" w:hAnsi="Tahoma" w:cs="Tahoma"/>
          <w:bCs/>
          <w:i/>
          <w:noProof/>
          <w:sz w:val="18"/>
          <w:szCs w:val="18"/>
        </w:rPr>
      </w:pPr>
    </w:p>
    <w:p w14:paraId="2C4DED8E" w14:textId="77777777" w:rsidR="002F321B" w:rsidRPr="009968AA" w:rsidRDefault="002F321B" w:rsidP="00011A1C">
      <w:pPr>
        <w:keepNext/>
        <w:keepLines/>
        <w:jc w:val="both"/>
        <w:rPr>
          <w:rFonts w:ascii="Tahoma" w:hAnsi="Tahoma" w:cs="Tahoma"/>
          <w:bCs/>
          <w:i/>
          <w:noProof/>
          <w:sz w:val="18"/>
          <w:szCs w:val="18"/>
        </w:rPr>
      </w:pPr>
    </w:p>
    <w:p w14:paraId="449F2ED0" w14:textId="77777777" w:rsidR="002F321B" w:rsidRPr="009968AA" w:rsidRDefault="002F321B" w:rsidP="00011A1C">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4A0" w:firstRow="1" w:lastRow="0" w:firstColumn="1" w:lastColumn="0" w:noHBand="0" w:noVBand="1"/>
      </w:tblPr>
      <w:tblGrid>
        <w:gridCol w:w="3189"/>
        <w:gridCol w:w="2268"/>
        <w:gridCol w:w="3615"/>
      </w:tblGrid>
      <w:tr w:rsidR="002F321B" w:rsidRPr="009968AA" w14:paraId="6F92767D" w14:textId="77777777" w:rsidTr="006D1AB1">
        <w:tc>
          <w:tcPr>
            <w:tcW w:w="3189" w:type="dxa"/>
            <w:tcBorders>
              <w:top w:val="single" w:sz="4" w:space="0" w:color="auto"/>
              <w:left w:val="nil"/>
              <w:bottom w:val="nil"/>
              <w:right w:val="nil"/>
            </w:tcBorders>
            <w:vAlign w:val="bottom"/>
            <w:hideMark/>
          </w:tcPr>
          <w:p w14:paraId="29D3AD51" w14:textId="77777777" w:rsidR="002F321B" w:rsidRPr="009968AA" w:rsidRDefault="002F321B" w:rsidP="00011A1C">
            <w:pPr>
              <w:keepNext/>
              <w:keepLines/>
              <w:tabs>
                <w:tab w:val="left" w:pos="567"/>
                <w:tab w:val="num" w:pos="851"/>
                <w:tab w:val="left" w:pos="993"/>
              </w:tabs>
              <w:jc w:val="center"/>
              <w:rPr>
                <w:rFonts w:ascii="Tahoma" w:hAnsi="Tahoma" w:cs="Tahoma"/>
              </w:rPr>
            </w:pPr>
            <w:r w:rsidRPr="009968AA">
              <w:rPr>
                <w:rFonts w:ascii="Tahoma" w:hAnsi="Tahoma" w:cs="Tahoma"/>
              </w:rPr>
              <w:t>Kraj, datum</w:t>
            </w:r>
          </w:p>
        </w:tc>
        <w:tc>
          <w:tcPr>
            <w:tcW w:w="2268" w:type="dxa"/>
            <w:hideMark/>
          </w:tcPr>
          <w:p w14:paraId="38ACC867" w14:textId="77777777" w:rsidR="002F321B" w:rsidRPr="009968AA" w:rsidRDefault="002F321B" w:rsidP="00011A1C">
            <w:pPr>
              <w:keepNext/>
              <w:keepLines/>
              <w:tabs>
                <w:tab w:val="left" w:pos="567"/>
                <w:tab w:val="num" w:pos="851"/>
                <w:tab w:val="left" w:pos="993"/>
              </w:tabs>
              <w:jc w:val="center"/>
              <w:rPr>
                <w:rFonts w:ascii="Tahoma" w:hAnsi="Tahoma" w:cs="Tahoma"/>
              </w:rPr>
            </w:pPr>
            <w:r w:rsidRPr="009968AA">
              <w:rPr>
                <w:rFonts w:ascii="Tahoma" w:hAnsi="Tahoma" w:cs="Tahoma"/>
              </w:rPr>
              <w:t>žig</w:t>
            </w:r>
          </w:p>
        </w:tc>
        <w:tc>
          <w:tcPr>
            <w:tcW w:w="3615" w:type="dxa"/>
            <w:tcBorders>
              <w:top w:val="single" w:sz="4" w:space="0" w:color="auto"/>
              <w:left w:val="nil"/>
              <w:bottom w:val="nil"/>
              <w:right w:val="nil"/>
            </w:tcBorders>
            <w:hideMark/>
          </w:tcPr>
          <w:p w14:paraId="5790F84D" w14:textId="5013382C" w:rsidR="002F321B" w:rsidRPr="009968AA" w:rsidRDefault="002F321B" w:rsidP="00697311">
            <w:pPr>
              <w:keepNext/>
              <w:keepLines/>
              <w:tabs>
                <w:tab w:val="left" w:pos="567"/>
                <w:tab w:val="num" w:pos="851"/>
                <w:tab w:val="left" w:pos="993"/>
              </w:tabs>
              <w:jc w:val="center"/>
              <w:rPr>
                <w:rFonts w:ascii="Tahoma" w:hAnsi="Tahoma" w:cs="Tahoma"/>
              </w:rPr>
            </w:pPr>
            <w:r w:rsidRPr="009968AA">
              <w:rPr>
                <w:rFonts w:ascii="Tahoma" w:hAnsi="Tahoma" w:cs="Tahoma"/>
              </w:rPr>
              <w:t>(</w:t>
            </w:r>
            <w:r>
              <w:rPr>
                <w:rFonts w:ascii="Tahoma" w:hAnsi="Tahoma" w:cs="Tahoma"/>
                <w:snapToGrid w:val="0"/>
                <w:color w:val="000000"/>
              </w:rPr>
              <w:t xml:space="preserve">Ime in priimek ter </w:t>
            </w:r>
            <w:r w:rsidRPr="00C8579C">
              <w:rPr>
                <w:rFonts w:ascii="Tahoma" w:hAnsi="Tahoma" w:cs="Tahoma"/>
                <w:snapToGrid w:val="0"/>
                <w:color w:val="000000"/>
              </w:rPr>
              <w:t>podpis</w:t>
            </w:r>
            <w:r>
              <w:rPr>
                <w:rFonts w:ascii="Tahoma" w:hAnsi="Tahoma" w:cs="Tahoma"/>
                <w:snapToGrid w:val="0"/>
                <w:color w:val="000000"/>
              </w:rPr>
              <w:t xml:space="preserve"> </w:t>
            </w:r>
            <w:r w:rsidR="00697311">
              <w:rPr>
                <w:rFonts w:ascii="Tahoma" w:hAnsi="Tahoma" w:cs="Tahoma"/>
                <w:snapToGrid w:val="0"/>
                <w:color w:val="000000"/>
              </w:rPr>
              <w:t>predstavnika</w:t>
            </w:r>
            <w:r w:rsidR="00697311" w:rsidRPr="00C8579C">
              <w:rPr>
                <w:rFonts w:ascii="Tahoma" w:hAnsi="Tahoma" w:cs="Tahoma"/>
                <w:snapToGrid w:val="0"/>
                <w:color w:val="000000"/>
              </w:rPr>
              <w:t xml:space="preserve"> </w:t>
            </w:r>
            <w:r w:rsidRPr="00750E7B">
              <w:rPr>
                <w:rFonts w:ascii="Tahoma" w:hAnsi="Tahoma" w:cs="Tahoma"/>
                <w:snapToGrid w:val="0"/>
                <w:color w:val="000000"/>
              </w:rPr>
              <w:t>ponudnika</w:t>
            </w:r>
            <w:r w:rsidRPr="009968AA">
              <w:rPr>
                <w:rFonts w:ascii="Tahoma" w:hAnsi="Tahoma" w:cs="Tahoma"/>
              </w:rPr>
              <w:t>)</w:t>
            </w:r>
          </w:p>
        </w:tc>
      </w:tr>
    </w:tbl>
    <w:p w14:paraId="60D8956A" w14:textId="77777777" w:rsidR="002F321B" w:rsidRPr="009968AA" w:rsidRDefault="002F321B" w:rsidP="00011A1C">
      <w:pPr>
        <w:keepNext/>
        <w:keepLines/>
        <w:tabs>
          <w:tab w:val="left" w:pos="2835"/>
        </w:tabs>
        <w:ind w:left="284" w:hanging="284"/>
        <w:jc w:val="both"/>
        <w:rPr>
          <w:rFonts w:ascii="Tahoma" w:hAnsi="Tahoma" w:cs="Tahoma"/>
        </w:rPr>
      </w:pPr>
    </w:p>
    <w:p w14:paraId="6FE8F506" w14:textId="77777777" w:rsidR="002F321B" w:rsidRPr="009968AA" w:rsidRDefault="002F321B" w:rsidP="00011A1C">
      <w:pPr>
        <w:keepNext/>
        <w:keepLines/>
        <w:tabs>
          <w:tab w:val="left" w:pos="2835"/>
        </w:tabs>
        <w:ind w:left="284" w:hanging="284"/>
        <w:jc w:val="both"/>
        <w:rPr>
          <w:rFonts w:ascii="Tahoma" w:hAnsi="Tahoma" w:cs="Tahoma"/>
        </w:rPr>
      </w:pPr>
    </w:p>
    <w:p w14:paraId="570CC823" w14:textId="06A056A3" w:rsidR="002F321B" w:rsidRDefault="002F321B" w:rsidP="00011A1C">
      <w:pPr>
        <w:keepNext/>
        <w:keepLines/>
        <w:tabs>
          <w:tab w:val="left" w:pos="2835"/>
        </w:tabs>
        <w:ind w:left="284" w:hanging="284"/>
        <w:jc w:val="both"/>
        <w:rPr>
          <w:rFonts w:ascii="Tahoma" w:hAnsi="Tahoma" w:cs="Tahoma"/>
        </w:rPr>
      </w:pPr>
    </w:p>
    <w:p w14:paraId="50286EE0" w14:textId="704CF545" w:rsidR="005272D1" w:rsidRDefault="005272D1" w:rsidP="00011A1C">
      <w:pPr>
        <w:keepNext/>
        <w:keepLines/>
        <w:tabs>
          <w:tab w:val="left" w:pos="2835"/>
        </w:tabs>
        <w:ind w:left="284" w:hanging="284"/>
        <w:jc w:val="both"/>
        <w:rPr>
          <w:rFonts w:ascii="Tahoma" w:hAnsi="Tahoma" w:cs="Tahoma"/>
        </w:rPr>
      </w:pPr>
    </w:p>
    <w:p w14:paraId="536A3CB2" w14:textId="77777777" w:rsidR="005272D1" w:rsidRPr="009968AA" w:rsidRDefault="005272D1" w:rsidP="00011A1C">
      <w:pPr>
        <w:keepNext/>
        <w:keepLines/>
        <w:tabs>
          <w:tab w:val="left" w:pos="2835"/>
        </w:tabs>
        <w:ind w:left="284" w:hanging="284"/>
        <w:jc w:val="both"/>
        <w:rPr>
          <w:rFonts w:ascii="Tahoma" w:hAnsi="Tahoma" w:cs="Tahoma"/>
        </w:rPr>
      </w:pPr>
    </w:p>
    <w:p w14:paraId="46B1DAFF" w14:textId="77777777" w:rsidR="00961534" w:rsidRPr="008A3D17" w:rsidRDefault="00961534" w:rsidP="00961534">
      <w:pPr>
        <w:keepNext/>
        <w:keepLines/>
        <w:spacing w:after="40"/>
        <w:jc w:val="both"/>
        <w:rPr>
          <w:rFonts w:ascii="Tahoma" w:hAnsi="Tahoma" w:cs="Tahoma"/>
          <w:b/>
          <w:i/>
          <w:sz w:val="18"/>
          <w:szCs w:val="18"/>
          <w:u w:val="single"/>
        </w:rPr>
      </w:pPr>
      <w:r w:rsidRPr="008A3D17">
        <w:rPr>
          <w:rFonts w:ascii="Tahoma" w:hAnsi="Tahoma" w:cs="Tahoma"/>
          <w:b/>
          <w:i/>
          <w:sz w:val="18"/>
          <w:szCs w:val="18"/>
          <w:u w:val="single"/>
        </w:rPr>
        <w:t xml:space="preserve">Opomba: </w:t>
      </w:r>
    </w:p>
    <w:p w14:paraId="302B35E4" w14:textId="77777777" w:rsidR="00961534" w:rsidRPr="008A3D17" w:rsidRDefault="00961534" w:rsidP="00961534">
      <w:pPr>
        <w:keepNext/>
        <w:keepLines/>
        <w:jc w:val="both"/>
        <w:rPr>
          <w:b/>
        </w:rPr>
      </w:pPr>
      <w:r w:rsidRPr="008A3D17">
        <w:rPr>
          <w:rFonts w:ascii="Tahoma" w:hAnsi="Tahoma" w:cs="Tahoma"/>
          <w:i/>
          <w:iCs/>
          <w:sz w:val="18"/>
          <w:szCs w:val="22"/>
        </w:rPr>
        <w:t xml:space="preserve">Obrazec se izpolni in podpiše </w:t>
      </w:r>
      <w:r w:rsidRPr="008A3D17">
        <w:rPr>
          <w:rFonts w:ascii="Tahoma" w:hAnsi="Tahoma" w:cs="Tahoma"/>
          <w:i/>
          <w:iCs/>
          <w:sz w:val="18"/>
          <w:szCs w:val="22"/>
          <w:u w:val="single"/>
        </w:rPr>
        <w:t>kadar namerava ponudnik izvesti javno naročilo s podizvajalcem, ki zahteva neposredno plačilo</w:t>
      </w:r>
      <w:r w:rsidRPr="008A3D17">
        <w:rPr>
          <w:rFonts w:ascii="Tahoma" w:hAnsi="Tahoma" w:cs="Tahoma"/>
          <w:i/>
          <w:iCs/>
          <w:sz w:val="18"/>
          <w:szCs w:val="22"/>
        </w:rPr>
        <w:t xml:space="preserve"> v skladu s 94. členom ZJN-3, ter posledično služi kot priloga k pogodbi o izvedbi javnega naročila.</w:t>
      </w:r>
    </w:p>
    <w:p w14:paraId="04BF29B9" w14:textId="77777777" w:rsidR="00961534" w:rsidRPr="008A3D17" w:rsidRDefault="00961534" w:rsidP="00961534">
      <w:pPr>
        <w:keepNext/>
        <w:keepLines/>
        <w:jc w:val="both"/>
        <w:rPr>
          <w:rFonts w:ascii="Tahoma" w:hAnsi="Tahoma" w:cs="Tahoma"/>
          <w:i/>
          <w:iCs/>
          <w:sz w:val="16"/>
          <w:szCs w:val="22"/>
        </w:rPr>
      </w:pPr>
    </w:p>
    <w:p w14:paraId="34B05308" w14:textId="77777777" w:rsidR="00961534" w:rsidRPr="008A3D17" w:rsidRDefault="00961534" w:rsidP="00961534">
      <w:pPr>
        <w:keepNext/>
        <w:keepLines/>
        <w:jc w:val="both"/>
        <w:rPr>
          <w:rFonts w:ascii="Tahoma" w:hAnsi="Tahoma" w:cs="Tahoma"/>
          <w:i/>
          <w:iCs/>
          <w:sz w:val="18"/>
          <w:szCs w:val="22"/>
        </w:rPr>
      </w:pPr>
      <w:r w:rsidRPr="008A3D17">
        <w:rPr>
          <w:rFonts w:ascii="Tahoma" w:hAnsi="Tahoma" w:cs="Tahoma"/>
          <w:i/>
          <w:iCs/>
          <w:sz w:val="18"/>
          <w:szCs w:val="22"/>
        </w:rPr>
        <w:t xml:space="preserve">V primeru, da ponudnik </w:t>
      </w:r>
      <w:r w:rsidRPr="008A3D17">
        <w:rPr>
          <w:rFonts w:ascii="Tahoma" w:hAnsi="Tahoma" w:cs="Tahoma"/>
          <w:i/>
          <w:iCs/>
          <w:sz w:val="18"/>
          <w:szCs w:val="22"/>
          <w:u w:val="single"/>
        </w:rPr>
        <w:t>ne namerava</w:t>
      </w:r>
      <w:r w:rsidRPr="008A3D17">
        <w:rPr>
          <w:rFonts w:ascii="Tahoma" w:hAnsi="Tahoma" w:cs="Tahoma"/>
          <w:i/>
          <w:iCs/>
          <w:sz w:val="18"/>
          <w:szCs w:val="22"/>
        </w:rPr>
        <w:t xml:space="preserve"> izvesti javno naročilo s podizvajalcem, </w:t>
      </w:r>
      <w:r w:rsidRPr="008A3D17">
        <w:rPr>
          <w:rFonts w:ascii="Tahoma" w:hAnsi="Tahoma" w:cs="Tahoma"/>
          <w:i/>
          <w:iCs/>
          <w:sz w:val="18"/>
          <w:szCs w:val="22"/>
          <w:u w:val="single"/>
        </w:rPr>
        <w:t>ki zahteva neposredno plačilo</w:t>
      </w:r>
      <w:r w:rsidRPr="008A3D17">
        <w:rPr>
          <w:rFonts w:ascii="Tahoma" w:hAnsi="Tahoma" w:cs="Tahoma"/>
          <w:i/>
          <w:iCs/>
          <w:sz w:val="18"/>
          <w:szCs w:val="22"/>
        </w:rPr>
        <w:t xml:space="preserve">, obrazca ni potrebno izpolniti.  </w:t>
      </w:r>
    </w:p>
    <w:p w14:paraId="6B6E35EA" w14:textId="77777777" w:rsidR="00961534" w:rsidRPr="008A3D17" w:rsidRDefault="00961534" w:rsidP="00961534">
      <w:pPr>
        <w:keepNext/>
        <w:keepLines/>
        <w:jc w:val="both"/>
        <w:rPr>
          <w:rFonts w:ascii="Tahoma" w:hAnsi="Tahoma" w:cs="Tahoma"/>
          <w:i/>
          <w:iCs/>
          <w:szCs w:val="22"/>
        </w:rPr>
      </w:pPr>
    </w:p>
    <w:p w14:paraId="7E17544E" w14:textId="77777777" w:rsidR="00961534" w:rsidRPr="008A3D17" w:rsidRDefault="00961534" w:rsidP="00961534">
      <w:pPr>
        <w:keepNext/>
        <w:keepLines/>
        <w:spacing w:after="40"/>
        <w:jc w:val="both"/>
        <w:rPr>
          <w:rFonts w:ascii="Tahoma" w:hAnsi="Tahoma" w:cs="Tahoma"/>
          <w:b/>
          <w:i/>
          <w:sz w:val="18"/>
          <w:szCs w:val="18"/>
          <w:u w:val="single"/>
        </w:rPr>
      </w:pPr>
      <w:r w:rsidRPr="008A3D17">
        <w:rPr>
          <w:rFonts w:ascii="Tahoma" w:hAnsi="Tahoma" w:cs="Tahoma"/>
          <w:b/>
          <w:i/>
          <w:sz w:val="18"/>
          <w:szCs w:val="18"/>
          <w:u w:val="single"/>
        </w:rPr>
        <w:t>Navodilo:</w:t>
      </w:r>
    </w:p>
    <w:p w14:paraId="600A2FBE" w14:textId="77777777" w:rsidR="00961534" w:rsidRPr="008A3D17" w:rsidRDefault="00961534" w:rsidP="00961534">
      <w:pPr>
        <w:keepNext/>
        <w:keepLines/>
        <w:jc w:val="both"/>
        <w:rPr>
          <w:rFonts w:ascii="Tahoma" w:hAnsi="Tahoma" w:cs="Tahoma"/>
          <w:i/>
          <w:iCs/>
          <w:sz w:val="18"/>
          <w:szCs w:val="22"/>
        </w:rPr>
      </w:pPr>
      <w:r w:rsidRPr="008A3D17">
        <w:rPr>
          <w:rFonts w:ascii="Tahoma" w:hAnsi="Tahoma" w:cs="Tahoma"/>
          <w:i/>
          <w:iCs/>
          <w:sz w:val="18"/>
          <w:szCs w:val="22"/>
        </w:rPr>
        <w:t>Glavni izvajalec mora svojemu računu ali situaciji priložiti račun ali situacijo podizvajalca, ki ga je predhodno potrdil.</w:t>
      </w:r>
    </w:p>
    <w:p w14:paraId="01D66C29" w14:textId="77777777" w:rsidR="00961534" w:rsidRPr="008A3D17" w:rsidRDefault="00961534" w:rsidP="00961534">
      <w:pPr>
        <w:keepNext/>
        <w:keepLines/>
        <w:jc w:val="both"/>
        <w:rPr>
          <w:rFonts w:ascii="Tahoma" w:hAnsi="Tahoma" w:cs="Tahoma"/>
          <w:b/>
          <w:i/>
          <w:iCs/>
          <w:sz w:val="12"/>
          <w:szCs w:val="22"/>
        </w:rPr>
      </w:pPr>
    </w:p>
    <w:p w14:paraId="1A001619" w14:textId="77777777" w:rsidR="00961534" w:rsidRPr="008A3D17" w:rsidRDefault="00961534" w:rsidP="00961534">
      <w:pPr>
        <w:keepNext/>
        <w:keepLines/>
        <w:jc w:val="both"/>
        <w:rPr>
          <w:rFonts w:ascii="Tahoma" w:hAnsi="Tahoma" w:cs="Tahoma"/>
          <w:i/>
          <w:iCs/>
          <w:sz w:val="18"/>
          <w:szCs w:val="22"/>
        </w:rPr>
      </w:pPr>
      <w:r w:rsidRPr="008A3D17">
        <w:rPr>
          <w:rFonts w:ascii="Tahoma" w:hAnsi="Tahoma" w:cs="Tahoma"/>
          <w:i/>
          <w:iCs/>
          <w:sz w:val="18"/>
          <w:szCs w:val="22"/>
        </w:rPr>
        <w:t xml:space="preserve">Ponudnik </w:t>
      </w:r>
      <w:r w:rsidRPr="008A3D17">
        <w:rPr>
          <w:rFonts w:ascii="Tahoma" w:hAnsi="Tahoma" w:cs="Tahoma"/>
          <w:i/>
          <w:iCs/>
          <w:sz w:val="18"/>
          <w:szCs w:val="22"/>
          <w:u w:val="single"/>
        </w:rPr>
        <w:t>obrazec</w:t>
      </w:r>
      <w:r w:rsidRPr="008A3D17">
        <w:rPr>
          <w:rFonts w:ascii="Tahoma" w:hAnsi="Tahoma" w:cs="Tahoma"/>
          <w:b/>
          <w:i/>
          <w:iCs/>
          <w:sz w:val="18"/>
          <w:szCs w:val="22"/>
        </w:rPr>
        <w:t xml:space="preserve"> </w:t>
      </w:r>
      <w:r w:rsidRPr="008A3D17">
        <w:rPr>
          <w:rFonts w:ascii="Tahoma" w:hAnsi="Tahoma" w:cs="Tahoma"/>
          <w:i/>
          <w:iCs/>
          <w:sz w:val="18"/>
          <w:szCs w:val="22"/>
        </w:rPr>
        <w:t>v okviru sistema e-JN</w:t>
      </w:r>
      <w:r w:rsidRPr="008A3D17">
        <w:rPr>
          <w:rFonts w:ascii="Tahoma" w:hAnsi="Tahoma" w:cs="Tahoma"/>
          <w:b/>
          <w:i/>
          <w:iCs/>
          <w:sz w:val="18"/>
          <w:szCs w:val="22"/>
        </w:rPr>
        <w:t xml:space="preserve"> </w:t>
      </w:r>
      <w:r w:rsidRPr="008A3D17">
        <w:rPr>
          <w:rFonts w:ascii="Tahoma" w:hAnsi="Tahoma" w:cs="Tahoma"/>
          <w:b/>
          <w:i/>
          <w:iCs/>
          <w:sz w:val="18"/>
          <w:szCs w:val="22"/>
          <w:u w:val="single"/>
        </w:rPr>
        <w:t xml:space="preserve">naloži v razdelek </w:t>
      </w:r>
      <w:r w:rsidRPr="006E1C40">
        <w:rPr>
          <w:rFonts w:ascii="Tahoma" w:hAnsi="Tahoma" w:cs="Tahoma"/>
          <w:b/>
          <w:i/>
          <w:iCs/>
          <w:sz w:val="18"/>
          <w:szCs w:val="22"/>
          <w:u w:val="single"/>
        </w:rPr>
        <w:t>»Dokumenti«, del »Ostale priloge«</w:t>
      </w:r>
      <w:r w:rsidRPr="008A3D17">
        <w:rPr>
          <w:rFonts w:ascii="Tahoma" w:hAnsi="Tahoma" w:cs="Tahoma"/>
          <w:b/>
          <w:i/>
          <w:iCs/>
          <w:sz w:val="18"/>
          <w:szCs w:val="22"/>
          <w:u w:val="single"/>
        </w:rPr>
        <w:t>!!!</w:t>
      </w:r>
    </w:p>
    <w:p w14:paraId="34886B1A" w14:textId="77777777" w:rsidR="002F321B" w:rsidRDefault="002F321B" w:rsidP="00011A1C">
      <w:pPr>
        <w:keepNext/>
        <w:keepLines/>
        <w:jc w:val="both"/>
        <w:rPr>
          <w:rFonts w:ascii="Tahoma" w:hAnsi="Tahoma" w:cs="Tahoma"/>
        </w:rPr>
      </w:pPr>
    </w:p>
    <w:p w14:paraId="70818914" w14:textId="77777777" w:rsidR="002F321B" w:rsidRDefault="002F321B" w:rsidP="00011A1C">
      <w:pPr>
        <w:keepNext/>
        <w:keepLines/>
        <w:jc w:val="both"/>
        <w:rPr>
          <w:rFonts w:ascii="Tahoma" w:hAnsi="Tahoma" w:cs="Tahoma"/>
        </w:rPr>
      </w:pPr>
    </w:p>
    <w:p w14:paraId="3474ACCB" w14:textId="77777777" w:rsidR="002F321B" w:rsidRDefault="002F321B" w:rsidP="00011A1C">
      <w:pPr>
        <w:keepNext/>
        <w:keepLines/>
        <w:jc w:val="both"/>
        <w:rPr>
          <w:rFonts w:ascii="Tahoma" w:hAnsi="Tahoma" w:cs="Tahoma"/>
        </w:rPr>
      </w:pPr>
    </w:p>
    <w:p w14:paraId="7B15AA34" w14:textId="77777777" w:rsidR="002F321B" w:rsidRDefault="002F321B" w:rsidP="00011A1C">
      <w:pPr>
        <w:keepNext/>
        <w:keepLines/>
        <w:jc w:val="both"/>
        <w:rPr>
          <w:rFonts w:ascii="Tahoma" w:hAnsi="Tahoma" w:cs="Tahoma"/>
        </w:rPr>
      </w:pPr>
    </w:p>
    <w:p w14:paraId="092F9184" w14:textId="77777777" w:rsidR="002F321B" w:rsidRDefault="002F321B" w:rsidP="00011A1C">
      <w:pPr>
        <w:keepNext/>
        <w:keepLines/>
        <w:jc w:val="both"/>
        <w:rPr>
          <w:rFonts w:ascii="Tahoma" w:hAnsi="Tahoma" w:cs="Tahoma"/>
        </w:rPr>
      </w:pPr>
    </w:p>
    <w:p w14:paraId="00EE3BEA" w14:textId="77777777" w:rsidR="002F321B" w:rsidRDefault="002F321B" w:rsidP="00011A1C">
      <w:pPr>
        <w:keepNext/>
        <w:keepLines/>
        <w:jc w:val="both"/>
        <w:rPr>
          <w:rFonts w:ascii="Tahoma" w:hAnsi="Tahoma" w:cs="Tahoma"/>
        </w:rPr>
      </w:pPr>
    </w:p>
    <w:p w14:paraId="4E7D3402" w14:textId="77777777" w:rsidR="002F321B" w:rsidRDefault="002F321B" w:rsidP="00011A1C">
      <w:pPr>
        <w:keepNext/>
        <w:keepLines/>
        <w:jc w:val="both"/>
        <w:rPr>
          <w:rFonts w:ascii="Tahoma" w:hAnsi="Tahoma" w:cs="Tahoma"/>
        </w:rPr>
      </w:pPr>
    </w:p>
    <w:p w14:paraId="34410CD1" w14:textId="77777777" w:rsidR="002F321B" w:rsidRDefault="002F321B" w:rsidP="00011A1C">
      <w:pPr>
        <w:keepNext/>
        <w:keepLines/>
        <w:jc w:val="both"/>
        <w:rPr>
          <w:rFonts w:ascii="Tahoma" w:hAnsi="Tahoma" w:cs="Tahoma"/>
        </w:rPr>
      </w:pPr>
    </w:p>
    <w:p w14:paraId="3E9575EF" w14:textId="77777777" w:rsidR="002F321B" w:rsidRDefault="002F321B" w:rsidP="00011A1C">
      <w:pPr>
        <w:keepNext/>
        <w:keepLines/>
        <w:jc w:val="both"/>
        <w:rPr>
          <w:rFonts w:ascii="Tahoma" w:hAnsi="Tahoma" w:cs="Tahoma"/>
        </w:rPr>
      </w:pPr>
    </w:p>
    <w:p w14:paraId="06DA1AA9" w14:textId="77777777" w:rsidR="002F321B" w:rsidRDefault="002F321B" w:rsidP="00011A1C">
      <w:pPr>
        <w:keepNext/>
        <w:keepLines/>
        <w:jc w:val="both"/>
        <w:rPr>
          <w:rFonts w:ascii="Tahoma" w:hAnsi="Tahoma" w:cs="Tahoma"/>
        </w:rPr>
      </w:pPr>
    </w:p>
    <w:p w14:paraId="783D67C9" w14:textId="77777777" w:rsidR="002F321B" w:rsidRDefault="002F321B" w:rsidP="00011A1C">
      <w:pPr>
        <w:keepNext/>
        <w:keepLines/>
        <w:jc w:val="both"/>
        <w:rPr>
          <w:rFonts w:ascii="Tahoma" w:hAnsi="Tahoma" w:cs="Tahoma"/>
        </w:rPr>
      </w:pPr>
    </w:p>
    <w:p w14:paraId="66C3722B" w14:textId="1AE1830C" w:rsidR="002F321B" w:rsidRDefault="002F321B" w:rsidP="00011A1C">
      <w:pPr>
        <w:keepNext/>
        <w:keepLines/>
        <w:jc w:val="both"/>
        <w:rPr>
          <w:rFonts w:ascii="Tahoma" w:hAnsi="Tahoma" w:cs="Tahoma"/>
        </w:rPr>
      </w:pPr>
    </w:p>
    <w:p w14:paraId="586D33D5" w14:textId="530899F5" w:rsidR="00C00614" w:rsidRDefault="00C00614" w:rsidP="00011A1C">
      <w:pPr>
        <w:keepNext/>
        <w:keepLines/>
        <w:jc w:val="both"/>
        <w:rPr>
          <w:rFonts w:ascii="Tahoma" w:hAnsi="Tahoma" w:cs="Tahoma"/>
        </w:rPr>
      </w:pPr>
    </w:p>
    <w:tbl>
      <w:tblPr>
        <w:tblW w:w="9366" w:type="dxa"/>
        <w:tblInd w:w="-15" w:type="dxa"/>
        <w:tblLayout w:type="fixed"/>
        <w:tblCellMar>
          <w:left w:w="70" w:type="dxa"/>
          <w:right w:w="70" w:type="dxa"/>
        </w:tblCellMar>
        <w:tblLook w:val="0000" w:firstRow="0" w:lastRow="0" w:firstColumn="0" w:lastColumn="0" w:noHBand="0" w:noVBand="0"/>
      </w:tblPr>
      <w:tblGrid>
        <w:gridCol w:w="6814"/>
        <w:gridCol w:w="2552"/>
      </w:tblGrid>
      <w:tr w:rsidR="00961534" w:rsidRPr="008A3D17" w14:paraId="39E62AA6" w14:textId="77777777" w:rsidTr="00284581">
        <w:tc>
          <w:tcPr>
            <w:tcW w:w="6814" w:type="dxa"/>
            <w:tcBorders>
              <w:top w:val="single" w:sz="4" w:space="0" w:color="000000"/>
              <w:left w:val="single" w:sz="4" w:space="0" w:color="000000"/>
              <w:bottom w:val="single" w:sz="4" w:space="0" w:color="000000"/>
            </w:tcBorders>
          </w:tcPr>
          <w:p w14:paraId="13C51857" w14:textId="77777777" w:rsidR="00961534" w:rsidRPr="008A3D17" w:rsidRDefault="00961534" w:rsidP="00ED46B1">
            <w:pPr>
              <w:keepNext/>
              <w:keepLines/>
              <w:rPr>
                <w:rFonts w:ascii="Tahoma" w:eastAsia="Calibri" w:hAnsi="Tahoma" w:cs="Tahoma"/>
              </w:rPr>
            </w:pPr>
            <w:r w:rsidRPr="008A3D17">
              <w:rPr>
                <w:rFonts w:ascii="Tahoma" w:eastAsia="Calibri" w:hAnsi="Tahoma" w:cs="Tahoma"/>
              </w:rPr>
              <w:t>SOGLASJE PODIZVAJALC</w:t>
            </w:r>
            <w:r>
              <w:rPr>
                <w:rFonts w:ascii="Tahoma" w:eastAsia="Calibri" w:hAnsi="Tahoma" w:cs="Tahoma"/>
              </w:rPr>
              <w:t>A ZA NEPOSREDNA PLAČILA</w:t>
            </w:r>
          </w:p>
        </w:tc>
        <w:tc>
          <w:tcPr>
            <w:tcW w:w="2552" w:type="dxa"/>
            <w:tcBorders>
              <w:top w:val="single" w:sz="4" w:space="0" w:color="000000"/>
              <w:left w:val="single" w:sz="4" w:space="0" w:color="808080"/>
              <w:bottom w:val="single" w:sz="4" w:space="0" w:color="000000"/>
              <w:right w:val="single" w:sz="4" w:space="0" w:color="000000"/>
            </w:tcBorders>
          </w:tcPr>
          <w:p w14:paraId="0B438F89" w14:textId="2556F6F4" w:rsidR="00961534" w:rsidRPr="008A3D17" w:rsidRDefault="00961534" w:rsidP="00284581">
            <w:pPr>
              <w:keepNext/>
              <w:keepLines/>
              <w:rPr>
                <w:rFonts w:ascii="Tahoma" w:eastAsia="Calibri" w:hAnsi="Tahoma" w:cs="Tahoma"/>
                <w:b/>
              </w:rPr>
            </w:pPr>
            <w:r w:rsidRPr="008A3D17">
              <w:rPr>
                <w:rFonts w:ascii="Tahoma" w:eastAsia="Calibri" w:hAnsi="Tahoma" w:cs="Tahoma"/>
                <w:b/>
              </w:rPr>
              <w:t xml:space="preserve">Obrazec 2 k </w:t>
            </w:r>
            <w:r>
              <w:rPr>
                <w:rFonts w:ascii="Tahoma" w:eastAsia="Calibri" w:hAnsi="Tahoma" w:cs="Tahoma"/>
                <w:b/>
              </w:rPr>
              <w:t>P</w:t>
            </w:r>
            <w:r w:rsidRPr="008A3D17">
              <w:rPr>
                <w:rFonts w:ascii="Tahoma" w:eastAsia="Calibri" w:hAnsi="Tahoma" w:cs="Tahoma"/>
                <w:b/>
              </w:rPr>
              <w:t xml:space="preserve">rilogi </w:t>
            </w:r>
            <w:r w:rsidR="00284581">
              <w:rPr>
                <w:rFonts w:ascii="Tahoma" w:eastAsia="Calibri" w:hAnsi="Tahoma" w:cs="Tahoma"/>
                <w:b/>
              </w:rPr>
              <w:t>4</w:t>
            </w:r>
            <w:r>
              <w:rPr>
                <w:rFonts w:ascii="Tahoma" w:eastAsia="Calibri" w:hAnsi="Tahoma" w:cs="Tahoma"/>
                <w:b/>
              </w:rPr>
              <w:t>/1</w:t>
            </w:r>
          </w:p>
        </w:tc>
      </w:tr>
    </w:tbl>
    <w:p w14:paraId="217E253C" w14:textId="77777777" w:rsidR="00094688" w:rsidRPr="00C8579C" w:rsidRDefault="00094688" w:rsidP="00011A1C">
      <w:pPr>
        <w:keepNext/>
        <w:keepLines/>
        <w:jc w:val="both"/>
        <w:rPr>
          <w:rFonts w:ascii="Tahoma" w:hAnsi="Tahoma" w:cs="Tahoma"/>
        </w:rPr>
      </w:pPr>
    </w:p>
    <w:p w14:paraId="7F67408A" w14:textId="77777777" w:rsidR="00805B6C" w:rsidRPr="00C8579C" w:rsidRDefault="00805B6C" w:rsidP="00011A1C">
      <w:pPr>
        <w:keepNext/>
        <w:keepLines/>
        <w:jc w:val="both"/>
        <w:rPr>
          <w:rFonts w:ascii="Tahoma" w:hAnsi="Tahoma" w:cs="Tahoma"/>
        </w:rPr>
      </w:pPr>
      <w:r w:rsidRPr="00C8579C">
        <w:rPr>
          <w:rFonts w:ascii="Tahoma" w:hAnsi="Tahoma" w:cs="Tahoma"/>
        </w:rPr>
        <w:t>Podizvajalec_______________________________________________________________________ (</w:t>
      </w:r>
      <w:r w:rsidRPr="00C8579C">
        <w:rPr>
          <w:rFonts w:ascii="Tahoma" w:hAnsi="Tahoma" w:cs="Tahoma"/>
          <w:i/>
        </w:rPr>
        <w:t>naziv podizvajalca in polni naslov</w:t>
      </w:r>
      <w:r w:rsidRPr="00C8579C">
        <w:rPr>
          <w:rFonts w:ascii="Tahoma" w:hAnsi="Tahoma" w:cs="Tahoma"/>
        </w:rPr>
        <w:t>)</w:t>
      </w:r>
    </w:p>
    <w:p w14:paraId="3723F4DB" w14:textId="77777777" w:rsidR="00805B6C" w:rsidRPr="00C8579C" w:rsidRDefault="00805B6C" w:rsidP="00011A1C">
      <w:pPr>
        <w:keepNext/>
        <w:keepLines/>
        <w:jc w:val="both"/>
        <w:rPr>
          <w:rFonts w:ascii="Tahoma" w:hAnsi="Tahoma" w:cs="Tahoma"/>
        </w:rPr>
      </w:pPr>
    </w:p>
    <w:p w14:paraId="79753FCF" w14:textId="77777777" w:rsidR="00805B6C" w:rsidRPr="00C8579C" w:rsidRDefault="00805B6C" w:rsidP="00011A1C">
      <w:pPr>
        <w:keepNext/>
        <w:keepLines/>
        <w:jc w:val="both"/>
        <w:rPr>
          <w:rFonts w:ascii="Tahoma" w:hAnsi="Tahoma" w:cs="Tahoma"/>
          <w:b/>
        </w:rPr>
      </w:pPr>
      <w:r w:rsidRPr="00C8579C">
        <w:rPr>
          <w:rFonts w:ascii="Tahoma" w:hAnsi="Tahoma" w:cs="Tahoma"/>
        </w:rPr>
        <w:t xml:space="preserve">ki nastopamo kot podizvajalec pri </w:t>
      </w:r>
      <w:r w:rsidR="00231E11" w:rsidRPr="00C8579C">
        <w:rPr>
          <w:rFonts w:ascii="Tahoma" w:hAnsi="Tahoma" w:cs="Tahoma"/>
        </w:rPr>
        <w:t>ponudniku</w:t>
      </w:r>
    </w:p>
    <w:p w14:paraId="221DE8A1" w14:textId="77777777" w:rsidR="00805B6C" w:rsidRPr="00C8579C" w:rsidRDefault="00805B6C" w:rsidP="00011A1C">
      <w:pPr>
        <w:keepNext/>
        <w:keepLines/>
        <w:jc w:val="both"/>
        <w:rPr>
          <w:rFonts w:ascii="Tahoma" w:hAnsi="Tahoma" w:cs="Tahoma"/>
        </w:rPr>
      </w:pPr>
      <w:r w:rsidRPr="00C8579C">
        <w:rPr>
          <w:rFonts w:ascii="Tahoma" w:hAnsi="Tahoma" w:cs="Tahoma"/>
          <w:b/>
        </w:rPr>
        <w:t>______________________________________________________________________</w:t>
      </w:r>
    </w:p>
    <w:p w14:paraId="707228D9" w14:textId="77777777" w:rsidR="00094688" w:rsidRPr="00C8579C" w:rsidRDefault="00094688" w:rsidP="00011A1C">
      <w:pPr>
        <w:keepNext/>
        <w:keepLines/>
        <w:jc w:val="both"/>
        <w:rPr>
          <w:rFonts w:ascii="Tahoma" w:hAnsi="Tahoma" w:cs="Tahoma"/>
        </w:rPr>
      </w:pPr>
    </w:p>
    <w:p w14:paraId="66960E28" w14:textId="77777777" w:rsidR="00094688" w:rsidRPr="00C8579C" w:rsidRDefault="005F1B04" w:rsidP="00011A1C">
      <w:pPr>
        <w:keepNext/>
        <w:keepLines/>
        <w:jc w:val="center"/>
        <w:rPr>
          <w:rFonts w:ascii="Tahoma" w:hAnsi="Tahoma" w:cs="Tahoma"/>
          <w:b/>
        </w:rPr>
      </w:pPr>
      <w:r>
        <w:rPr>
          <w:rFonts w:ascii="Tahoma" w:hAnsi="Tahoma" w:cs="Tahoma"/>
          <w:b/>
        </w:rPr>
        <w:t>SOGLAŠAM</w:t>
      </w:r>
      <w:r w:rsidR="00094688" w:rsidRPr="00C8579C">
        <w:rPr>
          <w:rFonts w:ascii="Tahoma" w:hAnsi="Tahoma" w:cs="Tahoma"/>
          <w:b/>
        </w:rPr>
        <w:t>,</w:t>
      </w:r>
    </w:p>
    <w:p w14:paraId="25AA0227" w14:textId="77777777" w:rsidR="00094688" w:rsidRPr="00C8579C" w:rsidRDefault="00094688" w:rsidP="00011A1C">
      <w:pPr>
        <w:keepNext/>
        <w:keepLines/>
        <w:jc w:val="both"/>
        <w:rPr>
          <w:rFonts w:ascii="Tahoma" w:hAnsi="Tahoma" w:cs="Tahoma"/>
          <w:b/>
        </w:rPr>
      </w:pPr>
    </w:p>
    <w:p w14:paraId="0621620C" w14:textId="30776B2E" w:rsidR="00094688" w:rsidRPr="00C8579C" w:rsidRDefault="00094688" w:rsidP="00011A1C">
      <w:pPr>
        <w:keepNext/>
        <w:keepLines/>
        <w:jc w:val="both"/>
        <w:rPr>
          <w:rFonts w:ascii="Tahoma" w:hAnsi="Tahoma" w:cs="Tahoma"/>
        </w:rPr>
      </w:pPr>
      <w:r w:rsidRPr="00C8579C">
        <w:rPr>
          <w:rFonts w:ascii="Tahoma" w:hAnsi="Tahoma" w:cs="Tahoma"/>
        </w:rPr>
        <w:t>da naročnik naše terjatve do izvajalca (</w:t>
      </w:r>
      <w:r w:rsidR="00BD3FC1" w:rsidRPr="00C8579C">
        <w:rPr>
          <w:rFonts w:ascii="Tahoma" w:hAnsi="Tahoma" w:cs="Tahoma"/>
        </w:rPr>
        <w:t>ponudnika</w:t>
      </w:r>
      <w:r w:rsidRPr="00C8579C">
        <w:rPr>
          <w:rFonts w:ascii="Tahoma" w:hAnsi="Tahoma" w:cs="Tahoma"/>
        </w:rPr>
        <w:t>, pri katerem bomo sodelovali kot podizvajalec), v zvezi z izvedbo predmeta javnega naročila</w:t>
      </w:r>
      <w:r w:rsidR="00805B6C" w:rsidRPr="00C8579C">
        <w:rPr>
          <w:rFonts w:ascii="Tahoma" w:hAnsi="Tahoma" w:cs="Tahoma"/>
        </w:rPr>
        <w:t xml:space="preserve"> št. </w:t>
      </w:r>
      <w:r w:rsidR="00DD0752">
        <w:rPr>
          <w:rFonts w:ascii="Tahoma" w:hAnsi="Tahoma" w:cs="Tahoma"/>
          <w:b/>
        </w:rPr>
        <w:t>VKS-227/22</w:t>
      </w:r>
      <w:r w:rsidR="00032CA0" w:rsidRPr="00C8579C">
        <w:rPr>
          <w:rFonts w:ascii="Tahoma" w:hAnsi="Tahoma" w:cs="Tahoma"/>
          <w:b/>
        </w:rPr>
        <w:t xml:space="preserve"> </w:t>
      </w:r>
      <w:r w:rsidR="00805B6C" w:rsidRPr="00C8579C">
        <w:rPr>
          <w:rFonts w:ascii="Tahoma" w:hAnsi="Tahoma" w:cs="Tahoma"/>
          <w:b/>
        </w:rPr>
        <w:t xml:space="preserve">– </w:t>
      </w:r>
      <w:r w:rsidR="00DD0752" w:rsidRPr="00DD0752">
        <w:rPr>
          <w:rFonts w:ascii="Tahoma" w:hAnsi="Tahoma" w:cs="Tahoma"/>
          <w:b/>
        </w:rPr>
        <w:t>Dobava rezervnih delov, preventivno vzdrževanje in servisiranje požarne zaščite in tehničnega varovanja na lokaciji RCERO</w:t>
      </w:r>
      <w:r w:rsidRPr="00C8579C">
        <w:rPr>
          <w:rFonts w:ascii="Tahoma" w:hAnsi="Tahoma" w:cs="Tahoma"/>
        </w:rPr>
        <w:t>, plačuje neposredno na naš transakcijski račun, in sicer na podlagi izstavljenih situacij oz. računov, ki jih bo predhodno potrdil izvajalec in bodo priloga računu oz. situaciji, ki jo bo naročniku izstavil izvajalec.</w:t>
      </w:r>
    </w:p>
    <w:p w14:paraId="49BB0B99" w14:textId="77777777" w:rsidR="00094688" w:rsidRPr="00C8579C" w:rsidRDefault="00094688" w:rsidP="00011A1C">
      <w:pPr>
        <w:keepNext/>
        <w:keepLines/>
        <w:jc w:val="both"/>
        <w:rPr>
          <w:rFonts w:ascii="Tahoma" w:hAnsi="Tahoma" w:cs="Tahoma"/>
        </w:rPr>
      </w:pPr>
    </w:p>
    <w:p w14:paraId="27B8D0FD" w14:textId="77777777" w:rsidR="00094688" w:rsidRPr="00C8579C" w:rsidRDefault="00094688" w:rsidP="00011A1C">
      <w:pPr>
        <w:keepNext/>
        <w:keepLines/>
        <w:jc w:val="both"/>
        <w:rPr>
          <w:rFonts w:ascii="Tahoma" w:hAnsi="Tahoma" w:cs="Tahoma"/>
        </w:rPr>
      </w:pPr>
    </w:p>
    <w:p w14:paraId="78363CAB" w14:textId="77777777" w:rsidR="00094688" w:rsidRPr="00C8579C" w:rsidRDefault="00094688" w:rsidP="00011A1C">
      <w:pPr>
        <w:keepNext/>
        <w:keepLines/>
        <w:jc w:val="both"/>
        <w:rPr>
          <w:rFonts w:ascii="Tahoma" w:hAnsi="Tahoma" w:cs="Tahoma"/>
          <w:b/>
        </w:rPr>
      </w:pPr>
    </w:p>
    <w:tbl>
      <w:tblPr>
        <w:tblW w:w="9100" w:type="dxa"/>
        <w:tblInd w:w="2" w:type="dxa"/>
        <w:tblLayout w:type="fixed"/>
        <w:tblCellMar>
          <w:left w:w="30" w:type="dxa"/>
          <w:right w:w="30" w:type="dxa"/>
        </w:tblCellMar>
        <w:tblLook w:val="0000" w:firstRow="0" w:lastRow="0" w:firstColumn="0" w:lastColumn="0" w:noHBand="0" w:noVBand="0"/>
      </w:tblPr>
      <w:tblGrid>
        <w:gridCol w:w="3402"/>
        <w:gridCol w:w="2977"/>
        <w:gridCol w:w="2721"/>
      </w:tblGrid>
      <w:tr w:rsidR="00094688" w:rsidRPr="00C8579C" w14:paraId="5B6AA494" w14:textId="77777777" w:rsidTr="00745A83">
        <w:trPr>
          <w:trHeight w:val="235"/>
        </w:trPr>
        <w:tc>
          <w:tcPr>
            <w:tcW w:w="3402" w:type="dxa"/>
            <w:tcBorders>
              <w:bottom w:val="single" w:sz="4" w:space="0" w:color="auto"/>
            </w:tcBorders>
          </w:tcPr>
          <w:p w14:paraId="53C26641" w14:textId="77777777" w:rsidR="00094688" w:rsidRPr="00C8579C" w:rsidRDefault="00094688" w:rsidP="00011A1C">
            <w:pPr>
              <w:keepNext/>
              <w:keepLines/>
              <w:jc w:val="both"/>
              <w:rPr>
                <w:rFonts w:ascii="Tahoma" w:hAnsi="Tahoma" w:cs="Tahoma"/>
                <w:snapToGrid w:val="0"/>
              </w:rPr>
            </w:pPr>
          </w:p>
        </w:tc>
        <w:tc>
          <w:tcPr>
            <w:tcW w:w="2977" w:type="dxa"/>
          </w:tcPr>
          <w:p w14:paraId="63D9A873" w14:textId="77777777" w:rsidR="00094688" w:rsidRPr="00C8579C" w:rsidRDefault="00094688" w:rsidP="00011A1C">
            <w:pPr>
              <w:keepNext/>
              <w:keepLines/>
              <w:jc w:val="both"/>
              <w:rPr>
                <w:rFonts w:ascii="Tahoma" w:hAnsi="Tahoma" w:cs="Tahoma"/>
                <w:snapToGrid w:val="0"/>
              </w:rPr>
            </w:pPr>
          </w:p>
        </w:tc>
        <w:tc>
          <w:tcPr>
            <w:tcW w:w="2721" w:type="dxa"/>
            <w:tcBorders>
              <w:bottom w:val="single" w:sz="4" w:space="0" w:color="auto"/>
            </w:tcBorders>
          </w:tcPr>
          <w:p w14:paraId="30201FA4" w14:textId="77777777" w:rsidR="00094688" w:rsidRPr="00C8579C" w:rsidRDefault="00094688" w:rsidP="00011A1C">
            <w:pPr>
              <w:keepNext/>
              <w:keepLines/>
              <w:jc w:val="both"/>
              <w:rPr>
                <w:rFonts w:ascii="Tahoma" w:hAnsi="Tahoma" w:cs="Tahoma"/>
                <w:snapToGrid w:val="0"/>
              </w:rPr>
            </w:pPr>
          </w:p>
        </w:tc>
      </w:tr>
      <w:tr w:rsidR="00094688" w:rsidRPr="00C8579C" w14:paraId="630476C0" w14:textId="77777777" w:rsidTr="00745A83">
        <w:trPr>
          <w:trHeight w:val="235"/>
        </w:trPr>
        <w:tc>
          <w:tcPr>
            <w:tcW w:w="3402" w:type="dxa"/>
            <w:tcBorders>
              <w:top w:val="single" w:sz="4" w:space="0" w:color="auto"/>
            </w:tcBorders>
          </w:tcPr>
          <w:p w14:paraId="25389EFA" w14:textId="77777777" w:rsidR="00094688" w:rsidRPr="00C8579C" w:rsidRDefault="00094688" w:rsidP="00011A1C">
            <w:pPr>
              <w:keepNext/>
              <w:keepLines/>
              <w:jc w:val="both"/>
              <w:rPr>
                <w:rFonts w:ascii="Tahoma" w:hAnsi="Tahoma" w:cs="Tahoma"/>
                <w:snapToGrid w:val="0"/>
              </w:rPr>
            </w:pPr>
            <w:r w:rsidRPr="00C8579C">
              <w:rPr>
                <w:rFonts w:ascii="Tahoma" w:hAnsi="Tahoma" w:cs="Tahoma"/>
                <w:snapToGrid w:val="0"/>
              </w:rPr>
              <w:t>(kraj, datum)</w:t>
            </w:r>
          </w:p>
        </w:tc>
        <w:tc>
          <w:tcPr>
            <w:tcW w:w="2977" w:type="dxa"/>
          </w:tcPr>
          <w:p w14:paraId="0837B52A" w14:textId="77777777" w:rsidR="00094688" w:rsidRPr="00C8579C" w:rsidRDefault="00094688" w:rsidP="00011A1C">
            <w:pPr>
              <w:keepNext/>
              <w:keepLines/>
              <w:jc w:val="center"/>
              <w:rPr>
                <w:rFonts w:ascii="Tahoma" w:hAnsi="Tahoma" w:cs="Tahoma"/>
                <w:snapToGrid w:val="0"/>
              </w:rPr>
            </w:pPr>
            <w:r w:rsidRPr="00C8579C">
              <w:rPr>
                <w:rFonts w:ascii="Tahoma" w:hAnsi="Tahoma" w:cs="Tahoma"/>
                <w:snapToGrid w:val="0"/>
              </w:rPr>
              <w:t>žig</w:t>
            </w:r>
          </w:p>
        </w:tc>
        <w:tc>
          <w:tcPr>
            <w:tcW w:w="2721" w:type="dxa"/>
            <w:tcBorders>
              <w:top w:val="single" w:sz="4" w:space="0" w:color="auto"/>
            </w:tcBorders>
          </w:tcPr>
          <w:p w14:paraId="5C2DC5A7" w14:textId="1991CE36" w:rsidR="00094688" w:rsidRPr="00C8579C" w:rsidRDefault="00094688" w:rsidP="00011A1C">
            <w:pPr>
              <w:keepNext/>
              <w:keepLines/>
              <w:jc w:val="both"/>
              <w:rPr>
                <w:rFonts w:ascii="Tahoma" w:hAnsi="Tahoma" w:cs="Tahoma"/>
                <w:snapToGrid w:val="0"/>
              </w:rPr>
            </w:pPr>
            <w:r w:rsidRPr="00C8579C">
              <w:rPr>
                <w:rFonts w:ascii="Tahoma" w:hAnsi="Tahoma" w:cs="Tahoma"/>
                <w:snapToGrid w:val="0"/>
              </w:rPr>
              <w:t>(</w:t>
            </w:r>
            <w:r w:rsidR="00D504E5">
              <w:rPr>
                <w:rFonts w:ascii="Tahoma" w:hAnsi="Tahoma" w:cs="Tahoma"/>
                <w:snapToGrid w:val="0"/>
              </w:rPr>
              <w:t>Ime in priimek ter</w:t>
            </w:r>
            <w:r w:rsidRPr="00C8579C">
              <w:rPr>
                <w:rFonts w:ascii="Tahoma" w:hAnsi="Tahoma" w:cs="Tahoma"/>
              </w:rPr>
              <w:t xml:space="preserve"> podpis</w:t>
            </w:r>
            <w:r w:rsidR="005F1B04">
              <w:rPr>
                <w:rFonts w:ascii="Tahoma" w:hAnsi="Tahoma" w:cs="Tahoma"/>
              </w:rPr>
              <w:t xml:space="preserve"> </w:t>
            </w:r>
            <w:r w:rsidR="00697311">
              <w:rPr>
                <w:rFonts w:ascii="Tahoma" w:hAnsi="Tahoma" w:cs="Tahoma"/>
                <w:snapToGrid w:val="0"/>
                <w:color w:val="000000"/>
              </w:rPr>
              <w:t>predstavnika</w:t>
            </w:r>
            <w:r w:rsidR="00697311" w:rsidRPr="00C8579C">
              <w:rPr>
                <w:rFonts w:ascii="Tahoma" w:hAnsi="Tahoma" w:cs="Tahoma"/>
                <w:snapToGrid w:val="0"/>
                <w:color w:val="000000"/>
              </w:rPr>
              <w:t xml:space="preserve"> </w:t>
            </w:r>
            <w:r w:rsidRPr="00C8579C">
              <w:rPr>
                <w:rFonts w:ascii="Tahoma" w:hAnsi="Tahoma" w:cs="Tahoma"/>
              </w:rPr>
              <w:t>podizvajalca</w:t>
            </w:r>
            <w:r w:rsidRPr="00C8579C">
              <w:rPr>
                <w:rFonts w:ascii="Tahoma" w:hAnsi="Tahoma" w:cs="Tahoma"/>
                <w:snapToGrid w:val="0"/>
              </w:rPr>
              <w:t>)</w:t>
            </w:r>
          </w:p>
        </w:tc>
      </w:tr>
    </w:tbl>
    <w:p w14:paraId="3D4C90D9" w14:textId="77777777" w:rsidR="00094688" w:rsidRPr="00C8579C" w:rsidRDefault="00094688" w:rsidP="00011A1C">
      <w:pPr>
        <w:keepNext/>
        <w:keepLines/>
        <w:jc w:val="both"/>
        <w:rPr>
          <w:rFonts w:ascii="Tahoma" w:eastAsia="Calibri" w:hAnsi="Tahoma" w:cs="Tahoma"/>
          <w:sz w:val="22"/>
          <w:szCs w:val="22"/>
          <w:lang w:eastAsia="en-US"/>
        </w:rPr>
      </w:pPr>
    </w:p>
    <w:p w14:paraId="3D5D9A4B" w14:textId="77777777" w:rsidR="00094688" w:rsidRPr="00C8579C" w:rsidRDefault="00094688" w:rsidP="00011A1C">
      <w:pPr>
        <w:keepNext/>
        <w:keepLines/>
        <w:jc w:val="both"/>
        <w:rPr>
          <w:rFonts w:ascii="Tahoma" w:eastAsia="Calibri" w:hAnsi="Tahoma" w:cs="Tahoma"/>
          <w:sz w:val="22"/>
          <w:szCs w:val="22"/>
          <w:lang w:eastAsia="en-US"/>
        </w:rPr>
      </w:pPr>
    </w:p>
    <w:p w14:paraId="4AF4F155" w14:textId="77777777" w:rsidR="00094688" w:rsidRPr="00C8579C" w:rsidRDefault="00094688" w:rsidP="00011A1C">
      <w:pPr>
        <w:keepNext/>
        <w:keepLines/>
        <w:tabs>
          <w:tab w:val="left" w:pos="567"/>
          <w:tab w:val="left" w:pos="851"/>
          <w:tab w:val="left" w:pos="993"/>
        </w:tabs>
        <w:jc w:val="both"/>
        <w:rPr>
          <w:rFonts w:ascii="Tahoma" w:hAnsi="Tahoma" w:cs="Tahoma"/>
          <w:i/>
          <w:sz w:val="18"/>
          <w:szCs w:val="22"/>
          <w:lang w:eastAsia="ar-SA"/>
        </w:rPr>
      </w:pPr>
      <w:r w:rsidRPr="00C8579C">
        <w:rPr>
          <w:rFonts w:ascii="Tahoma" w:hAnsi="Tahoma" w:cs="Tahoma"/>
          <w:b/>
          <w:i/>
          <w:sz w:val="18"/>
          <w:szCs w:val="22"/>
          <w:lang w:eastAsia="ar-SA"/>
        </w:rPr>
        <w:t>Navodilo</w:t>
      </w:r>
      <w:r w:rsidRPr="00C8579C">
        <w:rPr>
          <w:rFonts w:ascii="Tahoma" w:hAnsi="Tahoma" w:cs="Tahoma"/>
          <w:i/>
          <w:sz w:val="18"/>
          <w:szCs w:val="22"/>
          <w:lang w:eastAsia="ar-SA"/>
        </w:rPr>
        <w:t>: Obrazec se po potrebi kopira!</w:t>
      </w:r>
    </w:p>
    <w:p w14:paraId="31DB2BA9" w14:textId="77777777" w:rsidR="00094688" w:rsidRPr="00C8579C" w:rsidRDefault="00094688" w:rsidP="00011A1C">
      <w:pPr>
        <w:keepNext/>
        <w:keepLines/>
        <w:tabs>
          <w:tab w:val="left" w:pos="567"/>
          <w:tab w:val="left" w:pos="851"/>
          <w:tab w:val="left" w:pos="993"/>
        </w:tabs>
        <w:jc w:val="both"/>
        <w:rPr>
          <w:rFonts w:ascii="Tahoma" w:hAnsi="Tahoma" w:cs="Tahoma"/>
          <w:i/>
          <w:sz w:val="16"/>
          <w:szCs w:val="18"/>
          <w:lang w:eastAsia="ar-SA"/>
        </w:rPr>
      </w:pPr>
    </w:p>
    <w:p w14:paraId="4026CDCF" w14:textId="77777777" w:rsidR="00094688" w:rsidRPr="00C8579C" w:rsidRDefault="00094688" w:rsidP="00011A1C">
      <w:pPr>
        <w:keepNext/>
        <w:keepLines/>
        <w:tabs>
          <w:tab w:val="left" w:pos="567"/>
          <w:tab w:val="left" w:pos="851"/>
          <w:tab w:val="left" w:pos="993"/>
        </w:tabs>
        <w:jc w:val="both"/>
        <w:rPr>
          <w:rFonts w:ascii="Tahoma" w:hAnsi="Tahoma" w:cs="Tahoma"/>
          <w:i/>
          <w:sz w:val="16"/>
          <w:szCs w:val="18"/>
          <w:lang w:eastAsia="ar-SA"/>
        </w:rPr>
      </w:pPr>
    </w:p>
    <w:p w14:paraId="21D878BA" w14:textId="77777777" w:rsidR="00961534" w:rsidRPr="008A3D17" w:rsidRDefault="00961534" w:rsidP="00961534">
      <w:pPr>
        <w:keepNext/>
        <w:keepLines/>
      </w:pPr>
    </w:p>
    <w:p w14:paraId="089C431A" w14:textId="77777777" w:rsidR="00961534" w:rsidRPr="008A3D17" w:rsidRDefault="00961534" w:rsidP="00961534">
      <w:pPr>
        <w:keepNext/>
        <w:keepLines/>
        <w:spacing w:after="40"/>
        <w:jc w:val="both"/>
        <w:rPr>
          <w:rFonts w:ascii="Tahoma" w:hAnsi="Tahoma" w:cs="Tahoma"/>
          <w:b/>
          <w:i/>
          <w:sz w:val="18"/>
          <w:szCs w:val="18"/>
          <w:u w:val="single"/>
        </w:rPr>
      </w:pPr>
      <w:r w:rsidRPr="008A3D17">
        <w:rPr>
          <w:rFonts w:ascii="Tahoma" w:hAnsi="Tahoma" w:cs="Tahoma"/>
          <w:b/>
          <w:i/>
          <w:sz w:val="18"/>
          <w:szCs w:val="18"/>
          <w:u w:val="single"/>
        </w:rPr>
        <w:t xml:space="preserve">Opomba: </w:t>
      </w:r>
    </w:p>
    <w:p w14:paraId="6DC6F384" w14:textId="77777777" w:rsidR="00961534" w:rsidRPr="008A3D17" w:rsidRDefault="00961534" w:rsidP="00961534">
      <w:pPr>
        <w:keepNext/>
        <w:keepLines/>
        <w:jc w:val="both"/>
        <w:rPr>
          <w:b/>
        </w:rPr>
      </w:pPr>
      <w:r w:rsidRPr="008A3D17">
        <w:rPr>
          <w:rFonts w:ascii="Tahoma" w:hAnsi="Tahoma"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14:paraId="0478FC34" w14:textId="77777777" w:rsidR="00961534" w:rsidRPr="008A3D17" w:rsidRDefault="00961534" w:rsidP="00961534">
      <w:pPr>
        <w:keepNext/>
        <w:keepLines/>
        <w:jc w:val="both"/>
        <w:rPr>
          <w:rFonts w:ascii="Tahoma" w:hAnsi="Tahoma" w:cs="Tahoma"/>
          <w:i/>
          <w:iCs/>
          <w:sz w:val="18"/>
          <w:szCs w:val="22"/>
        </w:rPr>
      </w:pPr>
    </w:p>
    <w:p w14:paraId="30700413" w14:textId="77777777" w:rsidR="00961534" w:rsidRPr="008A3D17" w:rsidRDefault="00961534" w:rsidP="00961534">
      <w:pPr>
        <w:keepNext/>
        <w:keepLines/>
        <w:jc w:val="both"/>
        <w:rPr>
          <w:rFonts w:ascii="Tahoma" w:hAnsi="Tahoma" w:cs="Tahoma"/>
          <w:i/>
          <w:iCs/>
          <w:sz w:val="18"/>
          <w:szCs w:val="22"/>
        </w:rPr>
      </w:pPr>
      <w:r w:rsidRPr="008A3D17">
        <w:rPr>
          <w:rFonts w:ascii="Tahoma" w:hAnsi="Tahoma" w:cs="Tahoma"/>
          <w:i/>
          <w:iCs/>
          <w:sz w:val="18"/>
          <w:szCs w:val="22"/>
        </w:rPr>
        <w:t xml:space="preserve">V primeru, da ponudnik ne namerava izvesti javno naročilo s podizvajalcem, ki zahteva neposredno plačilo, obrazca ni potrebno izpolniti.  </w:t>
      </w:r>
    </w:p>
    <w:p w14:paraId="545914AF" w14:textId="77777777" w:rsidR="00961534" w:rsidRPr="008A3D17" w:rsidRDefault="00961534" w:rsidP="00961534">
      <w:pPr>
        <w:keepNext/>
        <w:keepLines/>
      </w:pPr>
    </w:p>
    <w:p w14:paraId="787B57DC" w14:textId="77777777" w:rsidR="00961534" w:rsidRPr="008A3D17" w:rsidRDefault="00961534" w:rsidP="00961534">
      <w:pPr>
        <w:keepNext/>
        <w:keepLines/>
      </w:pPr>
    </w:p>
    <w:p w14:paraId="2EE68E68" w14:textId="77777777" w:rsidR="00961534" w:rsidRPr="008A3D17" w:rsidRDefault="00961534" w:rsidP="00961534">
      <w:pPr>
        <w:pStyle w:val="NavadenTimesNewRoman"/>
        <w:keepNext/>
        <w:keepLines/>
        <w:widowControl/>
        <w:rPr>
          <w:rFonts w:ascii="Tahoma" w:hAnsi="Tahoma" w:cs="Tahoma"/>
          <w:sz w:val="20"/>
        </w:rPr>
      </w:pPr>
      <w:r w:rsidRPr="008A3D17">
        <w:rPr>
          <w:rFonts w:ascii="Tahoma" w:hAnsi="Tahoma" w:cs="Tahoma"/>
          <w:b/>
          <w:i/>
          <w:sz w:val="18"/>
          <w:szCs w:val="18"/>
        </w:rPr>
        <w:t xml:space="preserve">Navodilo: </w:t>
      </w:r>
    </w:p>
    <w:p w14:paraId="5DF1EC71" w14:textId="77777777" w:rsidR="00961534" w:rsidRPr="008A3D17" w:rsidRDefault="00961534" w:rsidP="00961534">
      <w:pPr>
        <w:keepNext/>
        <w:keepLines/>
        <w:tabs>
          <w:tab w:val="left" w:pos="567"/>
          <w:tab w:val="num" w:pos="851"/>
          <w:tab w:val="left" w:pos="993"/>
        </w:tabs>
        <w:jc w:val="both"/>
        <w:rPr>
          <w:rFonts w:ascii="Tahoma" w:hAnsi="Tahoma" w:cs="Tahoma"/>
        </w:rPr>
      </w:pPr>
      <w:r w:rsidRPr="008A3D17">
        <w:rPr>
          <w:rFonts w:ascii="Tahoma" w:hAnsi="Tahoma" w:cs="Tahoma"/>
          <w:i/>
          <w:sz w:val="18"/>
        </w:rPr>
        <w:t xml:space="preserve">Ponudnik </w:t>
      </w:r>
      <w:r w:rsidRPr="008A3D17">
        <w:rPr>
          <w:rFonts w:ascii="Tahoma" w:hAnsi="Tahoma" w:cs="Tahoma"/>
          <w:i/>
          <w:sz w:val="18"/>
          <w:u w:val="single"/>
        </w:rPr>
        <w:t>obrazec</w:t>
      </w:r>
      <w:r w:rsidRPr="008A3D17">
        <w:rPr>
          <w:rFonts w:ascii="Tahoma" w:hAnsi="Tahoma" w:cs="Tahoma"/>
          <w:b/>
          <w:i/>
          <w:sz w:val="18"/>
        </w:rPr>
        <w:t xml:space="preserve"> </w:t>
      </w:r>
      <w:r w:rsidRPr="008A3D17">
        <w:rPr>
          <w:rFonts w:ascii="Tahoma" w:hAnsi="Tahoma" w:cs="Tahoma"/>
          <w:i/>
          <w:sz w:val="18"/>
        </w:rPr>
        <w:t>v okviru sistema e-JN</w:t>
      </w:r>
      <w:r w:rsidRPr="008A3D17">
        <w:rPr>
          <w:rFonts w:ascii="Tahoma" w:hAnsi="Tahoma" w:cs="Tahoma"/>
          <w:b/>
          <w:i/>
          <w:sz w:val="18"/>
        </w:rPr>
        <w:t xml:space="preserve"> </w:t>
      </w:r>
      <w:r w:rsidRPr="008A3D17">
        <w:rPr>
          <w:rFonts w:ascii="Tahoma" w:hAnsi="Tahoma" w:cs="Tahoma"/>
          <w:b/>
          <w:i/>
          <w:sz w:val="18"/>
          <w:u w:val="single"/>
        </w:rPr>
        <w:t xml:space="preserve">naloži ločeno v razdelek </w:t>
      </w:r>
      <w:r w:rsidRPr="006E1C40">
        <w:rPr>
          <w:rFonts w:ascii="Tahoma" w:hAnsi="Tahoma" w:cs="Tahoma"/>
          <w:b/>
          <w:i/>
          <w:sz w:val="18"/>
          <w:u w:val="single"/>
        </w:rPr>
        <w:t>»Dokumenti«, del »Ostale priloge«</w:t>
      </w:r>
      <w:r w:rsidRPr="008A3D17">
        <w:rPr>
          <w:rFonts w:ascii="Tahoma" w:hAnsi="Tahoma" w:cs="Tahoma"/>
          <w:b/>
          <w:i/>
          <w:sz w:val="18"/>
          <w:u w:val="single"/>
        </w:rPr>
        <w:t>!!!</w:t>
      </w:r>
    </w:p>
    <w:p w14:paraId="5134AD08" w14:textId="77777777" w:rsidR="00094688" w:rsidRPr="00C8579C" w:rsidRDefault="00094688" w:rsidP="00011A1C">
      <w:pPr>
        <w:keepNext/>
        <w:keepLines/>
        <w:jc w:val="both"/>
        <w:rPr>
          <w:rFonts w:ascii="Tahoma" w:hAnsi="Tahoma" w:cs="Tahoma"/>
        </w:rPr>
      </w:pPr>
    </w:p>
    <w:p w14:paraId="6CDEDA81" w14:textId="77777777" w:rsidR="00094688" w:rsidRPr="00C8579C" w:rsidRDefault="00094688" w:rsidP="00011A1C">
      <w:pPr>
        <w:keepNext/>
        <w:keepLines/>
        <w:jc w:val="both"/>
        <w:rPr>
          <w:rFonts w:ascii="Tahoma" w:hAnsi="Tahoma" w:cs="Tahoma"/>
        </w:rPr>
      </w:pPr>
    </w:p>
    <w:p w14:paraId="3C717575" w14:textId="77777777" w:rsidR="00D92424" w:rsidRPr="00C8579C" w:rsidRDefault="00D92424" w:rsidP="00011A1C">
      <w:pPr>
        <w:keepNext/>
        <w:keepLines/>
        <w:rPr>
          <w:rFonts w:ascii="Tahoma" w:hAnsi="Tahoma" w:cs="Tahoma"/>
        </w:rPr>
      </w:pPr>
    </w:p>
    <w:p w14:paraId="67B3E73D" w14:textId="77777777" w:rsidR="00D92424" w:rsidRPr="00C8579C" w:rsidRDefault="00D92424" w:rsidP="00011A1C">
      <w:pPr>
        <w:keepNext/>
        <w:keepLines/>
        <w:rPr>
          <w:rFonts w:ascii="Tahoma" w:hAnsi="Tahoma" w:cs="Tahoma"/>
        </w:rPr>
      </w:pPr>
    </w:p>
    <w:p w14:paraId="7BBAF1EA" w14:textId="77777777" w:rsidR="00D92424" w:rsidRPr="00C8579C" w:rsidRDefault="00D92424" w:rsidP="00011A1C">
      <w:pPr>
        <w:keepNext/>
        <w:keepLines/>
        <w:rPr>
          <w:rFonts w:ascii="Tahoma" w:hAnsi="Tahoma" w:cs="Tahoma"/>
        </w:rPr>
      </w:pPr>
    </w:p>
    <w:p w14:paraId="4DDF8748" w14:textId="77777777" w:rsidR="00D92424" w:rsidRPr="00C8579C" w:rsidRDefault="00D92424" w:rsidP="00011A1C">
      <w:pPr>
        <w:keepNext/>
        <w:keepLines/>
        <w:rPr>
          <w:rFonts w:ascii="Tahoma" w:hAnsi="Tahoma" w:cs="Tahoma"/>
        </w:rPr>
      </w:pPr>
    </w:p>
    <w:p w14:paraId="1355B6F1" w14:textId="77777777" w:rsidR="00D92424" w:rsidRPr="00C8579C" w:rsidRDefault="00D92424" w:rsidP="00011A1C">
      <w:pPr>
        <w:keepNext/>
        <w:keepLines/>
        <w:rPr>
          <w:rFonts w:ascii="Tahoma" w:hAnsi="Tahoma" w:cs="Tahoma"/>
        </w:rPr>
      </w:pPr>
    </w:p>
    <w:p w14:paraId="5A57F099" w14:textId="77777777" w:rsidR="00D92424" w:rsidRPr="00C8579C" w:rsidRDefault="00D92424" w:rsidP="00011A1C">
      <w:pPr>
        <w:keepNext/>
        <w:keepLines/>
        <w:rPr>
          <w:rFonts w:ascii="Tahoma" w:hAnsi="Tahoma" w:cs="Tahoma"/>
        </w:rPr>
      </w:pPr>
    </w:p>
    <w:p w14:paraId="7AB60E7F" w14:textId="77777777" w:rsidR="00D92424" w:rsidRPr="00C8579C" w:rsidRDefault="00D92424" w:rsidP="00011A1C">
      <w:pPr>
        <w:keepNext/>
        <w:keepLines/>
        <w:rPr>
          <w:rFonts w:ascii="Tahoma" w:hAnsi="Tahoma" w:cs="Tahoma"/>
        </w:rPr>
      </w:pPr>
    </w:p>
    <w:p w14:paraId="35571413" w14:textId="77777777" w:rsidR="00D92424" w:rsidRPr="00C8579C" w:rsidRDefault="00D92424" w:rsidP="00011A1C">
      <w:pPr>
        <w:keepNext/>
        <w:keepLines/>
        <w:rPr>
          <w:rFonts w:ascii="Tahoma" w:hAnsi="Tahoma" w:cs="Tahoma"/>
        </w:rPr>
      </w:pPr>
    </w:p>
    <w:p w14:paraId="68A9F325" w14:textId="77777777" w:rsidR="00D92424" w:rsidRPr="00C8579C" w:rsidRDefault="00D92424" w:rsidP="00011A1C">
      <w:pPr>
        <w:keepNext/>
        <w:keepLines/>
        <w:rPr>
          <w:rFonts w:ascii="Tahoma" w:hAnsi="Tahoma" w:cs="Tahoma"/>
        </w:rPr>
      </w:pPr>
    </w:p>
    <w:p w14:paraId="5AE1AEE7" w14:textId="77777777" w:rsidR="00D92424" w:rsidRPr="00C8579C" w:rsidRDefault="00D92424" w:rsidP="00011A1C">
      <w:pPr>
        <w:keepNext/>
        <w:keepLines/>
        <w:rPr>
          <w:rFonts w:ascii="Tahoma" w:hAnsi="Tahoma" w:cs="Tahoma"/>
        </w:rPr>
      </w:pPr>
    </w:p>
    <w:p w14:paraId="1EFFB34E" w14:textId="77777777" w:rsidR="00D92424" w:rsidRPr="00C8579C" w:rsidRDefault="00D92424" w:rsidP="00011A1C">
      <w:pPr>
        <w:keepNext/>
        <w:keepLines/>
        <w:rPr>
          <w:rFonts w:ascii="Tahoma" w:hAnsi="Tahoma" w:cs="Tahoma"/>
        </w:rPr>
      </w:pPr>
    </w:p>
    <w:p w14:paraId="528E7394" w14:textId="77777777" w:rsidR="00D92424" w:rsidRPr="00C8579C" w:rsidRDefault="00D92424" w:rsidP="00011A1C">
      <w:pPr>
        <w:keepNext/>
        <w:keepLines/>
        <w:rPr>
          <w:rFonts w:ascii="Tahoma" w:hAnsi="Tahoma" w:cs="Tahoma"/>
        </w:rPr>
      </w:pPr>
    </w:p>
    <w:p w14:paraId="3DF4D01B" w14:textId="77777777" w:rsidR="00D92424" w:rsidRPr="00C8579C" w:rsidRDefault="00D92424" w:rsidP="00011A1C">
      <w:pPr>
        <w:keepNext/>
        <w:keepLines/>
        <w:rPr>
          <w:rFonts w:ascii="Tahoma" w:hAnsi="Tahoma" w:cs="Tahoma"/>
        </w:rPr>
      </w:pPr>
    </w:p>
    <w:p w14:paraId="73E05F64" w14:textId="295C3C05" w:rsidR="00D92424" w:rsidRDefault="00D92424" w:rsidP="00011A1C">
      <w:pPr>
        <w:keepNext/>
        <w:keepLines/>
        <w:rPr>
          <w:rFonts w:ascii="Tahoma" w:hAnsi="Tahoma" w:cs="Tahoma"/>
        </w:rPr>
      </w:pPr>
    </w:p>
    <w:tbl>
      <w:tblPr>
        <w:tblW w:w="9366" w:type="dxa"/>
        <w:tblInd w:w="-15" w:type="dxa"/>
        <w:tblLayout w:type="fixed"/>
        <w:tblCellMar>
          <w:left w:w="70" w:type="dxa"/>
          <w:right w:w="70" w:type="dxa"/>
        </w:tblCellMar>
        <w:tblLook w:val="0000" w:firstRow="0" w:lastRow="0" w:firstColumn="0" w:lastColumn="0" w:noHBand="0" w:noVBand="0"/>
      </w:tblPr>
      <w:tblGrid>
        <w:gridCol w:w="6814"/>
        <w:gridCol w:w="2552"/>
      </w:tblGrid>
      <w:tr w:rsidR="00961534" w:rsidRPr="00112425" w14:paraId="60B89FD0" w14:textId="77777777" w:rsidTr="00ED46B1">
        <w:tc>
          <w:tcPr>
            <w:tcW w:w="6814" w:type="dxa"/>
            <w:tcBorders>
              <w:top w:val="single" w:sz="4" w:space="0" w:color="000000"/>
              <w:left w:val="single" w:sz="4" w:space="0" w:color="000000"/>
              <w:bottom w:val="single" w:sz="4" w:space="0" w:color="000000"/>
            </w:tcBorders>
          </w:tcPr>
          <w:p w14:paraId="3DE7762D" w14:textId="77777777" w:rsidR="00961534" w:rsidRPr="00112425" w:rsidRDefault="00961534" w:rsidP="00ED46B1">
            <w:pPr>
              <w:keepNext/>
              <w:keepLines/>
              <w:rPr>
                <w:rFonts w:ascii="Tahoma" w:eastAsia="Calibri" w:hAnsi="Tahoma" w:cs="Tahoma"/>
              </w:rPr>
            </w:pPr>
            <w:r w:rsidRPr="00112425">
              <w:rPr>
                <w:rFonts w:ascii="Tahoma" w:hAnsi="Tahoma" w:cs="Tahoma"/>
              </w:rPr>
              <w:lastRenderedPageBreak/>
              <w:t>SPORAZUM O MEDSEBOJNEM SODELOVANJU</w:t>
            </w:r>
          </w:p>
        </w:tc>
        <w:tc>
          <w:tcPr>
            <w:tcW w:w="2552" w:type="dxa"/>
            <w:tcBorders>
              <w:top w:val="single" w:sz="4" w:space="0" w:color="000000"/>
              <w:left w:val="single" w:sz="4" w:space="0" w:color="808080"/>
              <w:bottom w:val="single" w:sz="4" w:space="0" w:color="000000"/>
              <w:right w:val="single" w:sz="4" w:space="0" w:color="000000"/>
            </w:tcBorders>
          </w:tcPr>
          <w:p w14:paraId="73AD76EF" w14:textId="77777777" w:rsidR="00961534" w:rsidRPr="00112425" w:rsidRDefault="00961534" w:rsidP="00ED46B1">
            <w:pPr>
              <w:keepNext/>
              <w:keepLines/>
              <w:rPr>
                <w:rFonts w:ascii="Tahoma" w:eastAsia="Calibri" w:hAnsi="Tahoma" w:cs="Tahoma"/>
                <w:b/>
              </w:rPr>
            </w:pPr>
            <w:r w:rsidRPr="00112425">
              <w:rPr>
                <w:rFonts w:ascii="Tahoma" w:eastAsia="Calibri" w:hAnsi="Tahoma" w:cs="Tahoma"/>
                <w:b/>
              </w:rPr>
              <w:t>Obrazec 3 k Prilogi 4/1</w:t>
            </w:r>
          </w:p>
        </w:tc>
      </w:tr>
    </w:tbl>
    <w:p w14:paraId="25D7EB78" w14:textId="77777777" w:rsidR="00961534" w:rsidRPr="00112425" w:rsidRDefault="00961534" w:rsidP="00961534">
      <w:pPr>
        <w:keepNext/>
        <w:keepLines/>
      </w:pPr>
    </w:p>
    <w:p w14:paraId="67712C90" w14:textId="77777777" w:rsidR="00961534" w:rsidRPr="00112425" w:rsidRDefault="00961534" w:rsidP="00961534">
      <w:pPr>
        <w:keepNext/>
        <w:keepLines/>
      </w:pPr>
    </w:p>
    <w:p w14:paraId="7BC78592" w14:textId="77777777" w:rsidR="00961534" w:rsidRPr="00112425" w:rsidRDefault="00961534" w:rsidP="00961534">
      <w:pPr>
        <w:keepNext/>
        <w:keepLines/>
        <w:jc w:val="center"/>
        <w:rPr>
          <w:rFonts w:ascii="Tahoma" w:hAnsi="Tahoma" w:cs="Tahoma"/>
          <w:b/>
          <w:i/>
        </w:rPr>
      </w:pPr>
      <w:r w:rsidRPr="00112425">
        <w:rPr>
          <w:rFonts w:ascii="Tahoma" w:hAnsi="Tahoma" w:cs="Tahoma"/>
          <w:b/>
        </w:rPr>
        <w:t>SPORAZUM</w:t>
      </w:r>
    </w:p>
    <w:p w14:paraId="305C3C82" w14:textId="77777777" w:rsidR="00961534" w:rsidRPr="00112425" w:rsidRDefault="00961534" w:rsidP="00961534">
      <w:pPr>
        <w:keepNext/>
        <w:keepLines/>
        <w:jc w:val="center"/>
        <w:rPr>
          <w:rFonts w:ascii="Tahoma" w:hAnsi="Tahoma" w:cs="Tahoma"/>
          <w:b/>
          <w:i/>
        </w:rPr>
      </w:pPr>
      <w:r w:rsidRPr="00112425">
        <w:rPr>
          <w:rFonts w:ascii="Tahoma" w:hAnsi="Tahoma" w:cs="Tahoma"/>
          <w:b/>
        </w:rPr>
        <w:t>O MEDSEBOJNEM SODELOVANJU</w:t>
      </w:r>
    </w:p>
    <w:p w14:paraId="5D8A147A" w14:textId="77777777" w:rsidR="00961534" w:rsidRPr="00112425" w:rsidRDefault="00961534" w:rsidP="00961534">
      <w:pPr>
        <w:keepNext/>
        <w:keepLines/>
        <w:jc w:val="center"/>
        <w:rPr>
          <w:rFonts w:ascii="Tahoma" w:hAnsi="Tahoma" w:cs="Tahoma"/>
          <w:i/>
        </w:rPr>
      </w:pPr>
    </w:p>
    <w:p w14:paraId="15407094" w14:textId="77777777" w:rsidR="00961534" w:rsidRPr="00112425" w:rsidRDefault="00961534" w:rsidP="00961534">
      <w:pPr>
        <w:keepNext/>
        <w:keepLines/>
        <w:jc w:val="center"/>
        <w:rPr>
          <w:rFonts w:ascii="Tahoma" w:hAnsi="Tahoma" w:cs="Tahoma"/>
          <w:i/>
        </w:rPr>
      </w:pPr>
    </w:p>
    <w:p w14:paraId="642B9297" w14:textId="77777777" w:rsidR="00961534" w:rsidRPr="00112425" w:rsidRDefault="00961534" w:rsidP="00961534">
      <w:pPr>
        <w:keepNext/>
        <w:keepLines/>
        <w:jc w:val="center"/>
        <w:rPr>
          <w:rFonts w:ascii="Tahoma" w:hAnsi="Tahoma" w:cs="Tahoma"/>
          <w:i/>
        </w:rPr>
      </w:pPr>
      <w:r w:rsidRPr="00112425">
        <w:rPr>
          <w:rFonts w:ascii="Tahoma" w:hAnsi="Tahoma" w:cs="Tahoma"/>
        </w:rPr>
        <w:t>(med ponudnikom in podizvajalci – priloži ponudnik)</w:t>
      </w:r>
    </w:p>
    <w:p w14:paraId="1D15A0C3" w14:textId="77777777" w:rsidR="00D92424" w:rsidRPr="00C8579C" w:rsidRDefault="00D92424" w:rsidP="00011A1C">
      <w:pPr>
        <w:keepNext/>
        <w:keepLines/>
        <w:rPr>
          <w:rFonts w:ascii="Tahoma" w:hAnsi="Tahoma" w:cs="Tahoma"/>
        </w:rPr>
      </w:pPr>
    </w:p>
    <w:p w14:paraId="61C50B7E" w14:textId="2A165181" w:rsidR="00D92424" w:rsidRDefault="00D92424" w:rsidP="00011A1C">
      <w:pPr>
        <w:keepNext/>
        <w:keepLines/>
        <w:rPr>
          <w:rFonts w:ascii="Tahoma" w:hAnsi="Tahoma" w:cs="Tahoma"/>
        </w:rPr>
      </w:pPr>
    </w:p>
    <w:p w14:paraId="35417CD5" w14:textId="45EF3101" w:rsidR="00C00614" w:rsidRDefault="00C00614" w:rsidP="00011A1C">
      <w:pPr>
        <w:keepNext/>
        <w:keepLines/>
        <w:rPr>
          <w:rFonts w:ascii="Tahoma" w:hAnsi="Tahoma" w:cs="Tahoma"/>
        </w:rPr>
      </w:pPr>
    </w:p>
    <w:p w14:paraId="0437DAFE" w14:textId="0404C053" w:rsidR="00C00614" w:rsidRDefault="00C00614" w:rsidP="00011A1C">
      <w:pPr>
        <w:keepNext/>
        <w:keepLines/>
        <w:rPr>
          <w:rFonts w:ascii="Tahoma" w:hAnsi="Tahoma" w:cs="Tahoma"/>
        </w:rPr>
      </w:pPr>
    </w:p>
    <w:p w14:paraId="4552D8D7" w14:textId="1AB748FA" w:rsidR="00C00614" w:rsidRDefault="00C00614" w:rsidP="00011A1C">
      <w:pPr>
        <w:keepNext/>
        <w:keepLines/>
        <w:rPr>
          <w:rFonts w:ascii="Tahoma" w:hAnsi="Tahoma" w:cs="Tahoma"/>
        </w:rPr>
      </w:pPr>
    </w:p>
    <w:p w14:paraId="04776050" w14:textId="1276AE44" w:rsidR="00C00614" w:rsidRDefault="00C00614" w:rsidP="00011A1C">
      <w:pPr>
        <w:keepNext/>
        <w:keepLines/>
        <w:rPr>
          <w:rFonts w:ascii="Tahoma" w:hAnsi="Tahoma" w:cs="Tahoma"/>
        </w:rPr>
      </w:pPr>
    </w:p>
    <w:p w14:paraId="6E0833BA" w14:textId="3DD7B66D" w:rsidR="00C00614" w:rsidRDefault="00C00614" w:rsidP="00011A1C">
      <w:pPr>
        <w:keepNext/>
        <w:keepLines/>
        <w:rPr>
          <w:rFonts w:ascii="Tahoma" w:hAnsi="Tahoma" w:cs="Tahoma"/>
        </w:rPr>
      </w:pPr>
    </w:p>
    <w:p w14:paraId="177E3A7C" w14:textId="77F5E5EF" w:rsidR="00C00614" w:rsidRDefault="00C00614" w:rsidP="00011A1C">
      <w:pPr>
        <w:keepNext/>
        <w:keepLines/>
        <w:rPr>
          <w:rFonts w:ascii="Tahoma" w:hAnsi="Tahoma" w:cs="Tahoma"/>
        </w:rPr>
      </w:pPr>
    </w:p>
    <w:p w14:paraId="2F82E88D" w14:textId="6041C185" w:rsidR="00C00614" w:rsidRDefault="00C00614" w:rsidP="00011A1C">
      <w:pPr>
        <w:keepNext/>
        <w:keepLines/>
        <w:rPr>
          <w:rFonts w:ascii="Tahoma" w:hAnsi="Tahoma" w:cs="Tahoma"/>
        </w:rPr>
      </w:pPr>
    </w:p>
    <w:p w14:paraId="55A9EA40" w14:textId="3A8BF5F5" w:rsidR="00C00614" w:rsidRDefault="00C00614" w:rsidP="00011A1C">
      <w:pPr>
        <w:keepNext/>
        <w:keepLines/>
        <w:rPr>
          <w:rFonts w:ascii="Tahoma" w:hAnsi="Tahoma" w:cs="Tahoma"/>
        </w:rPr>
      </w:pPr>
    </w:p>
    <w:p w14:paraId="266794B1" w14:textId="233F7648" w:rsidR="00C00614" w:rsidRDefault="00C00614" w:rsidP="00011A1C">
      <w:pPr>
        <w:keepNext/>
        <w:keepLines/>
        <w:rPr>
          <w:rFonts w:ascii="Tahoma" w:hAnsi="Tahoma" w:cs="Tahoma"/>
        </w:rPr>
      </w:pPr>
    </w:p>
    <w:p w14:paraId="54A97B2D" w14:textId="7C70F6A3" w:rsidR="00C00614" w:rsidRDefault="00C00614" w:rsidP="00011A1C">
      <w:pPr>
        <w:keepNext/>
        <w:keepLines/>
        <w:rPr>
          <w:rFonts w:ascii="Tahoma" w:hAnsi="Tahoma" w:cs="Tahoma"/>
        </w:rPr>
      </w:pPr>
    </w:p>
    <w:p w14:paraId="14B2D011" w14:textId="40532D57" w:rsidR="00C00614" w:rsidRDefault="00C00614" w:rsidP="00011A1C">
      <w:pPr>
        <w:keepNext/>
        <w:keepLines/>
        <w:rPr>
          <w:rFonts w:ascii="Tahoma" w:hAnsi="Tahoma" w:cs="Tahoma"/>
        </w:rPr>
      </w:pPr>
    </w:p>
    <w:p w14:paraId="51FF3DA4" w14:textId="77A31C05" w:rsidR="00C00614" w:rsidRDefault="00C00614" w:rsidP="00011A1C">
      <w:pPr>
        <w:keepNext/>
        <w:keepLines/>
        <w:rPr>
          <w:rFonts w:ascii="Tahoma" w:hAnsi="Tahoma" w:cs="Tahoma"/>
        </w:rPr>
      </w:pPr>
    </w:p>
    <w:p w14:paraId="4776D1A5" w14:textId="027D2BB1" w:rsidR="00C00614" w:rsidRDefault="00C00614" w:rsidP="00011A1C">
      <w:pPr>
        <w:keepNext/>
        <w:keepLines/>
        <w:rPr>
          <w:rFonts w:ascii="Tahoma" w:hAnsi="Tahoma" w:cs="Tahoma"/>
        </w:rPr>
      </w:pPr>
    </w:p>
    <w:p w14:paraId="1701C419" w14:textId="5A45C919" w:rsidR="00C00614" w:rsidRDefault="00C00614" w:rsidP="00011A1C">
      <w:pPr>
        <w:keepNext/>
        <w:keepLines/>
        <w:rPr>
          <w:rFonts w:ascii="Tahoma" w:hAnsi="Tahoma" w:cs="Tahoma"/>
        </w:rPr>
      </w:pPr>
    </w:p>
    <w:p w14:paraId="4240AB55" w14:textId="08D59C82" w:rsidR="00C00614" w:rsidRDefault="00C00614" w:rsidP="00011A1C">
      <w:pPr>
        <w:keepNext/>
        <w:keepLines/>
        <w:rPr>
          <w:rFonts w:ascii="Tahoma" w:hAnsi="Tahoma" w:cs="Tahoma"/>
        </w:rPr>
      </w:pPr>
    </w:p>
    <w:p w14:paraId="05E1D8D5" w14:textId="765FFCFB" w:rsidR="00C00614" w:rsidRDefault="00C00614" w:rsidP="00011A1C">
      <w:pPr>
        <w:keepNext/>
        <w:keepLines/>
        <w:rPr>
          <w:rFonts w:ascii="Tahoma" w:hAnsi="Tahoma" w:cs="Tahoma"/>
        </w:rPr>
      </w:pPr>
    </w:p>
    <w:p w14:paraId="5B791A66" w14:textId="7031592C" w:rsidR="00C00614" w:rsidRDefault="00C00614" w:rsidP="00011A1C">
      <w:pPr>
        <w:keepNext/>
        <w:keepLines/>
        <w:rPr>
          <w:rFonts w:ascii="Tahoma" w:hAnsi="Tahoma" w:cs="Tahoma"/>
        </w:rPr>
      </w:pPr>
    </w:p>
    <w:p w14:paraId="3036ECF7" w14:textId="5B7327D8" w:rsidR="00C00614" w:rsidRDefault="00C00614" w:rsidP="00011A1C">
      <w:pPr>
        <w:keepNext/>
        <w:keepLines/>
        <w:rPr>
          <w:rFonts w:ascii="Tahoma" w:hAnsi="Tahoma" w:cs="Tahoma"/>
        </w:rPr>
      </w:pPr>
    </w:p>
    <w:p w14:paraId="6BCC761D" w14:textId="107C4669" w:rsidR="00C00614" w:rsidRDefault="00C00614" w:rsidP="00011A1C">
      <w:pPr>
        <w:keepNext/>
        <w:keepLines/>
        <w:rPr>
          <w:rFonts w:ascii="Tahoma" w:hAnsi="Tahoma" w:cs="Tahoma"/>
        </w:rPr>
      </w:pPr>
    </w:p>
    <w:p w14:paraId="0AA5DCA6" w14:textId="1AC25D05" w:rsidR="00C00614" w:rsidRDefault="00C00614" w:rsidP="00011A1C">
      <w:pPr>
        <w:keepNext/>
        <w:keepLines/>
        <w:rPr>
          <w:rFonts w:ascii="Tahoma" w:hAnsi="Tahoma" w:cs="Tahoma"/>
        </w:rPr>
      </w:pPr>
    </w:p>
    <w:p w14:paraId="2D775B9D" w14:textId="3DEBE68C" w:rsidR="00C00614" w:rsidRDefault="00C00614" w:rsidP="00011A1C">
      <w:pPr>
        <w:keepNext/>
        <w:keepLines/>
        <w:rPr>
          <w:rFonts w:ascii="Tahoma" w:hAnsi="Tahoma" w:cs="Tahoma"/>
        </w:rPr>
      </w:pPr>
    </w:p>
    <w:p w14:paraId="1DF86180" w14:textId="09D3E04F" w:rsidR="00C00614" w:rsidRDefault="00C00614" w:rsidP="00011A1C">
      <w:pPr>
        <w:keepNext/>
        <w:keepLines/>
        <w:rPr>
          <w:rFonts w:ascii="Tahoma" w:hAnsi="Tahoma" w:cs="Tahoma"/>
        </w:rPr>
      </w:pPr>
    </w:p>
    <w:p w14:paraId="2050DB7E" w14:textId="655F72EF" w:rsidR="00C00614" w:rsidRDefault="00C00614" w:rsidP="00011A1C">
      <w:pPr>
        <w:keepNext/>
        <w:keepLines/>
        <w:rPr>
          <w:rFonts w:ascii="Tahoma" w:hAnsi="Tahoma" w:cs="Tahoma"/>
        </w:rPr>
      </w:pPr>
    </w:p>
    <w:p w14:paraId="19C923F4" w14:textId="2F925A76" w:rsidR="00C00614" w:rsidRDefault="00C00614" w:rsidP="00011A1C">
      <w:pPr>
        <w:keepNext/>
        <w:keepLines/>
        <w:rPr>
          <w:rFonts w:ascii="Tahoma" w:hAnsi="Tahoma" w:cs="Tahoma"/>
        </w:rPr>
      </w:pPr>
    </w:p>
    <w:p w14:paraId="1CA531A4" w14:textId="1E2CBF20" w:rsidR="00C00614" w:rsidRDefault="00C00614" w:rsidP="00011A1C">
      <w:pPr>
        <w:keepNext/>
        <w:keepLines/>
        <w:rPr>
          <w:rFonts w:ascii="Tahoma" w:hAnsi="Tahoma" w:cs="Tahoma"/>
        </w:rPr>
      </w:pPr>
    </w:p>
    <w:p w14:paraId="35ACE4B9" w14:textId="02A62D87" w:rsidR="00C00614" w:rsidRDefault="00C00614" w:rsidP="00011A1C">
      <w:pPr>
        <w:keepNext/>
        <w:keepLines/>
        <w:rPr>
          <w:rFonts w:ascii="Tahoma" w:hAnsi="Tahoma" w:cs="Tahoma"/>
        </w:rPr>
      </w:pPr>
    </w:p>
    <w:p w14:paraId="3C2D3769" w14:textId="74D7E34F" w:rsidR="00C00614" w:rsidRDefault="00C00614" w:rsidP="00011A1C">
      <w:pPr>
        <w:keepNext/>
        <w:keepLines/>
        <w:rPr>
          <w:rFonts w:ascii="Tahoma" w:hAnsi="Tahoma" w:cs="Tahoma"/>
        </w:rPr>
      </w:pPr>
    </w:p>
    <w:p w14:paraId="19384583" w14:textId="086C7015" w:rsidR="00C00614" w:rsidRDefault="00C00614" w:rsidP="00011A1C">
      <w:pPr>
        <w:keepNext/>
        <w:keepLines/>
        <w:rPr>
          <w:rFonts w:ascii="Tahoma" w:hAnsi="Tahoma" w:cs="Tahoma"/>
        </w:rPr>
      </w:pPr>
    </w:p>
    <w:p w14:paraId="43149D09" w14:textId="040CF3A7" w:rsidR="00C00614" w:rsidRDefault="00C00614" w:rsidP="00011A1C">
      <w:pPr>
        <w:keepNext/>
        <w:keepLines/>
        <w:rPr>
          <w:rFonts w:ascii="Tahoma" w:hAnsi="Tahoma" w:cs="Tahoma"/>
        </w:rPr>
      </w:pPr>
    </w:p>
    <w:p w14:paraId="7FEBED36" w14:textId="51ABC63F" w:rsidR="00C00614" w:rsidRDefault="00C00614" w:rsidP="00011A1C">
      <w:pPr>
        <w:keepNext/>
        <w:keepLines/>
        <w:rPr>
          <w:rFonts w:ascii="Tahoma" w:hAnsi="Tahoma" w:cs="Tahoma"/>
        </w:rPr>
      </w:pPr>
    </w:p>
    <w:p w14:paraId="45E135CE" w14:textId="584B43A9" w:rsidR="00C00614" w:rsidRDefault="00C00614" w:rsidP="00011A1C">
      <w:pPr>
        <w:keepNext/>
        <w:keepLines/>
        <w:rPr>
          <w:rFonts w:ascii="Tahoma" w:hAnsi="Tahoma" w:cs="Tahoma"/>
        </w:rPr>
      </w:pPr>
    </w:p>
    <w:p w14:paraId="5A6F90D2" w14:textId="3C118723" w:rsidR="00C00614" w:rsidRDefault="00C00614" w:rsidP="00011A1C">
      <w:pPr>
        <w:keepNext/>
        <w:keepLines/>
        <w:rPr>
          <w:rFonts w:ascii="Tahoma" w:hAnsi="Tahoma" w:cs="Tahoma"/>
        </w:rPr>
      </w:pPr>
    </w:p>
    <w:p w14:paraId="077A21C2" w14:textId="32DFE70F" w:rsidR="00C00614" w:rsidRDefault="00C00614" w:rsidP="00011A1C">
      <w:pPr>
        <w:keepNext/>
        <w:keepLines/>
        <w:rPr>
          <w:rFonts w:ascii="Tahoma" w:hAnsi="Tahoma" w:cs="Tahoma"/>
        </w:rPr>
      </w:pPr>
    </w:p>
    <w:p w14:paraId="52AFF993" w14:textId="27E9D26B" w:rsidR="00C00614" w:rsidRDefault="00C00614" w:rsidP="00011A1C">
      <w:pPr>
        <w:keepNext/>
        <w:keepLines/>
        <w:rPr>
          <w:rFonts w:ascii="Tahoma" w:hAnsi="Tahoma" w:cs="Tahoma"/>
        </w:rPr>
      </w:pPr>
    </w:p>
    <w:p w14:paraId="503A0BBE" w14:textId="4423A80F" w:rsidR="00C00614" w:rsidRDefault="00C00614" w:rsidP="00011A1C">
      <w:pPr>
        <w:keepNext/>
        <w:keepLines/>
        <w:rPr>
          <w:rFonts w:ascii="Tahoma" w:hAnsi="Tahoma" w:cs="Tahoma"/>
        </w:rPr>
      </w:pPr>
    </w:p>
    <w:p w14:paraId="26F31467" w14:textId="3698DE7A" w:rsidR="00C00614" w:rsidRDefault="00C00614" w:rsidP="00011A1C">
      <w:pPr>
        <w:keepNext/>
        <w:keepLines/>
        <w:rPr>
          <w:rFonts w:ascii="Tahoma" w:hAnsi="Tahoma" w:cs="Tahoma"/>
        </w:rPr>
      </w:pPr>
    </w:p>
    <w:p w14:paraId="219BC0F8" w14:textId="45C269F0" w:rsidR="00C00614" w:rsidRDefault="00C00614" w:rsidP="00011A1C">
      <w:pPr>
        <w:keepNext/>
        <w:keepLines/>
        <w:rPr>
          <w:rFonts w:ascii="Tahoma" w:hAnsi="Tahoma" w:cs="Tahoma"/>
        </w:rPr>
      </w:pPr>
    </w:p>
    <w:p w14:paraId="4E6700D1" w14:textId="699FC9E8" w:rsidR="00C00614" w:rsidRDefault="00C00614" w:rsidP="00011A1C">
      <w:pPr>
        <w:keepNext/>
        <w:keepLines/>
        <w:rPr>
          <w:rFonts w:ascii="Tahoma" w:hAnsi="Tahoma" w:cs="Tahoma"/>
        </w:rPr>
      </w:pPr>
    </w:p>
    <w:p w14:paraId="3211A9B7" w14:textId="3A9C912F" w:rsidR="00C00614" w:rsidRDefault="00C00614" w:rsidP="00011A1C">
      <w:pPr>
        <w:keepNext/>
        <w:keepLines/>
        <w:rPr>
          <w:rFonts w:ascii="Tahoma" w:hAnsi="Tahoma" w:cs="Tahoma"/>
        </w:rPr>
      </w:pPr>
    </w:p>
    <w:p w14:paraId="237A8122" w14:textId="574E0CE6" w:rsidR="00C00614" w:rsidRDefault="00C00614" w:rsidP="00011A1C">
      <w:pPr>
        <w:keepNext/>
        <w:keepLines/>
        <w:rPr>
          <w:rFonts w:ascii="Tahoma" w:hAnsi="Tahoma" w:cs="Tahoma"/>
        </w:rPr>
      </w:pPr>
    </w:p>
    <w:p w14:paraId="6851C5BE" w14:textId="478C19B3" w:rsidR="00C00614" w:rsidRDefault="00C00614" w:rsidP="00011A1C">
      <w:pPr>
        <w:keepNext/>
        <w:keepLines/>
        <w:rPr>
          <w:rFonts w:ascii="Tahoma" w:hAnsi="Tahoma" w:cs="Tahoma"/>
        </w:rPr>
      </w:pPr>
    </w:p>
    <w:p w14:paraId="64C2C53C" w14:textId="7C2DC409" w:rsidR="00C00614" w:rsidRDefault="00C00614" w:rsidP="00011A1C">
      <w:pPr>
        <w:keepNext/>
        <w:keepLines/>
        <w:rPr>
          <w:rFonts w:ascii="Tahoma" w:hAnsi="Tahoma" w:cs="Tahoma"/>
        </w:rPr>
      </w:pPr>
    </w:p>
    <w:p w14:paraId="02C67ABE" w14:textId="5257A059" w:rsidR="00C00614" w:rsidRDefault="00C00614" w:rsidP="00011A1C">
      <w:pPr>
        <w:keepNext/>
        <w:keepLines/>
        <w:rPr>
          <w:rFonts w:ascii="Tahoma" w:hAnsi="Tahoma" w:cs="Tahoma"/>
        </w:rPr>
      </w:pPr>
    </w:p>
    <w:p w14:paraId="06AF460F" w14:textId="0CCB2466" w:rsidR="00C00614" w:rsidRDefault="00C00614" w:rsidP="00011A1C">
      <w:pPr>
        <w:keepNext/>
        <w:keepLines/>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72"/>
      </w:tblGrid>
      <w:tr w:rsidR="00961534" w:rsidRPr="00C8579C" w14:paraId="10791787" w14:textId="77777777" w:rsidTr="00284581">
        <w:tc>
          <w:tcPr>
            <w:tcW w:w="7725" w:type="dxa"/>
          </w:tcPr>
          <w:p w14:paraId="5AE69FD6" w14:textId="77777777" w:rsidR="00961534" w:rsidRPr="00C8579C" w:rsidRDefault="00961534" w:rsidP="00ED46B1">
            <w:pPr>
              <w:keepNext/>
              <w:keepLines/>
              <w:jc w:val="both"/>
              <w:rPr>
                <w:rFonts w:ascii="Tahoma" w:hAnsi="Tahoma" w:cs="Tahoma"/>
              </w:rPr>
            </w:pPr>
            <w:r w:rsidRPr="00C8579C">
              <w:rPr>
                <w:rFonts w:ascii="Tahoma" w:hAnsi="Tahoma" w:cs="Tahoma"/>
              </w:rPr>
              <w:lastRenderedPageBreak/>
              <w:t>UDELEŽBA SUBJEKTA, KATEREGA ZMOGLJIVOST SE UPORABLJA</w:t>
            </w:r>
          </w:p>
        </w:tc>
        <w:tc>
          <w:tcPr>
            <w:tcW w:w="912" w:type="dxa"/>
            <w:tcBorders>
              <w:right w:val="nil"/>
            </w:tcBorders>
          </w:tcPr>
          <w:p w14:paraId="5C8EB7B9" w14:textId="77777777" w:rsidR="00961534" w:rsidRPr="00C8579C" w:rsidRDefault="00961534" w:rsidP="00ED46B1">
            <w:pPr>
              <w:keepNext/>
              <w:keepLines/>
              <w:jc w:val="both"/>
              <w:rPr>
                <w:rFonts w:ascii="Tahoma" w:hAnsi="Tahoma" w:cs="Tahoma"/>
                <w:b/>
              </w:rPr>
            </w:pPr>
            <w:r w:rsidRPr="00C8579C">
              <w:rPr>
                <w:rFonts w:ascii="Tahoma" w:hAnsi="Tahoma" w:cs="Tahoma"/>
                <w:b/>
                <w:i/>
              </w:rPr>
              <w:t xml:space="preserve">Priloga </w:t>
            </w:r>
          </w:p>
        </w:tc>
        <w:tc>
          <w:tcPr>
            <w:tcW w:w="572" w:type="dxa"/>
            <w:tcBorders>
              <w:left w:val="nil"/>
            </w:tcBorders>
          </w:tcPr>
          <w:p w14:paraId="6A2B0C05" w14:textId="77777777" w:rsidR="00961534" w:rsidRPr="00C8579C" w:rsidRDefault="00961534" w:rsidP="00ED46B1">
            <w:pPr>
              <w:keepNext/>
              <w:keepLines/>
              <w:jc w:val="both"/>
              <w:rPr>
                <w:rFonts w:ascii="Tahoma" w:hAnsi="Tahoma" w:cs="Tahoma"/>
                <w:b/>
                <w:i/>
              </w:rPr>
            </w:pPr>
            <w:r w:rsidRPr="00C8579C">
              <w:rPr>
                <w:rFonts w:ascii="Tahoma" w:hAnsi="Tahoma" w:cs="Tahoma"/>
                <w:b/>
                <w:i/>
              </w:rPr>
              <w:t>4/</w:t>
            </w:r>
            <w:r>
              <w:rPr>
                <w:rFonts w:ascii="Tahoma" w:hAnsi="Tahoma" w:cs="Tahoma"/>
                <w:b/>
                <w:i/>
              </w:rPr>
              <w:t>2</w:t>
            </w:r>
          </w:p>
        </w:tc>
      </w:tr>
    </w:tbl>
    <w:p w14:paraId="3C535AFC" w14:textId="77777777" w:rsidR="00D92424" w:rsidRPr="00C8579C" w:rsidRDefault="00D92424" w:rsidP="00011A1C">
      <w:pPr>
        <w:keepNext/>
        <w:keepLines/>
      </w:pPr>
    </w:p>
    <w:p w14:paraId="64D63AEE" w14:textId="6A4CF286" w:rsidR="00D92424" w:rsidRPr="00C8579C" w:rsidRDefault="00DD0752" w:rsidP="00011A1C">
      <w:pPr>
        <w:keepNext/>
        <w:keepLines/>
        <w:jc w:val="both"/>
        <w:rPr>
          <w:rFonts w:ascii="Tahoma" w:hAnsi="Tahoma" w:cs="Tahoma"/>
        </w:rPr>
      </w:pPr>
      <w:r>
        <w:rPr>
          <w:rFonts w:ascii="Tahoma" w:hAnsi="Tahoma" w:cs="Tahoma"/>
          <w:b/>
        </w:rPr>
        <w:t>VKS-227/22</w:t>
      </w:r>
      <w:r w:rsidR="00032CA0" w:rsidRPr="00C8579C">
        <w:rPr>
          <w:rFonts w:ascii="Tahoma" w:hAnsi="Tahoma" w:cs="Tahoma"/>
          <w:b/>
        </w:rPr>
        <w:t xml:space="preserve"> </w:t>
      </w:r>
      <w:r w:rsidR="00D92424" w:rsidRPr="00C8579C">
        <w:rPr>
          <w:rFonts w:ascii="Tahoma" w:hAnsi="Tahoma" w:cs="Tahoma"/>
          <w:b/>
        </w:rPr>
        <w:t xml:space="preserve">– </w:t>
      </w:r>
      <w:r w:rsidRPr="00DD0752">
        <w:rPr>
          <w:rFonts w:ascii="Tahoma" w:hAnsi="Tahoma" w:cs="Tahoma"/>
          <w:b/>
        </w:rPr>
        <w:t>Dobava rezervnih delov, preventivno vzdrževanje in servisiranje požarne zaščite in tehničnega varovanja na lokaciji RCERO</w:t>
      </w:r>
    </w:p>
    <w:p w14:paraId="099F9DF2" w14:textId="77777777" w:rsidR="00D92424" w:rsidRPr="00C8579C" w:rsidRDefault="00D92424" w:rsidP="00011A1C">
      <w:pPr>
        <w:keepNext/>
        <w:keepLines/>
        <w:tabs>
          <w:tab w:val="left" w:pos="567"/>
          <w:tab w:val="left" w:pos="851"/>
          <w:tab w:val="left" w:pos="993"/>
        </w:tabs>
        <w:jc w:val="both"/>
        <w:rPr>
          <w:rFonts w:ascii="Tahoma" w:hAnsi="Tahoma" w:cs="Tahoma"/>
          <w:lang w:eastAsia="ar-SA"/>
        </w:rPr>
      </w:pPr>
    </w:p>
    <w:tbl>
      <w:tblPr>
        <w:tblW w:w="9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4"/>
        <w:gridCol w:w="6520"/>
      </w:tblGrid>
      <w:tr w:rsidR="00B976DC" w:rsidRPr="00C8579C" w14:paraId="7D4CCE32" w14:textId="77777777" w:rsidTr="003E7257">
        <w:trPr>
          <w:trHeight w:val="385"/>
          <w:jc w:val="center"/>
        </w:trPr>
        <w:tc>
          <w:tcPr>
            <w:tcW w:w="2534" w:type="dxa"/>
            <w:vAlign w:val="center"/>
          </w:tcPr>
          <w:p w14:paraId="4B7B0C74" w14:textId="77777777" w:rsidR="00B976DC" w:rsidRPr="00C8579C" w:rsidRDefault="00B976DC" w:rsidP="00011A1C">
            <w:pPr>
              <w:keepNext/>
              <w:keepLines/>
              <w:rPr>
                <w:rFonts w:ascii="Tahoma" w:hAnsi="Tahoma" w:cs="Tahoma"/>
                <w:sz w:val="18"/>
                <w:szCs w:val="18"/>
              </w:rPr>
            </w:pPr>
            <w:r w:rsidRPr="00C8579C">
              <w:rPr>
                <w:rFonts w:ascii="Tahoma" w:hAnsi="Tahoma" w:cs="Tahoma"/>
                <w:sz w:val="18"/>
                <w:szCs w:val="18"/>
              </w:rPr>
              <w:t>Naziv subjekta</w:t>
            </w:r>
          </w:p>
        </w:tc>
        <w:tc>
          <w:tcPr>
            <w:tcW w:w="6520" w:type="dxa"/>
            <w:vAlign w:val="center"/>
          </w:tcPr>
          <w:p w14:paraId="4A99992E" w14:textId="77777777" w:rsidR="00B976DC" w:rsidRPr="00C8579C" w:rsidRDefault="00B976DC" w:rsidP="00011A1C">
            <w:pPr>
              <w:keepNext/>
              <w:keepLines/>
              <w:rPr>
                <w:rFonts w:ascii="Tahoma" w:hAnsi="Tahoma" w:cs="Tahoma"/>
                <w:sz w:val="18"/>
                <w:szCs w:val="18"/>
              </w:rPr>
            </w:pPr>
          </w:p>
          <w:p w14:paraId="019647CA" w14:textId="77777777" w:rsidR="00B976DC" w:rsidRPr="00C8579C" w:rsidRDefault="00B976DC" w:rsidP="00011A1C">
            <w:pPr>
              <w:keepNext/>
              <w:keepLines/>
              <w:rPr>
                <w:rFonts w:ascii="Tahoma" w:hAnsi="Tahoma" w:cs="Tahoma"/>
                <w:sz w:val="18"/>
                <w:szCs w:val="18"/>
              </w:rPr>
            </w:pPr>
          </w:p>
        </w:tc>
      </w:tr>
      <w:tr w:rsidR="00B976DC" w:rsidRPr="00C8579C" w14:paraId="415D8564" w14:textId="77777777" w:rsidTr="003E7257">
        <w:trPr>
          <w:jc w:val="center"/>
        </w:trPr>
        <w:tc>
          <w:tcPr>
            <w:tcW w:w="2534" w:type="dxa"/>
            <w:vAlign w:val="center"/>
          </w:tcPr>
          <w:p w14:paraId="068F4EC0" w14:textId="1F7E4E81" w:rsidR="00B976DC" w:rsidRPr="00C8579C" w:rsidRDefault="00B976DC" w:rsidP="00961534">
            <w:pPr>
              <w:keepNext/>
              <w:keepLines/>
              <w:rPr>
                <w:rFonts w:ascii="Tahoma" w:hAnsi="Tahoma" w:cs="Tahoma"/>
                <w:sz w:val="18"/>
                <w:szCs w:val="18"/>
              </w:rPr>
            </w:pPr>
            <w:r w:rsidRPr="00C8579C">
              <w:rPr>
                <w:rFonts w:ascii="Tahoma" w:hAnsi="Tahoma" w:cs="Tahoma"/>
                <w:sz w:val="18"/>
                <w:szCs w:val="18"/>
              </w:rPr>
              <w:t>Polni naslov</w:t>
            </w:r>
            <w:r w:rsidR="00961534">
              <w:rPr>
                <w:rFonts w:ascii="Tahoma" w:hAnsi="Tahoma" w:cs="Tahoma"/>
                <w:sz w:val="18"/>
                <w:szCs w:val="18"/>
              </w:rPr>
              <w:t xml:space="preserve"> (sedež)</w:t>
            </w:r>
          </w:p>
        </w:tc>
        <w:tc>
          <w:tcPr>
            <w:tcW w:w="6520" w:type="dxa"/>
            <w:vAlign w:val="center"/>
          </w:tcPr>
          <w:p w14:paraId="42CCE10F" w14:textId="77777777" w:rsidR="00B976DC" w:rsidRPr="00C8579C" w:rsidRDefault="00B976DC" w:rsidP="00011A1C">
            <w:pPr>
              <w:keepNext/>
              <w:keepLines/>
              <w:rPr>
                <w:rFonts w:ascii="Tahoma" w:hAnsi="Tahoma" w:cs="Tahoma"/>
                <w:sz w:val="18"/>
                <w:szCs w:val="18"/>
              </w:rPr>
            </w:pPr>
          </w:p>
          <w:p w14:paraId="48E2D6F6" w14:textId="77777777" w:rsidR="00B976DC" w:rsidRPr="00C8579C" w:rsidRDefault="00B976DC" w:rsidP="00011A1C">
            <w:pPr>
              <w:keepNext/>
              <w:keepLines/>
              <w:rPr>
                <w:rFonts w:ascii="Tahoma" w:hAnsi="Tahoma" w:cs="Tahoma"/>
                <w:sz w:val="18"/>
                <w:szCs w:val="18"/>
              </w:rPr>
            </w:pPr>
          </w:p>
        </w:tc>
      </w:tr>
      <w:tr w:rsidR="005E1556" w:rsidRPr="00C8579C" w14:paraId="7FA4996E" w14:textId="77777777" w:rsidTr="003E7257">
        <w:trPr>
          <w:jc w:val="center"/>
        </w:trPr>
        <w:tc>
          <w:tcPr>
            <w:tcW w:w="2534" w:type="dxa"/>
            <w:vAlign w:val="center"/>
          </w:tcPr>
          <w:p w14:paraId="3BD327FE" w14:textId="77777777" w:rsidR="005E1556" w:rsidRPr="00C8579C" w:rsidRDefault="005E1556" w:rsidP="00011A1C">
            <w:pPr>
              <w:keepNext/>
              <w:keepLines/>
              <w:spacing w:before="120" w:after="120"/>
              <w:rPr>
                <w:rFonts w:ascii="Tahoma" w:hAnsi="Tahoma" w:cs="Tahoma"/>
                <w:sz w:val="18"/>
                <w:szCs w:val="18"/>
              </w:rPr>
            </w:pPr>
            <w:r w:rsidRPr="005E1556">
              <w:rPr>
                <w:rFonts w:ascii="Tahoma" w:hAnsi="Tahoma" w:cs="Tahoma"/>
                <w:sz w:val="18"/>
                <w:szCs w:val="18"/>
              </w:rPr>
              <w:t>Matična številka subjekta</w:t>
            </w:r>
          </w:p>
        </w:tc>
        <w:tc>
          <w:tcPr>
            <w:tcW w:w="6520" w:type="dxa"/>
            <w:vAlign w:val="center"/>
          </w:tcPr>
          <w:p w14:paraId="2EB20CDF" w14:textId="77777777" w:rsidR="005E1556" w:rsidRPr="00C8579C" w:rsidRDefault="005E1556" w:rsidP="00011A1C">
            <w:pPr>
              <w:keepNext/>
              <w:keepLines/>
              <w:rPr>
                <w:rFonts w:ascii="Tahoma" w:hAnsi="Tahoma" w:cs="Tahoma"/>
                <w:sz w:val="18"/>
                <w:szCs w:val="18"/>
              </w:rPr>
            </w:pPr>
          </w:p>
        </w:tc>
      </w:tr>
      <w:tr w:rsidR="005E1556" w:rsidRPr="00C8579C" w14:paraId="773C8BA7" w14:textId="77777777" w:rsidTr="003E7257">
        <w:trPr>
          <w:jc w:val="center"/>
        </w:trPr>
        <w:tc>
          <w:tcPr>
            <w:tcW w:w="2534" w:type="dxa"/>
            <w:vAlign w:val="center"/>
          </w:tcPr>
          <w:p w14:paraId="689F09AB" w14:textId="77777777" w:rsidR="005E1556" w:rsidRPr="00C8579C" w:rsidRDefault="005E1556" w:rsidP="00011A1C">
            <w:pPr>
              <w:keepNext/>
              <w:keepLines/>
              <w:spacing w:before="120" w:after="120"/>
              <w:rPr>
                <w:rFonts w:ascii="Tahoma" w:hAnsi="Tahoma" w:cs="Tahoma"/>
                <w:sz w:val="18"/>
                <w:szCs w:val="18"/>
              </w:rPr>
            </w:pPr>
            <w:r w:rsidRPr="005E1556">
              <w:rPr>
                <w:rFonts w:ascii="Tahoma" w:hAnsi="Tahoma" w:cs="Tahoma"/>
                <w:sz w:val="18"/>
                <w:szCs w:val="18"/>
              </w:rPr>
              <w:t>Davčna številka subjekta</w:t>
            </w:r>
          </w:p>
        </w:tc>
        <w:tc>
          <w:tcPr>
            <w:tcW w:w="6520" w:type="dxa"/>
            <w:vAlign w:val="center"/>
          </w:tcPr>
          <w:p w14:paraId="3842D6F0" w14:textId="77777777" w:rsidR="005E1556" w:rsidRPr="00C8579C" w:rsidRDefault="005E1556" w:rsidP="00011A1C">
            <w:pPr>
              <w:keepNext/>
              <w:keepLines/>
              <w:rPr>
                <w:rFonts w:ascii="Tahoma" w:hAnsi="Tahoma" w:cs="Tahoma"/>
                <w:sz w:val="18"/>
                <w:szCs w:val="18"/>
              </w:rPr>
            </w:pPr>
          </w:p>
        </w:tc>
      </w:tr>
      <w:tr w:rsidR="00B976DC" w:rsidRPr="00C8579C" w14:paraId="49D12380" w14:textId="77777777" w:rsidTr="003E7257">
        <w:trPr>
          <w:jc w:val="center"/>
        </w:trPr>
        <w:tc>
          <w:tcPr>
            <w:tcW w:w="2534" w:type="dxa"/>
            <w:vAlign w:val="center"/>
          </w:tcPr>
          <w:p w14:paraId="68C67708" w14:textId="77777777" w:rsidR="00B976DC" w:rsidRPr="00C8579C" w:rsidRDefault="00B976DC" w:rsidP="00011A1C">
            <w:pPr>
              <w:keepNext/>
              <w:keepLines/>
              <w:jc w:val="center"/>
              <w:rPr>
                <w:rFonts w:ascii="Tahoma" w:hAnsi="Tahoma" w:cs="Tahoma"/>
                <w:sz w:val="18"/>
                <w:szCs w:val="18"/>
              </w:rPr>
            </w:pPr>
          </w:p>
          <w:p w14:paraId="20D1675E" w14:textId="77777777" w:rsidR="00B976DC" w:rsidRPr="00C8579C" w:rsidRDefault="00B976DC" w:rsidP="00011A1C">
            <w:pPr>
              <w:keepNext/>
              <w:keepLines/>
              <w:jc w:val="center"/>
              <w:rPr>
                <w:rFonts w:ascii="Tahoma" w:hAnsi="Tahoma" w:cs="Tahoma"/>
                <w:sz w:val="18"/>
                <w:szCs w:val="18"/>
              </w:rPr>
            </w:pPr>
          </w:p>
          <w:p w14:paraId="1C77457C" w14:textId="77777777" w:rsidR="00B976DC" w:rsidRPr="00C8579C" w:rsidRDefault="00B976DC" w:rsidP="00011A1C">
            <w:pPr>
              <w:keepNext/>
              <w:keepLines/>
              <w:rPr>
                <w:rFonts w:ascii="Tahoma" w:hAnsi="Tahoma" w:cs="Tahoma"/>
                <w:sz w:val="18"/>
                <w:szCs w:val="18"/>
              </w:rPr>
            </w:pPr>
          </w:p>
          <w:p w14:paraId="26B172B3" w14:textId="77777777" w:rsidR="00B976DC" w:rsidRPr="00C8579C" w:rsidRDefault="00B976DC" w:rsidP="00011A1C">
            <w:pPr>
              <w:keepNext/>
              <w:keepLines/>
              <w:rPr>
                <w:rFonts w:ascii="Tahoma" w:hAnsi="Tahoma" w:cs="Tahoma"/>
                <w:sz w:val="18"/>
                <w:szCs w:val="18"/>
              </w:rPr>
            </w:pPr>
            <w:r w:rsidRPr="00C8579C">
              <w:rPr>
                <w:rFonts w:ascii="Tahoma" w:hAnsi="Tahoma" w:cs="Tahoma"/>
                <w:sz w:val="18"/>
                <w:szCs w:val="18"/>
              </w:rPr>
              <w:t>Vsak del javnega naročila, za katere namerava ponudnik uporabiti zmogljivost subjekta</w:t>
            </w:r>
          </w:p>
          <w:p w14:paraId="008A0FE7" w14:textId="77777777" w:rsidR="00B976DC" w:rsidRPr="00C8579C" w:rsidRDefault="00B976DC" w:rsidP="00011A1C">
            <w:pPr>
              <w:keepNext/>
              <w:keepLines/>
              <w:jc w:val="center"/>
              <w:rPr>
                <w:rFonts w:ascii="Tahoma" w:hAnsi="Tahoma" w:cs="Tahoma"/>
                <w:sz w:val="18"/>
                <w:szCs w:val="18"/>
              </w:rPr>
            </w:pPr>
          </w:p>
          <w:p w14:paraId="4B90C059" w14:textId="77777777" w:rsidR="00B976DC" w:rsidRPr="00C8579C" w:rsidRDefault="00B976DC" w:rsidP="00011A1C">
            <w:pPr>
              <w:keepNext/>
              <w:keepLines/>
              <w:rPr>
                <w:rFonts w:ascii="Tahoma" w:hAnsi="Tahoma" w:cs="Tahoma"/>
                <w:sz w:val="18"/>
                <w:szCs w:val="18"/>
              </w:rPr>
            </w:pPr>
          </w:p>
          <w:p w14:paraId="0B2FEF5A" w14:textId="77777777" w:rsidR="00B976DC" w:rsidRPr="00C8579C" w:rsidRDefault="00B976DC" w:rsidP="00011A1C">
            <w:pPr>
              <w:keepNext/>
              <w:keepLines/>
              <w:rPr>
                <w:rFonts w:ascii="Tahoma" w:hAnsi="Tahoma" w:cs="Tahoma"/>
                <w:sz w:val="18"/>
                <w:szCs w:val="18"/>
              </w:rPr>
            </w:pPr>
          </w:p>
        </w:tc>
        <w:tc>
          <w:tcPr>
            <w:tcW w:w="6520" w:type="dxa"/>
            <w:vAlign w:val="center"/>
          </w:tcPr>
          <w:p w14:paraId="48FE068B" w14:textId="77777777" w:rsidR="00B976DC" w:rsidRPr="00C8579C" w:rsidRDefault="00B976DC" w:rsidP="00011A1C">
            <w:pPr>
              <w:keepNext/>
              <w:keepLines/>
              <w:rPr>
                <w:sz w:val="18"/>
                <w:szCs w:val="18"/>
              </w:rPr>
            </w:pPr>
          </w:p>
          <w:p w14:paraId="544DDAD6" w14:textId="77777777" w:rsidR="00B976DC" w:rsidRPr="00C8579C" w:rsidRDefault="00B976DC" w:rsidP="00011A1C">
            <w:pPr>
              <w:keepNext/>
              <w:keepLines/>
              <w:rPr>
                <w:sz w:val="18"/>
                <w:szCs w:val="18"/>
              </w:rPr>
            </w:pPr>
          </w:p>
        </w:tc>
      </w:tr>
      <w:tr w:rsidR="00B976DC" w:rsidRPr="00C8579C" w14:paraId="07B6DE7F" w14:textId="77777777" w:rsidTr="003E7257">
        <w:trPr>
          <w:trHeight w:val="525"/>
          <w:jc w:val="center"/>
        </w:trPr>
        <w:tc>
          <w:tcPr>
            <w:tcW w:w="2534" w:type="dxa"/>
            <w:vAlign w:val="center"/>
          </w:tcPr>
          <w:p w14:paraId="774BC495" w14:textId="77777777" w:rsidR="00B976DC" w:rsidRPr="00C8579C" w:rsidRDefault="00B976DC" w:rsidP="00011A1C">
            <w:pPr>
              <w:keepNext/>
              <w:keepLines/>
              <w:rPr>
                <w:rFonts w:ascii="Tahoma" w:hAnsi="Tahoma" w:cs="Tahoma"/>
                <w:sz w:val="18"/>
                <w:szCs w:val="18"/>
              </w:rPr>
            </w:pPr>
            <w:r w:rsidRPr="00C8579C">
              <w:rPr>
                <w:rFonts w:ascii="Tahoma" w:hAnsi="Tahoma" w:cs="Tahoma"/>
                <w:sz w:val="18"/>
                <w:szCs w:val="18"/>
              </w:rPr>
              <w:t>Količina/Delež (%) javnega naročila</w:t>
            </w:r>
          </w:p>
        </w:tc>
        <w:tc>
          <w:tcPr>
            <w:tcW w:w="6520" w:type="dxa"/>
            <w:vAlign w:val="center"/>
          </w:tcPr>
          <w:p w14:paraId="30C1753A" w14:textId="77777777" w:rsidR="00B976DC" w:rsidRPr="00C8579C" w:rsidRDefault="00B976DC" w:rsidP="00011A1C">
            <w:pPr>
              <w:keepNext/>
              <w:keepLines/>
              <w:rPr>
                <w:sz w:val="18"/>
                <w:szCs w:val="18"/>
              </w:rPr>
            </w:pPr>
          </w:p>
          <w:p w14:paraId="08BAF788" w14:textId="77777777" w:rsidR="00B976DC" w:rsidRPr="00C8579C" w:rsidRDefault="00B976DC" w:rsidP="00011A1C">
            <w:pPr>
              <w:keepNext/>
              <w:keepLines/>
              <w:rPr>
                <w:sz w:val="18"/>
                <w:szCs w:val="18"/>
              </w:rPr>
            </w:pPr>
          </w:p>
        </w:tc>
      </w:tr>
    </w:tbl>
    <w:p w14:paraId="0D82698F" w14:textId="77777777" w:rsidR="00B976DC" w:rsidRPr="00C8579C" w:rsidRDefault="00B976DC" w:rsidP="00011A1C">
      <w:pPr>
        <w:keepNext/>
        <w:keepLines/>
        <w:tabs>
          <w:tab w:val="left" w:pos="567"/>
          <w:tab w:val="left" w:pos="851"/>
          <w:tab w:val="left" w:pos="993"/>
        </w:tabs>
        <w:jc w:val="both"/>
        <w:rPr>
          <w:rFonts w:ascii="Tahoma" w:hAnsi="Tahoma" w:cs="Tahoma"/>
          <w:lang w:eastAsia="ar-SA"/>
        </w:rPr>
      </w:pPr>
    </w:p>
    <w:p w14:paraId="5F1847FF" w14:textId="77777777" w:rsidR="00D92424" w:rsidRPr="00C8579C" w:rsidRDefault="00D92424" w:rsidP="00011A1C">
      <w:pPr>
        <w:keepNext/>
        <w:keepLines/>
        <w:tabs>
          <w:tab w:val="left" w:pos="5400"/>
        </w:tabs>
        <w:rPr>
          <w:rFonts w:ascii="Tahoma" w:hAnsi="Tahoma" w:cs="Tahoma"/>
        </w:rPr>
      </w:pPr>
      <w:r w:rsidRPr="00C8579C">
        <w:rPr>
          <w:rFonts w:ascii="Tahoma" w:hAnsi="Tahoma" w:cs="Tahoma"/>
        </w:rPr>
        <w:t>Datum:.........................</w:t>
      </w:r>
      <w:r w:rsidRPr="00C8579C">
        <w:rPr>
          <w:rFonts w:ascii="Tahoma" w:hAnsi="Tahoma" w:cs="Tahoma"/>
        </w:rPr>
        <w:tab/>
        <w:t>Datum:.........................</w:t>
      </w:r>
    </w:p>
    <w:p w14:paraId="418EF28E" w14:textId="77777777" w:rsidR="00D92424" w:rsidRPr="00C8579C" w:rsidRDefault="00D92424" w:rsidP="00011A1C">
      <w:pPr>
        <w:keepNext/>
        <w:keepLines/>
        <w:tabs>
          <w:tab w:val="left" w:pos="5400"/>
        </w:tabs>
        <w:jc w:val="both"/>
        <w:rPr>
          <w:rFonts w:ascii="Tahoma" w:hAnsi="Tahoma" w:cs="Tahoma"/>
        </w:rPr>
      </w:pPr>
    </w:p>
    <w:p w14:paraId="23FC0129" w14:textId="77777777" w:rsidR="00D92424" w:rsidRPr="00C8579C" w:rsidRDefault="00D92424" w:rsidP="00011A1C">
      <w:pPr>
        <w:keepNext/>
        <w:keepLines/>
        <w:tabs>
          <w:tab w:val="left" w:pos="5400"/>
        </w:tabs>
        <w:jc w:val="both"/>
        <w:rPr>
          <w:rFonts w:ascii="Tahoma" w:hAnsi="Tahoma" w:cs="Tahoma"/>
        </w:rPr>
      </w:pPr>
    </w:p>
    <w:p w14:paraId="15C557FD" w14:textId="4ADE9B74" w:rsidR="00D504E5" w:rsidRDefault="00D504E5" w:rsidP="00011A1C">
      <w:pPr>
        <w:keepNext/>
        <w:keepLines/>
        <w:tabs>
          <w:tab w:val="left" w:pos="5400"/>
        </w:tabs>
        <w:ind w:left="5387" w:hanging="5387"/>
        <w:jc w:val="both"/>
        <w:rPr>
          <w:rFonts w:ascii="Tahoma" w:hAnsi="Tahoma" w:cs="Tahoma"/>
          <w:snapToGrid w:val="0"/>
          <w:color w:val="000000"/>
        </w:rPr>
      </w:pPr>
      <w:r>
        <w:rPr>
          <w:rFonts w:ascii="Tahoma" w:hAnsi="Tahoma" w:cs="Tahoma"/>
          <w:snapToGrid w:val="0"/>
          <w:color w:val="000000"/>
        </w:rPr>
        <w:t xml:space="preserve">Ime in priimek ter </w:t>
      </w:r>
      <w:r w:rsidRPr="00C8579C">
        <w:rPr>
          <w:rFonts w:ascii="Tahoma" w:hAnsi="Tahoma" w:cs="Tahoma"/>
          <w:snapToGrid w:val="0"/>
          <w:color w:val="000000"/>
        </w:rPr>
        <w:t xml:space="preserve">podpis </w:t>
      </w:r>
      <w:r w:rsidR="00697311">
        <w:rPr>
          <w:rFonts w:ascii="Tahoma" w:hAnsi="Tahoma" w:cs="Tahoma"/>
          <w:snapToGrid w:val="0"/>
          <w:color w:val="000000"/>
        </w:rPr>
        <w:t>predstavnika</w:t>
      </w:r>
      <w:r>
        <w:rPr>
          <w:rFonts w:ascii="Tahoma" w:hAnsi="Tahoma" w:cs="Tahoma"/>
          <w:snapToGrid w:val="0"/>
          <w:color w:val="000000"/>
        </w:rPr>
        <w:tab/>
        <w:t xml:space="preserve">Ime in priimek ter podpis </w:t>
      </w:r>
      <w:r w:rsidR="00697311">
        <w:rPr>
          <w:rFonts w:ascii="Tahoma" w:hAnsi="Tahoma" w:cs="Tahoma"/>
          <w:snapToGrid w:val="0"/>
          <w:color w:val="000000"/>
        </w:rPr>
        <w:t>predstavnika</w:t>
      </w:r>
    </w:p>
    <w:p w14:paraId="4ECD536F" w14:textId="2D495F8C" w:rsidR="00D92424" w:rsidRPr="00C8579C" w:rsidRDefault="00D504E5" w:rsidP="00011A1C">
      <w:pPr>
        <w:keepNext/>
        <w:keepLines/>
        <w:tabs>
          <w:tab w:val="left" w:pos="5400"/>
        </w:tabs>
        <w:ind w:left="5387" w:hanging="5387"/>
        <w:jc w:val="both"/>
        <w:rPr>
          <w:rFonts w:ascii="Tahoma" w:hAnsi="Tahoma" w:cs="Tahoma"/>
        </w:rPr>
      </w:pPr>
      <w:r w:rsidRPr="00C8579C">
        <w:rPr>
          <w:rFonts w:ascii="Tahoma" w:hAnsi="Tahoma" w:cs="Tahoma"/>
          <w:snapToGrid w:val="0"/>
          <w:color w:val="000000"/>
        </w:rPr>
        <w:t>ponudnika</w:t>
      </w:r>
      <w:r w:rsidR="00D92424" w:rsidRPr="00C8579C">
        <w:rPr>
          <w:rFonts w:ascii="Tahoma" w:hAnsi="Tahoma" w:cs="Tahoma"/>
        </w:rPr>
        <w:tab/>
        <w:t>subjekta</w:t>
      </w:r>
    </w:p>
    <w:p w14:paraId="3606B0F3" w14:textId="77777777" w:rsidR="00D92424" w:rsidRPr="00C8579C" w:rsidRDefault="00D92424" w:rsidP="00011A1C">
      <w:pPr>
        <w:keepNext/>
        <w:keepLines/>
        <w:tabs>
          <w:tab w:val="left" w:pos="5400"/>
        </w:tabs>
        <w:rPr>
          <w:rFonts w:ascii="Tahoma" w:hAnsi="Tahoma" w:cs="Tahoma"/>
        </w:rPr>
      </w:pPr>
    </w:p>
    <w:p w14:paraId="39BF3C22" w14:textId="77777777" w:rsidR="00D92424" w:rsidRPr="00C8579C" w:rsidRDefault="00D92424" w:rsidP="00011A1C">
      <w:pPr>
        <w:keepNext/>
        <w:keepLines/>
        <w:rPr>
          <w:rFonts w:ascii="Tahoma" w:hAnsi="Tahoma" w:cs="Tahoma"/>
        </w:rPr>
      </w:pPr>
      <w:r w:rsidRPr="00C8579C">
        <w:rPr>
          <w:rFonts w:ascii="Tahoma" w:hAnsi="Tahoma" w:cs="Tahoma"/>
        </w:rPr>
        <w:t>..........................................</w:t>
      </w:r>
      <w:r w:rsidRPr="00C8579C">
        <w:rPr>
          <w:rFonts w:ascii="Tahoma" w:hAnsi="Tahoma" w:cs="Tahoma"/>
        </w:rPr>
        <w:tab/>
      </w:r>
      <w:r w:rsidRPr="00C8579C">
        <w:rPr>
          <w:rFonts w:ascii="Tahoma" w:hAnsi="Tahoma" w:cs="Tahoma"/>
        </w:rPr>
        <w:tab/>
      </w:r>
      <w:r w:rsidRPr="00C8579C">
        <w:rPr>
          <w:rFonts w:ascii="Tahoma" w:hAnsi="Tahoma" w:cs="Tahoma"/>
        </w:rPr>
        <w:tab/>
        <w:t xml:space="preserve">                   ………………………………………………</w:t>
      </w:r>
    </w:p>
    <w:p w14:paraId="7872C6BB" w14:textId="77777777" w:rsidR="00D92424" w:rsidRPr="00C8579C" w:rsidRDefault="00D92424" w:rsidP="00011A1C">
      <w:pPr>
        <w:keepNext/>
        <w:keepLines/>
        <w:tabs>
          <w:tab w:val="left" w:pos="284"/>
        </w:tabs>
        <w:jc w:val="both"/>
        <w:rPr>
          <w:rFonts w:ascii="Tahoma" w:hAnsi="Tahoma" w:cs="Tahoma"/>
          <w:b/>
        </w:rPr>
      </w:pPr>
      <w:r w:rsidRPr="00C8579C">
        <w:rPr>
          <w:rFonts w:ascii="Tahoma" w:hAnsi="Tahoma" w:cs="Tahoma"/>
          <w:b/>
        </w:rPr>
        <w:tab/>
      </w:r>
      <w:r w:rsidRPr="00C8579C">
        <w:rPr>
          <w:rFonts w:ascii="Tahoma" w:hAnsi="Tahoma" w:cs="Tahoma"/>
          <w:b/>
        </w:rPr>
        <w:tab/>
      </w:r>
      <w:r w:rsidRPr="00C8579C">
        <w:rPr>
          <w:rFonts w:ascii="Tahoma" w:hAnsi="Tahoma" w:cs="Tahoma"/>
        </w:rPr>
        <w:t xml:space="preserve">Žig: </w:t>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00530115" w:rsidRPr="00C8579C">
        <w:rPr>
          <w:rFonts w:ascii="Tahoma" w:hAnsi="Tahoma" w:cs="Tahoma"/>
        </w:rPr>
        <w:t xml:space="preserve">     </w:t>
      </w:r>
      <w:r w:rsidRPr="00C8579C">
        <w:rPr>
          <w:rFonts w:ascii="Tahoma" w:hAnsi="Tahoma" w:cs="Tahoma"/>
        </w:rPr>
        <w:t>Žig:</w:t>
      </w:r>
    </w:p>
    <w:p w14:paraId="663EE0BA" w14:textId="77777777" w:rsidR="00D92424" w:rsidRPr="00C8579C" w:rsidRDefault="00D92424" w:rsidP="00011A1C">
      <w:pPr>
        <w:keepNext/>
        <w:keepLines/>
        <w:tabs>
          <w:tab w:val="left" w:pos="567"/>
          <w:tab w:val="left" w:pos="851"/>
          <w:tab w:val="left" w:pos="993"/>
        </w:tabs>
        <w:jc w:val="both"/>
        <w:rPr>
          <w:rFonts w:ascii="Tahoma" w:hAnsi="Tahoma" w:cs="Tahoma"/>
          <w:b/>
          <w:i/>
          <w:sz w:val="18"/>
          <w:szCs w:val="18"/>
          <w:lang w:eastAsia="ar-SA"/>
        </w:rPr>
      </w:pPr>
    </w:p>
    <w:p w14:paraId="154035E3" w14:textId="77777777" w:rsidR="00D92424" w:rsidRPr="00C8579C" w:rsidRDefault="00D92424" w:rsidP="00011A1C">
      <w:pPr>
        <w:keepNext/>
        <w:keepLines/>
        <w:tabs>
          <w:tab w:val="left" w:pos="567"/>
          <w:tab w:val="left" w:pos="851"/>
          <w:tab w:val="left" w:pos="993"/>
        </w:tabs>
        <w:jc w:val="both"/>
        <w:rPr>
          <w:rFonts w:ascii="Tahoma" w:hAnsi="Tahoma" w:cs="Tahoma"/>
          <w:b/>
          <w:i/>
          <w:sz w:val="18"/>
          <w:szCs w:val="18"/>
          <w:lang w:eastAsia="ar-SA"/>
        </w:rPr>
      </w:pPr>
    </w:p>
    <w:p w14:paraId="5B5FF1AC" w14:textId="77777777" w:rsidR="00D92424" w:rsidRPr="00C8579C" w:rsidRDefault="00D92424" w:rsidP="00011A1C">
      <w:pPr>
        <w:keepNext/>
        <w:keepLines/>
        <w:tabs>
          <w:tab w:val="left" w:pos="567"/>
          <w:tab w:val="left" w:pos="851"/>
          <w:tab w:val="left" w:pos="993"/>
        </w:tabs>
        <w:jc w:val="both"/>
        <w:rPr>
          <w:rFonts w:ascii="Tahoma" w:hAnsi="Tahoma" w:cs="Tahoma"/>
          <w:b/>
          <w:i/>
          <w:sz w:val="18"/>
          <w:szCs w:val="18"/>
          <w:lang w:eastAsia="ar-SA"/>
        </w:rPr>
      </w:pPr>
    </w:p>
    <w:p w14:paraId="0AC733C5" w14:textId="77777777" w:rsidR="00D92424" w:rsidRPr="00C8579C" w:rsidRDefault="00D92424" w:rsidP="00011A1C">
      <w:pPr>
        <w:keepNext/>
        <w:keepLines/>
        <w:tabs>
          <w:tab w:val="left" w:pos="567"/>
          <w:tab w:val="left" w:pos="851"/>
          <w:tab w:val="left" w:pos="993"/>
        </w:tabs>
        <w:jc w:val="both"/>
        <w:rPr>
          <w:rFonts w:ascii="Tahoma" w:hAnsi="Tahoma" w:cs="Tahoma"/>
          <w:b/>
          <w:i/>
          <w:sz w:val="18"/>
          <w:szCs w:val="18"/>
          <w:lang w:eastAsia="ar-SA"/>
        </w:rPr>
      </w:pPr>
    </w:p>
    <w:p w14:paraId="1719CFB4" w14:textId="77777777" w:rsidR="00D92424" w:rsidRPr="00C8579C" w:rsidRDefault="00D92424" w:rsidP="00011A1C">
      <w:pPr>
        <w:keepNext/>
        <w:keepLines/>
        <w:spacing w:after="40"/>
        <w:jc w:val="both"/>
        <w:rPr>
          <w:rFonts w:ascii="Tahoma" w:hAnsi="Tahoma" w:cs="Tahoma"/>
          <w:b/>
          <w:i/>
          <w:sz w:val="18"/>
          <w:szCs w:val="18"/>
          <w:u w:val="single"/>
        </w:rPr>
      </w:pPr>
      <w:r w:rsidRPr="00C8579C">
        <w:rPr>
          <w:rFonts w:ascii="Tahoma" w:hAnsi="Tahoma" w:cs="Tahoma"/>
          <w:b/>
          <w:i/>
          <w:sz w:val="18"/>
          <w:szCs w:val="18"/>
          <w:u w:val="single"/>
        </w:rPr>
        <w:t xml:space="preserve">Opomba: </w:t>
      </w:r>
    </w:p>
    <w:p w14:paraId="5441FCA3" w14:textId="77777777" w:rsidR="00D92424" w:rsidRPr="00C8579C" w:rsidRDefault="00D92424" w:rsidP="00011A1C">
      <w:pPr>
        <w:keepNext/>
        <w:keepLines/>
        <w:jc w:val="both"/>
        <w:rPr>
          <w:rFonts w:ascii="Tahoma" w:hAnsi="Tahoma" w:cs="Tahoma"/>
          <w:i/>
          <w:sz w:val="18"/>
        </w:rPr>
      </w:pPr>
      <w:r w:rsidRPr="00C8579C">
        <w:rPr>
          <w:rFonts w:ascii="Tahoma" w:hAnsi="Tahoma" w:cs="Tahoma"/>
          <w:i/>
          <w:sz w:val="18"/>
        </w:rPr>
        <w:t>Prilogo je potrebno izpolniti</w:t>
      </w:r>
      <w:r w:rsidR="003724F1" w:rsidRPr="00C8579C">
        <w:rPr>
          <w:rFonts w:ascii="Tahoma" w:hAnsi="Tahoma" w:cs="Tahoma"/>
          <w:i/>
          <w:sz w:val="18"/>
        </w:rPr>
        <w:t xml:space="preserve"> in priložiti v ponudbi</w:t>
      </w:r>
      <w:r w:rsidRPr="00C8579C">
        <w:rPr>
          <w:rFonts w:ascii="Tahoma" w:hAnsi="Tahoma" w:cs="Tahoma"/>
          <w:i/>
          <w:sz w:val="18"/>
        </w:rPr>
        <w:t>, v kolikor ponudnik uporabi zmogljivost drugih subjektov za izvedbo javnega naročila.</w:t>
      </w:r>
    </w:p>
    <w:p w14:paraId="0285E7AA" w14:textId="77777777" w:rsidR="00D92424" w:rsidRPr="00C8579C" w:rsidRDefault="00D92424" w:rsidP="00011A1C">
      <w:pPr>
        <w:keepNext/>
        <w:keepLines/>
        <w:tabs>
          <w:tab w:val="left" w:pos="567"/>
          <w:tab w:val="left" w:pos="851"/>
          <w:tab w:val="left" w:pos="993"/>
        </w:tabs>
        <w:jc w:val="both"/>
        <w:rPr>
          <w:rFonts w:ascii="Tahoma" w:hAnsi="Tahoma" w:cs="Tahoma"/>
          <w:b/>
          <w:i/>
          <w:sz w:val="22"/>
          <w:szCs w:val="18"/>
          <w:lang w:eastAsia="ar-SA"/>
        </w:rPr>
      </w:pPr>
    </w:p>
    <w:p w14:paraId="66150E31" w14:textId="77777777" w:rsidR="00D92424" w:rsidRPr="00C8579C" w:rsidRDefault="00D92424" w:rsidP="00011A1C">
      <w:pPr>
        <w:keepNext/>
        <w:keepLines/>
        <w:spacing w:after="40"/>
        <w:jc w:val="both"/>
        <w:rPr>
          <w:rFonts w:ascii="Tahoma" w:hAnsi="Tahoma" w:cs="Tahoma"/>
          <w:b/>
          <w:i/>
          <w:sz w:val="18"/>
          <w:szCs w:val="18"/>
          <w:u w:val="single"/>
        </w:rPr>
      </w:pPr>
      <w:r w:rsidRPr="00C8579C">
        <w:rPr>
          <w:rFonts w:ascii="Tahoma" w:hAnsi="Tahoma" w:cs="Tahoma"/>
          <w:b/>
          <w:i/>
          <w:sz w:val="18"/>
          <w:szCs w:val="18"/>
          <w:u w:val="single"/>
        </w:rPr>
        <w:t xml:space="preserve">Navodilo: </w:t>
      </w:r>
    </w:p>
    <w:p w14:paraId="50CE58CD" w14:textId="77777777" w:rsidR="00D92424" w:rsidRPr="00C8579C" w:rsidRDefault="00D92424" w:rsidP="00011A1C">
      <w:pPr>
        <w:keepNext/>
        <w:keepLines/>
        <w:jc w:val="both"/>
        <w:rPr>
          <w:rFonts w:ascii="Tahoma" w:hAnsi="Tahoma" w:cs="Tahoma"/>
          <w:i/>
          <w:sz w:val="18"/>
        </w:rPr>
      </w:pPr>
      <w:r w:rsidRPr="00C8579C">
        <w:rPr>
          <w:rFonts w:ascii="Tahoma" w:hAnsi="Tahoma" w:cs="Tahoma"/>
          <w:i/>
          <w:sz w:val="18"/>
        </w:rPr>
        <w:t>Obrazec se po potrebi kopira!</w:t>
      </w:r>
    </w:p>
    <w:p w14:paraId="173189A4" w14:textId="77777777" w:rsidR="00890C57" w:rsidRPr="00C8579C" w:rsidRDefault="00890C57" w:rsidP="00011A1C">
      <w:pPr>
        <w:keepNext/>
        <w:keepLines/>
        <w:rPr>
          <w:rFonts w:ascii="Tahoma" w:hAnsi="Tahoma" w:cs="Tahoma"/>
        </w:rPr>
      </w:pPr>
      <w:r w:rsidRPr="00C8579C">
        <w:rPr>
          <w:rFonts w:ascii="Tahoma" w:hAnsi="Tahoma" w:cs="Tahoma"/>
        </w:rPr>
        <w:br w:type="page"/>
      </w: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84"/>
      </w:tblGrid>
      <w:tr w:rsidR="00F11071" w:rsidRPr="00C8579C" w14:paraId="1BC7BD45" w14:textId="77777777" w:rsidTr="00284581">
        <w:tc>
          <w:tcPr>
            <w:tcW w:w="7725" w:type="dxa"/>
          </w:tcPr>
          <w:p w14:paraId="4C97FB4A" w14:textId="77777777" w:rsidR="00F11071" w:rsidRPr="00C8579C" w:rsidRDefault="00F11071" w:rsidP="00011A1C">
            <w:pPr>
              <w:keepNext/>
              <w:keepLines/>
              <w:jc w:val="both"/>
              <w:rPr>
                <w:rFonts w:ascii="Tahoma" w:hAnsi="Tahoma" w:cs="Tahoma"/>
              </w:rPr>
            </w:pPr>
            <w:r>
              <w:rPr>
                <w:rFonts w:ascii="Tahoma" w:hAnsi="Tahoma" w:cs="Tahoma"/>
              </w:rPr>
              <w:lastRenderedPageBreak/>
              <w:t>TEHNIČNA SPOSOBNOST – IZJAVA PONUDNIKA</w:t>
            </w:r>
          </w:p>
        </w:tc>
        <w:tc>
          <w:tcPr>
            <w:tcW w:w="1484" w:type="dxa"/>
          </w:tcPr>
          <w:p w14:paraId="7D9016CD" w14:textId="7B66C47B" w:rsidR="00F11071" w:rsidRPr="00C8579C" w:rsidRDefault="00F11071" w:rsidP="00011A1C">
            <w:pPr>
              <w:keepNext/>
              <w:keepLines/>
              <w:jc w:val="both"/>
              <w:rPr>
                <w:rFonts w:ascii="Tahoma" w:hAnsi="Tahoma" w:cs="Tahoma"/>
                <w:b/>
                <w:i/>
              </w:rPr>
            </w:pPr>
            <w:r w:rsidRPr="00044889">
              <w:rPr>
                <w:rFonts w:ascii="Tahoma" w:hAnsi="Tahoma" w:cs="Tahoma"/>
                <w:b/>
                <w:i/>
              </w:rPr>
              <w:t>Priloga 5</w:t>
            </w:r>
          </w:p>
        </w:tc>
      </w:tr>
    </w:tbl>
    <w:p w14:paraId="58B4D136" w14:textId="77777777" w:rsidR="00F11071" w:rsidRDefault="00F11071" w:rsidP="00011A1C">
      <w:pPr>
        <w:keepNext/>
        <w:keepLines/>
        <w:jc w:val="both"/>
        <w:rPr>
          <w:rFonts w:ascii="Tahoma" w:hAnsi="Tahoma" w:cs="Tahoma"/>
          <w:bCs/>
          <w:i/>
          <w:noProof/>
          <w:sz w:val="18"/>
          <w:szCs w:val="18"/>
        </w:rPr>
      </w:pPr>
    </w:p>
    <w:p w14:paraId="251A712B" w14:textId="4A525B70" w:rsidR="00F76D95" w:rsidRDefault="00F76D95" w:rsidP="00F76D95">
      <w:pPr>
        <w:keepNext/>
        <w:keepLines/>
        <w:jc w:val="both"/>
        <w:rPr>
          <w:rFonts w:ascii="Tahoma" w:hAnsi="Tahoma" w:cs="Tahoma"/>
          <w:szCs w:val="22"/>
        </w:rPr>
      </w:pPr>
      <w:r w:rsidRPr="00633A44">
        <w:rPr>
          <w:rFonts w:ascii="Tahoma" w:hAnsi="Tahoma" w:cs="Tahoma"/>
          <w:szCs w:val="22"/>
        </w:rPr>
        <w:t>Ponudnik za to stranjo priloži</w:t>
      </w:r>
      <w:r>
        <w:rPr>
          <w:rFonts w:ascii="Tahoma" w:hAnsi="Tahoma" w:cs="Tahoma"/>
          <w:szCs w:val="22"/>
        </w:rPr>
        <w:t>:</w:t>
      </w:r>
    </w:p>
    <w:p w14:paraId="58529A9A" w14:textId="54FCAD73" w:rsidR="00F76D95" w:rsidRDefault="00F76D95" w:rsidP="006F589C">
      <w:pPr>
        <w:keepNext/>
        <w:keepLines/>
        <w:numPr>
          <w:ilvl w:val="0"/>
          <w:numId w:val="24"/>
        </w:numPr>
        <w:jc w:val="both"/>
        <w:rPr>
          <w:rFonts w:ascii="Tahoma" w:hAnsi="Tahoma" w:cs="Tahoma"/>
          <w:bCs/>
          <w:szCs w:val="22"/>
        </w:rPr>
      </w:pPr>
      <w:r w:rsidRPr="00DC0CA7">
        <w:rPr>
          <w:rFonts w:ascii="Tahoma" w:hAnsi="Tahoma" w:cs="Tahoma"/>
          <w:bCs/>
          <w:szCs w:val="22"/>
        </w:rPr>
        <w:t>Potrdilo o registraciji za opravljanje dejavnosti, ki je pre</w:t>
      </w:r>
      <w:r>
        <w:rPr>
          <w:rFonts w:ascii="Tahoma" w:hAnsi="Tahoma" w:cs="Tahoma"/>
          <w:bCs/>
          <w:szCs w:val="22"/>
        </w:rPr>
        <w:t>dmet javnega naročila,</w:t>
      </w:r>
    </w:p>
    <w:p w14:paraId="6B195F9C" w14:textId="71154706" w:rsidR="00F76D95" w:rsidRPr="00DC0CA7" w:rsidRDefault="00F76D95" w:rsidP="006F589C">
      <w:pPr>
        <w:keepNext/>
        <w:keepLines/>
        <w:numPr>
          <w:ilvl w:val="0"/>
          <w:numId w:val="24"/>
        </w:numPr>
        <w:jc w:val="both"/>
        <w:rPr>
          <w:rFonts w:ascii="Tahoma" w:hAnsi="Tahoma" w:cs="Tahoma"/>
          <w:bCs/>
          <w:szCs w:val="22"/>
        </w:rPr>
      </w:pPr>
      <w:r w:rsidRPr="00DC0CA7">
        <w:rPr>
          <w:rFonts w:ascii="Tahoma" w:hAnsi="Tahoma" w:cs="Tahoma"/>
          <w:bCs/>
          <w:szCs w:val="22"/>
        </w:rPr>
        <w:t>Licenca (original ali fotokopija) za izvajanje sistemov tehničnega varovanja objektov</w:t>
      </w:r>
      <w:r>
        <w:rPr>
          <w:rFonts w:ascii="Tahoma" w:hAnsi="Tahoma" w:cs="Tahoma"/>
          <w:bCs/>
          <w:szCs w:val="22"/>
        </w:rPr>
        <w:t>,</w:t>
      </w:r>
      <w:r w:rsidRPr="00F76D95">
        <w:rPr>
          <w:rFonts w:ascii="Tahoma" w:hAnsi="Tahoma" w:cs="Tahoma"/>
          <w:bCs/>
          <w:szCs w:val="22"/>
        </w:rPr>
        <w:t xml:space="preserve"> </w:t>
      </w:r>
    </w:p>
    <w:p w14:paraId="601F7044" w14:textId="0B4506B7" w:rsidR="00F76D95" w:rsidRPr="00DC0CA7" w:rsidRDefault="00F76D95" w:rsidP="006F589C">
      <w:pPr>
        <w:keepNext/>
        <w:keepLines/>
        <w:numPr>
          <w:ilvl w:val="0"/>
          <w:numId w:val="24"/>
        </w:numPr>
        <w:jc w:val="both"/>
        <w:rPr>
          <w:rFonts w:ascii="Tahoma" w:hAnsi="Tahoma" w:cs="Tahoma"/>
          <w:bCs/>
          <w:szCs w:val="22"/>
        </w:rPr>
      </w:pPr>
      <w:r w:rsidRPr="00DC0CA7">
        <w:rPr>
          <w:rFonts w:ascii="Tahoma" w:hAnsi="Tahoma" w:cs="Tahoma"/>
          <w:bCs/>
          <w:szCs w:val="22"/>
        </w:rPr>
        <w:t>Potrdilo (original ali fotokopija) proizvajalcev sistemov, da je ponudnik usposobljen za vzdrževanje požarno varnostnih naprav proizvajalcev Siemens</w:t>
      </w:r>
      <w:r>
        <w:rPr>
          <w:rFonts w:ascii="Tahoma" w:hAnsi="Tahoma" w:cs="Tahoma"/>
          <w:bCs/>
          <w:szCs w:val="22"/>
        </w:rPr>
        <w:t>,</w:t>
      </w:r>
      <w:r w:rsidRPr="00DC0CA7">
        <w:rPr>
          <w:rFonts w:ascii="Tahoma" w:hAnsi="Tahoma" w:cs="Tahoma"/>
          <w:bCs/>
          <w:szCs w:val="22"/>
        </w:rPr>
        <w:t xml:space="preserve"> protivlomnih naprav proizvajalca Siemens</w:t>
      </w:r>
      <w:r>
        <w:rPr>
          <w:rFonts w:ascii="Tahoma" w:hAnsi="Tahoma" w:cs="Tahoma"/>
          <w:bCs/>
          <w:szCs w:val="22"/>
        </w:rPr>
        <w:t>,</w:t>
      </w:r>
      <w:r w:rsidRPr="00DC0CA7">
        <w:rPr>
          <w:rFonts w:ascii="Tahoma" w:hAnsi="Tahoma" w:cs="Tahoma"/>
          <w:bCs/>
          <w:szCs w:val="22"/>
        </w:rPr>
        <w:t xml:space="preserve"> video sistemov s programsko opremo </w:t>
      </w:r>
      <w:proofErr w:type="spellStart"/>
      <w:r w:rsidRPr="00DC0CA7">
        <w:rPr>
          <w:rFonts w:ascii="Tahoma" w:hAnsi="Tahoma" w:cs="Tahoma"/>
          <w:bCs/>
          <w:szCs w:val="22"/>
        </w:rPr>
        <w:t>Mirasys</w:t>
      </w:r>
      <w:proofErr w:type="spellEnd"/>
      <w:r>
        <w:rPr>
          <w:rFonts w:ascii="Tahoma" w:hAnsi="Tahoma" w:cs="Tahoma"/>
          <w:bCs/>
          <w:szCs w:val="22"/>
        </w:rPr>
        <w:t>,</w:t>
      </w:r>
      <w:r w:rsidRPr="00DC0CA7">
        <w:rPr>
          <w:rFonts w:ascii="Tahoma" w:hAnsi="Tahoma" w:cs="Tahoma"/>
          <w:bCs/>
          <w:szCs w:val="22"/>
        </w:rPr>
        <w:t xml:space="preserve"> na področju kupol za odvod dima in toplote proizvajalca Geze</w:t>
      </w:r>
      <w:r>
        <w:rPr>
          <w:rFonts w:ascii="Tahoma" w:hAnsi="Tahoma" w:cs="Tahoma"/>
          <w:bCs/>
          <w:szCs w:val="22"/>
        </w:rPr>
        <w:t xml:space="preserve"> ter centralno nadzornega sistema </w:t>
      </w:r>
      <w:proofErr w:type="spellStart"/>
      <w:r>
        <w:rPr>
          <w:rFonts w:ascii="Tahoma" w:hAnsi="Tahoma" w:cs="Tahoma"/>
          <w:bCs/>
          <w:szCs w:val="22"/>
        </w:rPr>
        <w:t>Desigo</w:t>
      </w:r>
      <w:proofErr w:type="spellEnd"/>
      <w:r>
        <w:rPr>
          <w:rFonts w:ascii="Tahoma" w:hAnsi="Tahoma" w:cs="Tahoma"/>
          <w:bCs/>
          <w:szCs w:val="22"/>
        </w:rPr>
        <w:t xml:space="preserve">. </w:t>
      </w:r>
    </w:p>
    <w:p w14:paraId="6FBE3ED5" w14:textId="77777777" w:rsidR="00F76D95" w:rsidRPr="00633A44" w:rsidRDefault="00F76D95" w:rsidP="00F76D95">
      <w:pPr>
        <w:keepNext/>
        <w:keepLines/>
        <w:ind w:left="720"/>
        <w:jc w:val="both"/>
        <w:rPr>
          <w:rFonts w:ascii="Tahoma" w:hAnsi="Tahoma" w:cs="Tahoma"/>
          <w:bCs/>
          <w:szCs w:val="22"/>
        </w:rPr>
      </w:pPr>
    </w:p>
    <w:p w14:paraId="4BC6A5E9" w14:textId="77777777" w:rsidR="00F11071" w:rsidRDefault="00F11071" w:rsidP="00011A1C">
      <w:pPr>
        <w:keepNext/>
        <w:keepLines/>
        <w:jc w:val="both"/>
        <w:rPr>
          <w:rFonts w:ascii="Tahoma" w:hAnsi="Tahoma" w:cs="Tahoma"/>
        </w:rPr>
      </w:pPr>
    </w:p>
    <w:p w14:paraId="1ED7CAB1" w14:textId="77777777" w:rsidR="00F11071" w:rsidRDefault="00F11071" w:rsidP="00011A1C">
      <w:pPr>
        <w:keepNext/>
        <w:keepLines/>
        <w:jc w:val="both"/>
        <w:rPr>
          <w:rFonts w:ascii="Tahoma" w:hAnsi="Tahoma" w:cs="Tahoma"/>
        </w:rPr>
      </w:pPr>
    </w:p>
    <w:p w14:paraId="5787A31E" w14:textId="77777777" w:rsidR="00F11071" w:rsidRDefault="00F11071" w:rsidP="00011A1C">
      <w:pPr>
        <w:keepNext/>
        <w:keepLines/>
        <w:jc w:val="both"/>
        <w:rPr>
          <w:rFonts w:ascii="Tahoma" w:hAnsi="Tahoma" w:cs="Tahoma"/>
        </w:rPr>
      </w:pPr>
    </w:p>
    <w:p w14:paraId="0989A64B" w14:textId="77777777" w:rsidR="00F11071" w:rsidRDefault="00F11071" w:rsidP="00011A1C">
      <w:pPr>
        <w:keepNext/>
        <w:keepLines/>
        <w:jc w:val="both"/>
        <w:rPr>
          <w:rFonts w:ascii="Tahoma" w:hAnsi="Tahoma" w:cs="Tahoma"/>
        </w:rPr>
      </w:pPr>
    </w:p>
    <w:p w14:paraId="00BD5069" w14:textId="77777777" w:rsidR="00F11071" w:rsidRDefault="00F11071" w:rsidP="00011A1C">
      <w:pPr>
        <w:keepNext/>
        <w:keepLines/>
        <w:jc w:val="both"/>
        <w:rPr>
          <w:rFonts w:ascii="Tahoma" w:hAnsi="Tahoma" w:cs="Tahoma"/>
        </w:rPr>
      </w:pPr>
    </w:p>
    <w:p w14:paraId="79C2725B" w14:textId="77777777" w:rsidR="00F11071" w:rsidRDefault="00F11071" w:rsidP="00011A1C">
      <w:pPr>
        <w:keepNext/>
        <w:keepLines/>
        <w:jc w:val="both"/>
        <w:rPr>
          <w:rFonts w:ascii="Tahoma" w:hAnsi="Tahoma" w:cs="Tahoma"/>
        </w:rPr>
      </w:pPr>
    </w:p>
    <w:p w14:paraId="33A9FF54" w14:textId="77777777" w:rsidR="00F11071" w:rsidRDefault="00F11071" w:rsidP="00011A1C">
      <w:pPr>
        <w:keepNext/>
        <w:keepLines/>
        <w:jc w:val="both"/>
        <w:rPr>
          <w:rFonts w:ascii="Tahoma" w:hAnsi="Tahoma" w:cs="Tahoma"/>
        </w:rPr>
      </w:pPr>
    </w:p>
    <w:p w14:paraId="1BB4F8AF" w14:textId="2DED1ADE" w:rsidR="00F11071" w:rsidRDefault="00F11071" w:rsidP="00011A1C">
      <w:pPr>
        <w:keepNext/>
        <w:keepLines/>
        <w:jc w:val="both"/>
        <w:rPr>
          <w:rFonts w:ascii="Tahoma" w:hAnsi="Tahoma" w:cs="Tahoma"/>
        </w:rPr>
      </w:pPr>
    </w:p>
    <w:p w14:paraId="7C2C7596" w14:textId="596F5A34" w:rsidR="00F76D95" w:rsidRDefault="00F76D95" w:rsidP="00011A1C">
      <w:pPr>
        <w:keepNext/>
        <w:keepLines/>
        <w:jc w:val="both"/>
        <w:rPr>
          <w:rFonts w:ascii="Tahoma" w:hAnsi="Tahoma" w:cs="Tahoma"/>
        </w:rPr>
      </w:pPr>
    </w:p>
    <w:p w14:paraId="1FE45276" w14:textId="2EEEE1F5" w:rsidR="00F76D95" w:rsidRDefault="00F76D95" w:rsidP="00011A1C">
      <w:pPr>
        <w:keepNext/>
        <w:keepLines/>
        <w:jc w:val="both"/>
        <w:rPr>
          <w:rFonts w:ascii="Tahoma" w:hAnsi="Tahoma" w:cs="Tahoma"/>
        </w:rPr>
      </w:pPr>
    </w:p>
    <w:p w14:paraId="1D5F2E9A" w14:textId="4CB97B70" w:rsidR="00F76D95" w:rsidRDefault="00F76D95" w:rsidP="00011A1C">
      <w:pPr>
        <w:keepNext/>
        <w:keepLines/>
        <w:jc w:val="both"/>
        <w:rPr>
          <w:rFonts w:ascii="Tahoma" w:hAnsi="Tahoma" w:cs="Tahoma"/>
        </w:rPr>
      </w:pPr>
    </w:p>
    <w:p w14:paraId="02C16743" w14:textId="7F7266B2" w:rsidR="00F76D95" w:rsidRDefault="00F76D95" w:rsidP="00011A1C">
      <w:pPr>
        <w:keepNext/>
        <w:keepLines/>
        <w:jc w:val="both"/>
        <w:rPr>
          <w:rFonts w:ascii="Tahoma" w:hAnsi="Tahoma" w:cs="Tahoma"/>
        </w:rPr>
      </w:pPr>
    </w:p>
    <w:p w14:paraId="62DAA5BC" w14:textId="4E382C3A" w:rsidR="00F76D95" w:rsidRDefault="00F76D95" w:rsidP="00011A1C">
      <w:pPr>
        <w:keepNext/>
        <w:keepLines/>
        <w:jc w:val="both"/>
        <w:rPr>
          <w:rFonts w:ascii="Tahoma" w:hAnsi="Tahoma" w:cs="Tahoma"/>
        </w:rPr>
      </w:pPr>
    </w:p>
    <w:p w14:paraId="5C058230" w14:textId="19399153" w:rsidR="00F76D95" w:rsidRDefault="00F76D95" w:rsidP="00011A1C">
      <w:pPr>
        <w:keepNext/>
        <w:keepLines/>
        <w:jc w:val="both"/>
        <w:rPr>
          <w:rFonts w:ascii="Tahoma" w:hAnsi="Tahoma" w:cs="Tahoma"/>
        </w:rPr>
      </w:pPr>
    </w:p>
    <w:p w14:paraId="5088CFBA" w14:textId="77777777" w:rsidR="00F76D95" w:rsidRDefault="00F76D95" w:rsidP="00011A1C">
      <w:pPr>
        <w:keepNext/>
        <w:keepLines/>
        <w:jc w:val="both"/>
        <w:rPr>
          <w:rFonts w:ascii="Tahoma" w:hAnsi="Tahoma" w:cs="Tahoma"/>
        </w:rPr>
      </w:pPr>
    </w:p>
    <w:p w14:paraId="08B509C6" w14:textId="77777777" w:rsidR="00F11071" w:rsidRDefault="00F11071" w:rsidP="00011A1C">
      <w:pPr>
        <w:keepNext/>
        <w:keepLines/>
        <w:jc w:val="both"/>
        <w:rPr>
          <w:rFonts w:ascii="Tahoma" w:hAnsi="Tahoma" w:cs="Tahoma"/>
        </w:rPr>
      </w:pPr>
    </w:p>
    <w:p w14:paraId="2444AD40" w14:textId="76CB0CEE" w:rsidR="00F11071" w:rsidRDefault="00F11071" w:rsidP="00011A1C">
      <w:pPr>
        <w:keepNext/>
        <w:keepLines/>
        <w:jc w:val="both"/>
        <w:rPr>
          <w:rFonts w:ascii="Tahoma" w:hAnsi="Tahoma" w:cs="Tahoma"/>
        </w:rPr>
      </w:pPr>
    </w:p>
    <w:p w14:paraId="66BBED7D" w14:textId="057073E8" w:rsidR="00F76D95" w:rsidRDefault="00F76D95" w:rsidP="00011A1C">
      <w:pPr>
        <w:keepNext/>
        <w:keepLines/>
        <w:jc w:val="both"/>
        <w:rPr>
          <w:rFonts w:ascii="Tahoma" w:hAnsi="Tahoma" w:cs="Tahoma"/>
        </w:rPr>
      </w:pPr>
    </w:p>
    <w:p w14:paraId="461B4460" w14:textId="667D2096" w:rsidR="00F76D95" w:rsidRDefault="00F76D95" w:rsidP="00011A1C">
      <w:pPr>
        <w:keepNext/>
        <w:keepLines/>
        <w:jc w:val="both"/>
        <w:rPr>
          <w:rFonts w:ascii="Tahoma" w:hAnsi="Tahoma" w:cs="Tahoma"/>
        </w:rPr>
      </w:pPr>
    </w:p>
    <w:p w14:paraId="695814C6" w14:textId="738471D6" w:rsidR="00F76D95" w:rsidRDefault="00F76D95" w:rsidP="00011A1C">
      <w:pPr>
        <w:keepNext/>
        <w:keepLines/>
        <w:jc w:val="both"/>
        <w:rPr>
          <w:rFonts w:ascii="Tahoma" w:hAnsi="Tahoma" w:cs="Tahoma"/>
        </w:rPr>
      </w:pPr>
    </w:p>
    <w:p w14:paraId="3B1001B9" w14:textId="17581CC6" w:rsidR="00F76D95" w:rsidRDefault="00F76D95" w:rsidP="00011A1C">
      <w:pPr>
        <w:keepNext/>
        <w:keepLines/>
        <w:jc w:val="both"/>
        <w:rPr>
          <w:rFonts w:ascii="Tahoma" w:hAnsi="Tahoma" w:cs="Tahoma"/>
        </w:rPr>
      </w:pPr>
    </w:p>
    <w:p w14:paraId="2A549E70" w14:textId="222D8644" w:rsidR="00F76D95" w:rsidRDefault="00F76D95" w:rsidP="00011A1C">
      <w:pPr>
        <w:keepNext/>
        <w:keepLines/>
        <w:jc w:val="both"/>
        <w:rPr>
          <w:rFonts w:ascii="Tahoma" w:hAnsi="Tahoma" w:cs="Tahoma"/>
        </w:rPr>
      </w:pPr>
    </w:p>
    <w:p w14:paraId="4784A06A" w14:textId="339AB9D1" w:rsidR="00F76D95" w:rsidRDefault="00F76D95" w:rsidP="00011A1C">
      <w:pPr>
        <w:keepNext/>
        <w:keepLines/>
        <w:jc w:val="both"/>
        <w:rPr>
          <w:rFonts w:ascii="Tahoma" w:hAnsi="Tahoma" w:cs="Tahoma"/>
        </w:rPr>
      </w:pPr>
    </w:p>
    <w:p w14:paraId="51D74C15" w14:textId="47C85848" w:rsidR="00F76D95" w:rsidRDefault="00F76D95" w:rsidP="00011A1C">
      <w:pPr>
        <w:keepNext/>
        <w:keepLines/>
        <w:jc w:val="both"/>
        <w:rPr>
          <w:rFonts w:ascii="Tahoma" w:hAnsi="Tahoma" w:cs="Tahoma"/>
        </w:rPr>
      </w:pPr>
    </w:p>
    <w:p w14:paraId="6BEF90C1" w14:textId="1B25701E" w:rsidR="00F76D95" w:rsidRDefault="00F76D95" w:rsidP="00011A1C">
      <w:pPr>
        <w:keepNext/>
        <w:keepLines/>
        <w:jc w:val="both"/>
        <w:rPr>
          <w:rFonts w:ascii="Tahoma" w:hAnsi="Tahoma" w:cs="Tahoma"/>
        </w:rPr>
      </w:pPr>
    </w:p>
    <w:p w14:paraId="064ADCFC" w14:textId="112302D5" w:rsidR="00F76D95" w:rsidRDefault="00F76D95" w:rsidP="00011A1C">
      <w:pPr>
        <w:keepNext/>
        <w:keepLines/>
        <w:jc w:val="both"/>
        <w:rPr>
          <w:rFonts w:ascii="Tahoma" w:hAnsi="Tahoma" w:cs="Tahoma"/>
        </w:rPr>
      </w:pPr>
    </w:p>
    <w:p w14:paraId="073061C7" w14:textId="20A46BE7" w:rsidR="00F76D95" w:rsidRDefault="00F76D95" w:rsidP="00011A1C">
      <w:pPr>
        <w:keepNext/>
        <w:keepLines/>
        <w:jc w:val="both"/>
        <w:rPr>
          <w:rFonts w:ascii="Tahoma" w:hAnsi="Tahoma" w:cs="Tahoma"/>
        </w:rPr>
      </w:pPr>
    </w:p>
    <w:p w14:paraId="5ECC344A" w14:textId="525A85A5" w:rsidR="00F76D95" w:rsidRDefault="00F76D95" w:rsidP="00011A1C">
      <w:pPr>
        <w:keepNext/>
        <w:keepLines/>
        <w:jc w:val="both"/>
        <w:rPr>
          <w:rFonts w:ascii="Tahoma" w:hAnsi="Tahoma" w:cs="Tahoma"/>
        </w:rPr>
      </w:pPr>
    </w:p>
    <w:p w14:paraId="75C5E59A" w14:textId="2134D256" w:rsidR="00F76D95" w:rsidRDefault="00F76D95" w:rsidP="00011A1C">
      <w:pPr>
        <w:keepNext/>
        <w:keepLines/>
        <w:jc w:val="both"/>
        <w:rPr>
          <w:rFonts w:ascii="Tahoma" w:hAnsi="Tahoma" w:cs="Tahoma"/>
        </w:rPr>
      </w:pPr>
    </w:p>
    <w:p w14:paraId="0275F8D9" w14:textId="72C05336" w:rsidR="00F76D95" w:rsidRDefault="00F76D95" w:rsidP="00011A1C">
      <w:pPr>
        <w:keepNext/>
        <w:keepLines/>
        <w:jc w:val="both"/>
        <w:rPr>
          <w:rFonts w:ascii="Tahoma" w:hAnsi="Tahoma" w:cs="Tahoma"/>
        </w:rPr>
      </w:pPr>
    </w:p>
    <w:p w14:paraId="57452112" w14:textId="4E04222C" w:rsidR="00F76D95" w:rsidRDefault="00F76D95" w:rsidP="00011A1C">
      <w:pPr>
        <w:keepNext/>
        <w:keepLines/>
        <w:jc w:val="both"/>
        <w:rPr>
          <w:rFonts w:ascii="Tahoma" w:hAnsi="Tahoma" w:cs="Tahoma"/>
        </w:rPr>
      </w:pPr>
    </w:p>
    <w:p w14:paraId="0F9FD438" w14:textId="78DAEF0B" w:rsidR="00F76D95" w:rsidRDefault="00F76D95" w:rsidP="00011A1C">
      <w:pPr>
        <w:keepNext/>
        <w:keepLines/>
        <w:jc w:val="both"/>
        <w:rPr>
          <w:rFonts w:ascii="Tahoma" w:hAnsi="Tahoma" w:cs="Tahoma"/>
        </w:rPr>
      </w:pPr>
    </w:p>
    <w:p w14:paraId="02116EB6" w14:textId="0BA323F6" w:rsidR="00F76D95" w:rsidRDefault="00F76D95" w:rsidP="00011A1C">
      <w:pPr>
        <w:keepNext/>
        <w:keepLines/>
        <w:jc w:val="both"/>
        <w:rPr>
          <w:rFonts w:ascii="Tahoma" w:hAnsi="Tahoma" w:cs="Tahoma"/>
        </w:rPr>
      </w:pPr>
    </w:p>
    <w:p w14:paraId="0CA743BA" w14:textId="0BD3B81F" w:rsidR="00F76D95" w:rsidRDefault="00F76D95" w:rsidP="00011A1C">
      <w:pPr>
        <w:keepNext/>
        <w:keepLines/>
        <w:jc w:val="both"/>
        <w:rPr>
          <w:rFonts w:ascii="Tahoma" w:hAnsi="Tahoma" w:cs="Tahoma"/>
        </w:rPr>
      </w:pPr>
    </w:p>
    <w:p w14:paraId="544B43EB" w14:textId="227BC807" w:rsidR="00F76D95" w:rsidRDefault="00F76D95" w:rsidP="00011A1C">
      <w:pPr>
        <w:keepNext/>
        <w:keepLines/>
        <w:jc w:val="both"/>
        <w:rPr>
          <w:rFonts w:ascii="Tahoma" w:hAnsi="Tahoma" w:cs="Tahoma"/>
        </w:rPr>
      </w:pPr>
    </w:p>
    <w:p w14:paraId="01B58240" w14:textId="56C88676" w:rsidR="00F76D95" w:rsidRDefault="00F76D95" w:rsidP="00011A1C">
      <w:pPr>
        <w:keepNext/>
        <w:keepLines/>
        <w:jc w:val="both"/>
        <w:rPr>
          <w:rFonts w:ascii="Tahoma" w:hAnsi="Tahoma" w:cs="Tahoma"/>
        </w:rPr>
      </w:pPr>
    </w:p>
    <w:p w14:paraId="65DB4338" w14:textId="04390BD2" w:rsidR="00F76D95" w:rsidRDefault="00F76D95" w:rsidP="00011A1C">
      <w:pPr>
        <w:keepNext/>
        <w:keepLines/>
        <w:jc w:val="both"/>
        <w:rPr>
          <w:rFonts w:ascii="Tahoma" w:hAnsi="Tahoma" w:cs="Tahoma"/>
        </w:rPr>
      </w:pPr>
    </w:p>
    <w:p w14:paraId="1B8733C2" w14:textId="620DD94E" w:rsidR="00F76D95" w:rsidRDefault="00F76D95" w:rsidP="00011A1C">
      <w:pPr>
        <w:keepNext/>
        <w:keepLines/>
        <w:jc w:val="both"/>
        <w:rPr>
          <w:rFonts w:ascii="Tahoma" w:hAnsi="Tahoma" w:cs="Tahoma"/>
        </w:rPr>
      </w:pPr>
    </w:p>
    <w:p w14:paraId="485667CB" w14:textId="66BD2BE7" w:rsidR="00F76D95" w:rsidRDefault="00F76D95" w:rsidP="00011A1C">
      <w:pPr>
        <w:keepNext/>
        <w:keepLines/>
        <w:jc w:val="both"/>
        <w:rPr>
          <w:rFonts w:ascii="Tahoma" w:hAnsi="Tahoma" w:cs="Tahoma"/>
        </w:rPr>
      </w:pPr>
    </w:p>
    <w:p w14:paraId="024A3568" w14:textId="769DC9A9" w:rsidR="00F76D95" w:rsidRDefault="00F76D95" w:rsidP="00011A1C">
      <w:pPr>
        <w:keepNext/>
        <w:keepLines/>
        <w:jc w:val="both"/>
        <w:rPr>
          <w:rFonts w:ascii="Tahoma" w:hAnsi="Tahoma" w:cs="Tahoma"/>
        </w:rPr>
      </w:pPr>
    </w:p>
    <w:p w14:paraId="1E4E5ED1" w14:textId="0C5BB6A0" w:rsidR="00F76D95" w:rsidRDefault="00F76D95" w:rsidP="00011A1C">
      <w:pPr>
        <w:keepNext/>
        <w:keepLines/>
        <w:jc w:val="both"/>
        <w:rPr>
          <w:rFonts w:ascii="Tahoma" w:hAnsi="Tahoma" w:cs="Tahoma"/>
        </w:rPr>
      </w:pPr>
    </w:p>
    <w:p w14:paraId="3579D1D2" w14:textId="46763BCF" w:rsidR="00F76D95" w:rsidRDefault="00F76D95" w:rsidP="00011A1C">
      <w:pPr>
        <w:keepNext/>
        <w:keepLines/>
        <w:jc w:val="both"/>
        <w:rPr>
          <w:rFonts w:ascii="Tahoma" w:hAnsi="Tahoma" w:cs="Tahoma"/>
        </w:rPr>
      </w:pPr>
    </w:p>
    <w:p w14:paraId="40E1571B" w14:textId="1CA5ADDA" w:rsidR="00F76D95" w:rsidRDefault="00F76D95" w:rsidP="00011A1C">
      <w:pPr>
        <w:keepNext/>
        <w:keepLines/>
        <w:jc w:val="both"/>
        <w:rPr>
          <w:rFonts w:ascii="Tahoma" w:hAnsi="Tahoma" w:cs="Tahoma"/>
        </w:rPr>
      </w:pPr>
    </w:p>
    <w:p w14:paraId="1B0B3D38" w14:textId="26C09036" w:rsidR="00F76D95" w:rsidRDefault="00F76D95" w:rsidP="00011A1C">
      <w:pPr>
        <w:keepNext/>
        <w:keepLines/>
        <w:jc w:val="both"/>
        <w:rPr>
          <w:rFonts w:ascii="Tahoma" w:hAnsi="Tahoma" w:cs="Tahoma"/>
        </w:rPr>
      </w:pPr>
    </w:p>
    <w:p w14:paraId="44692AE7" w14:textId="77777777" w:rsidR="00F76D95" w:rsidRDefault="00F76D95" w:rsidP="00011A1C">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912"/>
        <w:gridCol w:w="363"/>
      </w:tblGrid>
      <w:tr w:rsidR="00AF5910" w:rsidRPr="00C8579C" w14:paraId="0872F122" w14:textId="77777777" w:rsidTr="001212A2">
        <w:tc>
          <w:tcPr>
            <w:tcW w:w="7867" w:type="dxa"/>
            <w:tcBorders>
              <w:top w:val="single" w:sz="4" w:space="0" w:color="auto"/>
              <w:bottom w:val="single" w:sz="4" w:space="0" w:color="auto"/>
            </w:tcBorders>
          </w:tcPr>
          <w:p w14:paraId="12DAA9A3" w14:textId="77777777" w:rsidR="00AF5910" w:rsidRPr="00C8579C" w:rsidRDefault="00AF5910" w:rsidP="00011A1C">
            <w:pPr>
              <w:keepNext/>
              <w:keepLines/>
              <w:rPr>
                <w:rFonts w:ascii="Tahoma" w:hAnsi="Tahoma" w:cs="Tahoma"/>
              </w:rPr>
            </w:pPr>
            <w:r>
              <w:rPr>
                <w:rFonts w:ascii="Tahoma" w:hAnsi="Tahoma" w:cs="Tahoma"/>
              </w:rPr>
              <w:lastRenderedPageBreak/>
              <w:t>STROKOVNA SPOSOBNOST</w:t>
            </w:r>
          </w:p>
        </w:tc>
        <w:tc>
          <w:tcPr>
            <w:tcW w:w="912" w:type="dxa"/>
            <w:tcBorders>
              <w:top w:val="single" w:sz="4" w:space="0" w:color="auto"/>
              <w:bottom w:val="single" w:sz="4" w:space="0" w:color="auto"/>
              <w:right w:val="nil"/>
            </w:tcBorders>
          </w:tcPr>
          <w:p w14:paraId="69AA8504" w14:textId="77777777" w:rsidR="00AF5910" w:rsidRPr="00C8579C" w:rsidRDefault="00AF5910" w:rsidP="00011A1C">
            <w:pPr>
              <w:keepNext/>
              <w:keepLines/>
              <w:jc w:val="right"/>
              <w:rPr>
                <w:rFonts w:ascii="Tahoma" w:hAnsi="Tahoma" w:cs="Tahoma"/>
                <w:b/>
              </w:rPr>
            </w:pPr>
            <w:r w:rsidRPr="00C8579C">
              <w:rPr>
                <w:rFonts w:ascii="Tahoma" w:hAnsi="Tahoma" w:cs="Tahoma"/>
                <w:b/>
                <w:i/>
              </w:rPr>
              <w:t xml:space="preserve">Priloga </w:t>
            </w:r>
          </w:p>
        </w:tc>
        <w:tc>
          <w:tcPr>
            <w:tcW w:w="363" w:type="dxa"/>
            <w:tcBorders>
              <w:top w:val="single" w:sz="4" w:space="0" w:color="auto"/>
              <w:left w:val="nil"/>
              <w:bottom w:val="single" w:sz="4" w:space="0" w:color="auto"/>
            </w:tcBorders>
          </w:tcPr>
          <w:p w14:paraId="4DBDE124" w14:textId="77777777" w:rsidR="00AF5910" w:rsidRPr="00C8579C" w:rsidRDefault="00AF5910" w:rsidP="00011A1C">
            <w:pPr>
              <w:keepNext/>
              <w:keepLines/>
              <w:rPr>
                <w:rFonts w:ascii="Tahoma" w:hAnsi="Tahoma" w:cs="Tahoma"/>
                <w:b/>
                <w:i/>
              </w:rPr>
            </w:pPr>
            <w:r>
              <w:rPr>
                <w:rFonts w:ascii="Tahoma" w:hAnsi="Tahoma" w:cs="Tahoma"/>
                <w:b/>
                <w:i/>
              </w:rPr>
              <w:t>6</w:t>
            </w:r>
          </w:p>
        </w:tc>
      </w:tr>
    </w:tbl>
    <w:p w14:paraId="3C994AAB" w14:textId="77777777" w:rsidR="00AF5910" w:rsidRPr="00C8579C" w:rsidRDefault="00AF5910" w:rsidP="00011A1C">
      <w:pPr>
        <w:keepNext/>
        <w:keepLines/>
        <w:jc w:val="both"/>
        <w:rPr>
          <w:rFonts w:ascii="Tahoma" w:hAnsi="Tahoma" w:cs="Tahoma"/>
          <w:bCs/>
          <w:i/>
          <w:noProof/>
          <w:sz w:val="18"/>
          <w:szCs w:val="18"/>
        </w:rPr>
      </w:pPr>
    </w:p>
    <w:p w14:paraId="20FFA1FE" w14:textId="625F031D" w:rsidR="00476C22" w:rsidRPr="00F76D95" w:rsidRDefault="00DD0752" w:rsidP="00011A1C">
      <w:pPr>
        <w:keepNext/>
        <w:keepLines/>
        <w:jc w:val="both"/>
        <w:rPr>
          <w:rFonts w:ascii="Tahoma" w:hAnsi="Tahoma" w:cs="Tahoma"/>
        </w:rPr>
      </w:pPr>
      <w:r>
        <w:rPr>
          <w:rFonts w:ascii="Tahoma" w:hAnsi="Tahoma" w:cs="Tahoma"/>
          <w:b/>
        </w:rPr>
        <w:t>VKS-227/22</w:t>
      </w:r>
      <w:r w:rsidR="00D504E5" w:rsidRPr="00C8579C">
        <w:rPr>
          <w:rFonts w:ascii="Tahoma" w:hAnsi="Tahoma" w:cs="Tahoma"/>
          <w:b/>
        </w:rPr>
        <w:t xml:space="preserve"> – </w:t>
      </w:r>
      <w:r w:rsidRPr="00DD0752">
        <w:rPr>
          <w:rFonts w:ascii="Tahoma" w:hAnsi="Tahoma" w:cs="Tahoma"/>
          <w:b/>
        </w:rPr>
        <w:t>Dobava rezervnih delov, preventivno vzdrževanje in servisiranje požarne zaščite in tehničnega varovanja na lokaciji RCERO</w:t>
      </w:r>
    </w:p>
    <w:p w14:paraId="09F6616C" w14:textId="77777777" w:rsidR="00476C22" w:rsidRPr="00C8579C" w:rsidRDefault="00476C22" w:rsidP="00011A1C">
      <w:pPr>
        <w:keepNext/>
        <w:keepLines/>
        <w:jc w:val="both"/>
        <w:rPr>
          <w:rFonts w:ascii="Tahoma" w:hAnsi="Tahoma" w:cs="Tahoma"/>
          <w:bCs/>
          <w:i/>
          <w:noProof/>
          <w:sz w:val="18"/>
          <w:szCs w:val="18"/>
        </w:rPr>
      </w:pPr>
    </w:p>
    <w:p w14:paraId="70EB4729" w14:textId="77777777" w:rsidR="00F76D95" w:rsidRDefault="00F76D95" w:rsidP="00F76D95">
      <w:pPr>
        <w:keepNext/>
        <w:keepLines/>
        <w:jc w:val="both"/>
        <w:rPr>
          <w:rFonts w:ascii="Tahoma" w:hAnsi="Tahoma" w:cs="Tahoma"/>
        </w:rPr>
      </w:pPr>
      <w:r>
        <w:rPr>
          <w:rFonts w:ascii="Tahoma" w:hAnsi="Tahoma" w:cs="Tahoma"/>
        </w:rPr>
        <w:t>Seznam kadra, ki bo odgovorno za izvedbo storitev.</w:t>
      </w:r>
    </w:p>
    <w:p w14:paraId="0D15EF80" w14:textId="77777777" w:rsidR="00F76D95" w:rsidRDefault="00F76D95" w:rsidP="00F76D95">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5"/>
        <w:gridCol w:w="1650"/>
        <w:gridCol w:w="1377"/>
        <w:gridCol w:w="1193"/>
        <w:gridCol w:w="857"/>
        <w:gridCol w:w="1826"/>
        <w:gridCol w:w="1985"/>
      </w:tblGrid>
      <w:tr w:rsidR="0076645A" w:rsidRPr="003B0048" w14:paraId="39E6320F" w14:textId="77777777" w:rsidTr="00C015E0">
        <w:tc>
          <w:tcPr>
            <w:tcW w:w="605" w:type="dxa"/>
            <w:shd w:val="clear" w:color="auto" w:fill="auto"/>
          </w:tcPr>
          <w:p w14:paraId="1D91C1DE" w14:textId="77777777" w:rsidR="00762978" w:rsidRPr="003B0048" w:rsidRDefault="00762978" w:rsidP="00D177C9">
            <w:pPr>
              <w:keepNext/>
              <w:keepLines/>
              <w:jc w:val="both"/>
              <w:rPr>
                <w:rFonts w:ascii="Tahoma" w:hAnsi="Tahoma" w:cs="Tahoma"/>
                <w:sz w:val="18"/>
                <w:szCs w:val="18"/>
              </w:rPr>
            </w:pPr>
            <w:proofErr w:type="spellStart"/>
            <w:r w:rsidRPr="003B0048">
              <w:rPr>
                <w:rFonts w:ascii="Tahoma" w:hAnsi="Tahoma" w:cs="Tahoma"/>
                <w:sz w:val="18"/>
                <w:szCs w:val="18"/>
              </w:rPr>
              <w:t>Zap</w:t>
            </w:r>
            <w:proofErr w:type="spellEnd"/>
            <w:r w:rsidRPr="003B0048">
              <w:rPr>
                <w:rFonts w:ascii="Tahoma" w:hAnsi="Tahoma" w:cs="Tahoma"/>
                <w:sz w:val="18"/>
                <w:szCs w:val="18"/>
              </w:rPr>
              <w:t>. št.</w:t>
            </w:r>
          </w:p>
        </w:tc>
        <w:tc>
          <w:tcPr>
            <w:tcW w:w="1650" w:type="dxa"/>
            <w:shd w:val="clear" w:color="auto" w:fill="auto"/>
          </w:tcPr>
          <w:p w14:paraId="7BC7163F" w14:textId="77777777" w:rsidR="00762978" w:rsidRPr="003B0048" w:rsidRDefault="00762978" w:rsidP="00D177C9">
            <w:pPr>
              <w:keepNext/>
              <w:keepLines/>
              <w:jc w:val="both"/>
              <w:rPr>
                <w:rFonts w:ascii="Tahoma" w:hAnsi="Tahoma" w:cs="Tahoma"/>
                <w:sz w:val="18"/>
                <w:szCs w:val="18"/>
              </w:rPr>
            </w:pPr>
            <w:r w:rsidRPr="003B0048">
              <w:rPr>
                <w:rFonts w:ascii="Tahoma" w:hAnsi="Tahoma" w:cs="Tahoma"/>
                <w:sz w:val="18"/>
                <w:szCs w:val="18"/>
              </w:rPr>
              <w:t>Ime in priimek</w:t>
            </w:r>
          </w:p>
        </w:tc>
        <w:tc>
          <w:tcPr>
            <w:tcW w:w="1377" w:type="dxa"/>
            <w:shd w:val="clear" w:color="auto" w:fill="auto"/>
          </w:tcPr>
          <w:p w14:paraId="1FAD5C5C" w14:textId="77777777" w:rsidR="00762978" w:rsidRPr="003B0048" w:rsidRDefault="00762978" w:rsidP="00D177C9">
            <w:pPr>
              <w:keepNext/>
              <w:keepLines/>
              <w:jc w:val="both"/>
              <w:rPr>
                <w:rFonts w:ascii="Tahoma" w:hAnsi="Tahoma" w:cs="Tahoma"/>
                <w:sz w:val="18"/>
                <w:szCs w:val="18"/>
              </w:rPr>
            </w:pPr>
            <w:r w:rsidRPr="003B0048">
              <w:rPr>
                <w:rFonts w:ascii="Tahoma" w:hAnsi="Tahoma" w:cs="Tahoma"/>
                <w:sz w:val="18"/>
                <w:szCs w:val="18"/>
              </w:rPr>
              <w:t xml:space="preserve">Delodajalec </w:t>
            </w:r>
          </w:p>
        </w:tc>
        <w:tc>
          <w:tcPr>
            <w:tcW w:w="1193" w:type="dxa"/>
            <w:shd w:val="clear" w:color="auto" w:fill="auto"/>
          </w:tcPr>
          <w:p w14:paraId="58BCF76F" w14:textId="77777777" w:rsidR="00762978" w:rsidRPr="003B0048" w:rsidRDefault="00762978" w:rsidP="00D177C9">
            <w:pPr>
              <w:keepNext/>
              <w:keepLines/>
              <w:jc w:val="both"/>
              <w:rPr>
                <w:rFonts w:ascii="Tahoma" w:hAnsi="Tahoma" w:cs="Tahoma"/>
                <w:sz w:val="18"/>
                <w:szCs w:val="18"/>
              </w:rPr>
            </w:pPr>
            <w:r w:rsidRPr="003B0048">
              <w:rPr>
                <w:rFonts w:ascii="Tahoma" w:hAnsi="Tahoma" w:cs="Tahoma"/>
                <w:sz w:val="18"/>
                <w:szCs w:val="18"/>
              </w:rPr>
              <w:t>Delovno mesto</w:t>
            </w:r>
          </w:p>
        </w:tc>
        <w:tc>
          <w:tcPr>
            <w:tcW w:w="857" w:type="dxa"/>
            <w:shd w:val="clear" w:color="auto" w:fill="auto"/>
          </w:tcPr>
          <w:p w14:paraId="646D3823" w14:textId="77777777" w:rsidR="00762978" w:rsidRPr="003B0048" w:rsidRDefault="00762978" w:rsidP="00D177C9">
            <w:pPr>
              <w:keepNext/>
              <w:keepLines/>
              <w:jc w:val="both"/>
              <w:rPr>
                <w:rFonts w:ascii="Tahoma" w:hAnsi="Tahoma" w:cs="Tahoma"/>
                <w:sz w:val="18"/>
                <w:szCs w:val="18"/>
              </w:rPr>
            </w:pPr>
            <w:r w:rsidRPr="003B0048">
              <w:rPr>
                <w:rFonts w:ascii="Tahoma" w:hAnsi="Tahoma" w:cs="Tahoma"/>
                <w:sz w:val="18"/>
                <w:szCs w:val="18"/>
              </w:rPr>
              <w:t>Delovna doba [let]</w:t>
            </w:r>
          </w:p>
        </w:tc>
        <w:tc>
          <w:tcPr>
            <w:tcW w:w="1826" w:type="dxa"/>
          </w:tcPr>
          <w:p w14:paraId="71606A2B" w14:textId="278C6E15" w:rsidR="00762978" w:rsidRPr="003B0048" w:rsidRDefault="00762978" w:rsidP="000B060D">
            <w:pPr>
              <w:keepNext/>
              <w:keepLines/>
              <w:jc w:val="both"/>
              <w:rPr>
                <w:rFonts w:ascii="Tahoma" w:hAnsi="Tahoma" w:cs="Tahoma"/>
                <w:sz w:val="18"/>
                <w:szCs w:val="18"/>
              </w:rPr>
            </w:pPr>
            <w:r>
              <w:rPr>
                <w:rFonts w:ascii="Tahoma" w:hAnsi="Tahoma" w:cs="Tahoma"/>
                <w:sz w:val="18"/>
                <w:szCs w:val="18"/>
              </w:rPr>
              <w:t>Usposobljen za sitem</w:t>
            </w:r>
            <w:r w:rsidR="0076645A">
              <w:rPr>
                <w:rFonts w:ascii="Tahoma" w:hAnsi="Tahoma" w:cs="Tahoma"/>
                <w:sz w:val="18"/>
                <w:szCs w:val="18"/>
              </w:rPr>
              <w:t xml:space="preserve"> (APJ Siemens</w:t>
            </w:r>
            <w:r w:rsidR="00366DC4">
              <w:rPr>
                <w:rFonts w:ascii="Tahoma" w:hAnsi="Tahoma" w:cs="Tahoma"/>
                <w:sz w:val="18"/>
                <w:szCs w:val="18"/>
              </w:rPr>
              <w:t xml:space="preserve"> </w:t>
            </w:r>
            <w:r w:rsidR="0076645A">
              <w:rPr>
                <w:rFonts w:ascii="Tahoma" w:hAnsi="Tahoma" w:cs="Tahoma"/>
                <w:sz w:val="18"/>
                <w:szCs w:val="18"/>
              </w:rPr>
              <w:t xml:space="preserve"> vlom, </w:t>
            </w:r>
            <w:proofErr w:type="spellStart"/>
            <w:r w:rsidR="0076645A">
              <w:rPr>
                <w:rFonts w:ascii="Tahoma" w:hAnsi="Tahoma" w:cs="Tahoma"/>
                <w:sz w:val="18"/>
                <w:szCs w:val="18"/>
              </w:rPr>
              <w:t>Mirasys</w:t>
            </w:r>
            <w:proofErr w:type="spellEnd"/>
            <w:r w:rsidR="0076645A">
              <w:rPr>
                <w:rFonts w:ascii="Tahoma" w:hAnsi="Tahoma" w:cs="Tahoma"/>
                <w:sz w:val="18"/>
                <w:szCs w:val="18"/>
              </w:rPr>
              <w:t>, Geze, MM800/</w:t>
            </w:r>
            <w:proofErr w:type="spellStart"/>
            <w:r w:rsidR="0076645A">
              <w:rPr>
                <w:rFonts w:ascii="Tahoma" w:hAnsi="Tahoma" w:cs="Tahoma"/>
                <w:sz w:val="18"/>
                <w:szCs w:val="18"/>
              </w:rPr>
              <w:t>Desigo</w:t>
            </w:r>
            <w:proofErr w:type="spellEnd"/>
            <w:r w:rsidR="00366DC4">
              <w:rPr>
                <w:rFonts w:ascii="Tahoma" w:hAnsi="Tahoma" w:cs="Tahoma"/>
                <w:sz w:val="18"/>
                <w:szCs w:val="18"/>
              </w:rPr>
              <w:t xml:space="preserve"> CC</w:t>
            </w:r>
            <w:r w:rsidR="0076645A">
              <w:rPr>
                <w:rFonts w:ascii="Tahoma" w:hAnsi="Tahoma" w:cs="Tahoma"/>
                <w:sz w:val="18"/>
                <w:szCs w:val="18"/>
              </w:rPr>
              <w:t xml:space="preserve">) </w:t>
            </w:r>
          </w:p>
        </w:tc>
        <w:tc>
          <w:tcPr>
            <w:tcW w:w="1985" w:type="dxa"/>
            <w:shd w:val="clear" w:color="auto" w:fill="auto"/>
          </w:tcPr>
          <w:p w14:paraId="72205EFC" w14:textId="71B2BF43" w:rsidR="00762978" w:rsidRPr="003B0048" w:rsidRDefault="00762978" w:rsidP="00F76D95">
            <w:pPr>
              <w:keepNext/>
              <w:keepLines/>
              <w:jc w:val="both"/>
              <w:rPr>
                <w:rFonts w:ascii="Tahoma" w:hAnsi="Tahoma" w:cs="Tahoma"/>
                <w:sz w:val="18"/>
                <w:szCs w:val="18"/>
              </w:rPr>
            </w:pPr>
            <w:r w:rsidRPr="003B0048">
              <w:rPr>
                <w:rFonts w:ascii="Tahoma" w:hAnsi="Tahoma" w:cs="Tahoma"/>
                <w:sz w:val="18"/>
                <w:szCs w:val="18"/>
              </w:rPr>
              <w:t xml:space="preserve">Izkušnje na sistemih aktivne požarne zaščite in /ali tehničnega varovanja  </w:t>
            </w:r>
          </w:p>
          <w:p w14:paraId="65383F6D" w14:textId="5EE8EFF7" w:rsidR="00762978" w:rsidRPr="003B0048" w:rsidRDefault="00762978" w:rsidP="00F76D95">
            <w:pPr>
              <w:keepNext/>
              <w:keepLines/>
              <w:jc w:val="both"/>
              <w:rPr>
                <w:rFonts w:ascii="Tahoma" w:hAnsi="Tahoma" w:cs="Tahoma"/>
                <w:sz w:val="18"/>
                <w:szCs w:val="18"/>
              </w:rPr>
            </w:pPr>
            <w:r w:rsidRPr="003B0048">
              <w:rPr>
                <w:rFonts w:ascii="Tahoma" w:hAnsi="Tahoma" w:cs="Tahoma"/>
                <w:sz w:val="18"/>
                <w:szCs w:val="18"/>
              </w:rPr>
              <w:t>[let]</w:t>
            </w:r>
          </w:p>
        </w:tc>
      </w:tr>
      <w:tr w:rsidR="0076645A" w:rsidRPr="003B0048" w14:paraId="7D574E24" w14:textId="77777777" w:rsidTr="00C015E0">
        <w:tc>
          <w:tcPr>
            <w:tcW w:w="605" w:type="dxa"/>
            <w:shd w:val="clear" w:color="auto" w:fill="auto"/>
          </w:tcPr>
          <w:p w14:paraId="4F1B2DC9" w14:textId="77777777" w:rsidR="00762978" w:rsidRPr="003B0048" w:rsidRDefault="00762978" w:rsidP="00D177C9">
            <w:pPr>
              <w:keepNext/>
              <w:keepLines/>
              <w:spacing w:line="360" w:lineRule="auto"/>
              <w:jc w:val="both"/>
              <w:rPr>
                <w:rFonts w:ascii="Tahoma" w:hAnsi="Tahoma" w:cs="Tahoma"/>
              </w:rPr>
            </w:pPr>
          </w:p>
        </w:tc>
        <w:tc>
          <w:tcPr>
            <w:tcW w:w="1650" w:type="dxa"/>
            <w:shd w:val="clear" w:color="auto" w:fill="auto"/>
          </w:tcPr>
          <w:p w14:paraId="60B844AB" w14:textId="77777777" w:rsidR="00762978" w:rsidRPr="003B0048" w:rsidRDefault="00762978" w:rsidP="00D177C9">
            <w:pPr>
              <w:keepNext/>
              <w:keepLines/>
              <w:spacing w:line="360" w:lineRule="auto"/>
              <w:jc w:val="both"/>
              <w:rPr>
                <w:rFonts w:ascii="Tahoma" w:hAnsi="Tahoma" w:cs="Tahoma"/>
              </w:rPr>
            </w:pPr>
          </w:p>
        </w:tc>
        <w:tc>
          <w:tcPr>
            <w:tcW w:w="1377" w:type="dxa"/>
            <w:shd w:val="clear" w:color="auto" w:fill="auto"/>
          </w:tcPr>
          <w:p w14:paraId="182F4D5C" w14:textId="77777777" w:rsidR="00762978" w:rsidRPr="003B0048" w:rsidRDefault="00762978" w:rsidP="00D177C9">
            <w:pPr>
              <w:keepNext/>
              <w:keepLines/>
              <w:spacing w:line="360" w:lineRule="auto"/>
              <w:jc w:val="both"/>
              <w:rPr>
                <w:rFonts w:ascii="Tahoma" w:hAnsi="Tahoma" w:cs="Tahoma"/>
              </w:rPr>
            </w:pPr>
          </w:p>
        </w:tc>
        <w:tc>
          <w:tcPr>
            <w:tcW w:w="1193" w:type="dxa"/>
            <w:shd w:val="clear" w:color="auto" w:fill="auto"/>
          </w:tcPr>
          <w:p w14:paraId="69B771D9" w14:textId="77777777" w:rsidR="00762978" w:rsidRPr="003B0048" w:rsidRDefault="00762978" w:rsidP="00D177C9">
            <w:pPr>
              <w:keepNext/>
              <w:keepLines/>
              <w:spacing w:line="360" w:lineRule="auto"/>
              <w:jc w:val="both"/>
              <w:rPr>
                <w:rFonts w:ascii="Tahoma" w:hAnsi="Tahoma" w:cs="Tahoma"/>
              </w:rPr>
            </w:pPr>
          </w:p>
        </w:tc>
        <w:tc>
          <w:tcPr>
            <w:tcW w:w="857" w:type="dxa"/>
            <w:shd w:val="clear" w:color="auto" w:fill="auto"/>
          </w:tcPr>
          <w:p w14:paraId="3D979136" w14:textId="77777777" w:rsidR="00762978" w:rsidRPr="003B0048" w:rsidRDefault="00762978" w:rsidP="00D177C9">
            <w:pPr>
              <w:keepNext/>
              <w:keepLines/>
              <w:spacing w:line="360" w:lineRule="auto"/>
              <w:jc w:val="both"/>
              <w:rPr>
                <w:rFonts w:ascii="Tahoma" w:hAnsi="Tahoma" w:cs="Tahoma"/>
              </w:rPr>
            </w:pPr>
          </w:p>
        </w:tc>
        <w:tc>
          <w:tcPr>
            <w:tcW w:w="1826" w:type="dxa"/>
          </w:tcPr>
          <w:p w14:paraId="1AC450C0" w14:textId="77777777" w:rsidR="00762978" w:rsidRPr="003B0048" w:rsidRDefault="00762978" w:rsidP="00D177C9">
            <w:pPr>
              <w:keepNext/>
              <w:keepLines/>
              <w:spacing w:line="360" w:lineRule="auto"/>
              <w:jc w:val="both"/>
              <w:rPr>
                <w:rFonts w:ascii="Tahoma" w:hAnsi="Tahoma" w:cs="Tahoma"/>
              </w:rPr>
            </w:pPr>
          </w:p>
        </w:tc>
        <w:tc>
          <w:tcPr>
            <w:tcW w:w="1985" w:type="dxa"/>
            <w:shd w:val="clear" w:color="auto" w:fill="auto"/>
          </w:tcPr>
          <w:p w14:paraId="7AAA965C" w14:textId="1AD5E524" w:rsidR="00762978" w:rsidRPr="003B0048" w:rsidRDefault="00762978" w:rsidP="00D177C9">
            <w:pPr>
              <w:keepNext/>
              <w:keepLines/>
              <w:spacing w:line="360" w:lineRule="auto"/>
              <w:jc w:val="both"/>
              <w:rPr>
                <w:rFonts w:ascii="Tahoma" w:hAnsi="Tahoma" w:cs="Tahoma"/>
              </w:rPr>
            </w:pPr>
          </w:p>
        </w:tc>
      </w:tr>
      <w:tr w:rsidR="0076645A" w:rsidRPr="003B0048" w14:paraId="305D5EF3" w14:textId="77777777" w:rsidTr="00C015E0">
        <w:tc>
          <w:tcPr>
            <w:tcW w:w="605" w:type="dxa"/>
            <w:shd w:val="clear" w:color="auto" w:fill="auto"/>
          </w:tcPr>
          <w:p w14:paraId="195DABB3" w14:textId="77777777" w:rsidR="00762978" w:rsidRPr="003B0048" w:rsidRDefault="00762978" w:rsidP="00D177C9">
            <w:pPr>
              <w:keepNext/>
              <w:keepLines/>
              <w:spacing w:line="360" w:lineRule="auto"/>
              <w:jc w:val="both"/>
              <w:rPr>
                <w:rFonts w:ascii="Tahoma" w:hAnsi="Tahoma" w:cs="Tahoma"/>
              </w:rPr>
            </w:pPr>
          </w:p>
        </w:tc>
        <w:tc>
          <w:tcPr>
            <w:tcW w:w="1650" w:type="dxa"/>
            <w:shd w:val="clear" w:color="auto" w:fill="auto"/>
          </w:tcPr>
          <w:p w14:paraId="3990A5CE" w14:textId="77777777" w:rsidR="00762978" w:rsidRPr="003B0048" w:rsidRDefault="00762978" w:rsidP="00D177C9">
            <w:pPr>
              <w:keepNext/>
              <w:keepLines/>
              <w:spacing w:line="360" w:lineRule="auto"/>
              <w:jc w:val="both"/>
              <w:rPr>
                <w:rFonts w:ascii="Tahoma" w:hAnsi="Tahoma" w:cs="Tahoma"/>
              </w:rPr>
            </w:pPr>
          </w:p>
        </w:tc>
        <w:tc>
          <w:tcPr>
            <w:tcW w:w="1377" w:type="dxa"/>
            <w:shd w:val="clear" w:color="auto" w:fill="auto"/>
          </w:tcPr>
          <w:p w14:paraId="7D359704" w14:textId="77777777" w:rsidR="00762978" w:rsidRPr="003B0048" w:rsidRDefault="00762978" w:rsidP="00D177C9">
            <w:pPr>
              <w:keepNext/>
              <w:keepLines/>
              <w:spacing w:line="360" w:lineRule="auto"/>
              <w:jc w:val="both"/>
              <w:rPr>
                <w:rFonts w:ascii="Tahoma" w:hAnsi="Tahoma" w:cs="Tahoma"/>
              </w:rPr>
            </w:pPr>
          </w:p>
        </w:tc>
        <w:tc>
          <w:tcPr>
            <w:tcW w:w="1193" w:type="dxa"/>
            <w:shd w:val="clear" w:color="auto" w:fill="auto"/>
          </w:tcPr>
          <w:p w14:paraId="0BEF63BA" w14:textId="77777777" w:rsidR="00762978" w:rsidRPr="003B0048" w:rsidRDefault="00762978" w:rsidP="00D177C9">
            <w:pPr>
              <w:keepNext/>
              <w:keepLines/>
              <w:spacing w:line="360" w:lineRule="auto"/>
              <w:jc w:val="both"/>
              <w:rPr>
                <w:rFonts w:ascii="Tahoma" w:hAnsi="Tahoma" w:cs="Tahoma"/>
              </w:rPr>
            </w:pPr>
          </w:p>
        </w:tc>
        <w:tc>
          <w:tcPr>
            <w:tcW w:w="857" w:type="dxa"/>
            <w:shd w:val="clear" w:color="auto" w:fill="auto"/>
          </w:tcPr>
          <w:p w14:paraId="79D18001" w14:textId="77777777" w:rsidR="00762978" w:rsidRPr="003B0048" w:rsidRDefault="00762978" w:rsidP="00D177C9">
            <w:pPr>
              <w:keepNext/>
              <w:keepLines/>
              <w:spacing w:line="360" w:lineRule="auto"/>
              <w:jc w:val="both"/>
              <w:rPr>
                <w:rFonts w:ascii="Tahoma" w:hAnsi="Tahoma" w:cs="Tahoma"/>
              </w:rPr>
            </w:pPr>
          </w:p>
        </w:tc>
        <w:tc>
          <w:tcPr>
            <w:tcW w:w="1826" w:type="dxa"/>
          </w:tcPr>
          <w:p w14:paraId="4599D8DF" w14:textId="77777777" w:rsidR="00762978" w:rsidRPr="003B0048" w:rsidRDefault="00762978" w:rsidP="00D177C9">
            <w:pPr>
              <w:keepNext/>
              <w:keepLines/>
              <w:spacing w:line="360" w:lineRule="auto"/>
              <w:jc w:val="both"/>
              <w:rPr>
                <w:rFonts w:ascii="Tahoma" w:hAnsi="Tahoma" w:cs="Tahoma"/>
              </w:rPr>
            </w:pPr>
          </w:p>
        </w:tc>
        <w:tc>
          <w:tcPr>
            <w:tcW w:w="1985" w:type="dxa"/>
            <w:shd w:val="clear" w:color="auto" w:fill="auto"/>
          </w:tcPr>
          <w:p w14:paraId="7528915C" w14:textId="785A91D7" w:rsidR="00762978" w:rsidRPr="003B0048" w:rsidRDefault="00762978" w:rsidP="00D177C9">
            <w:pPr>
              <w:keepNext/>
              <w:keepLines/>
              <w:spacing w:line="360" w:lineRule="auto"/>
              <w:jc w:val="both"/>
              <w:rPr>
                <w:rFonts w:ascii="Tahoma" w:hAnsi="Tahoma" w:cs="Tahoma"/>
              </w:rPr>
            </w:pPr>
          </w:p>
        </w:tc>
      </w:tr>
      <w:tr w:rsidR="0076645A" w:rsidRPr="003B0048" w14:paraId="6CF194FB" w14:textId="77777777" w:rsidTr="00C015E0">
        <w:tc>
          <w:tcPr>
            <w:tcW w:w="605" w:type="dxa"/>
            <w:shd w:val="clear" w:color="auto" w:fill="auto"/>
          </w:tcPr>
          <w:p w14:paraId="091052BE" w14:textId="77777777" w:rsidR="00762978" w:rsidRPr="003B0048" w:rsidRDefault="00762978" w:rsidP="00D177C9">
            <w:pPr>
              <w:keepNext/>
              <w:keepLines/>
              <w:spacing w:line="360" w:lineRule="auto"/>
              <w:jc w:val="both"/>
              <w:rPr>
                <w:rFonts w:ascii="Tahoma" w:hAnsi="Tahoma" w:cs="Tahoma"/>
              </w:rPr>
            </w:pPr>
          </w:p>
        </w:tc>
        <w:tc>
          <w:tcPr>
            <w:tcW w:w="1650" w:type="dxa"/>
            <w:shd w:val="clear" w:color="auto" w:fill="auto"/>
          </w:tcPr>
          <w:p w14:paraId="5242FAEB" w14:textId="77777777" w:rsidR="00762978" w:rsidRPr="003B0048" w:rsidRDefault="00762978" w:rsidP="00D177C9">
            <w:pPr>
              <w:keepNext/>
              <w:keepLines/>
              <w:spacing w:line="360" w:lineRule="auto"/>
              <w:jc w:val="both"/>
              <w:rPr>
                <w:rFonts w:ascii="Tahoma" w:hAnsi="Tahoma" w:cs="Tahoma"/>
              </w:rPr>
            </w:pPr>
          </w:p>
        </w:tc>
        <w:tc>
          <w:tcPr>
            <w:tcW w:w="1377" w:type="dxa"/>
            <w:shd w:val="clear" w:color="auto" w:fill="auto"/>
          </w:tcPr>
          <w:p w14:paraId="6EA0F68A" w14:textId="77777777" w:rsidR="00762978" w:rsidRPr="003B0048" w:rsidRDefault="00762978" w:rsidP="00D177C9">
            <w:pPr>
              <w:keepNext/>
              <w:keepLines/>
              <w:spacing w:line="360" w:lineRule="auto"/>
              <w:jc w:val="both"/>
              <w:rPr>
                <w:rFonts w:ascii="Tahoma" w:hAnsi="Tahoma" w:cs="Tahoma"/>
              </w:rPr>
            </w:pPr>
          </w:p>
        </w:tc>
        <w:tc>
          <w:tcPr>
            <w:tcW w:w="1193" w:type="dxa"/>
            <w:shd w:val="clear" w:color="auto" w:fill="auto"/>
          </w:tcPr>
          <w:p w14:paraId="301EFEED" w14:textId="77777777" w:rsidR="00762978" w:rsidRPr="003B0048" w:rsidRDefault="00762978" w:rsidP="00D177C9">
            <w:pPr>
              <w:keepNext/>
              <w:keepLines/>
              <w:spacing w:line="360" w:lineRule="auto"/>
              <w:jc w:val="both"/>
              <w:rPr>
                <w:rFonts w:ascii="Tahoma" w:hAnsi="Tahoma" w:cs="Tahoma"/>
              </w:rPr>
            </w:pPr>
          </w:p>
        </w:tc>
        <w:tc>
          <w:tcPr>
            <w:tcW w:w="857" w:type="dxa"/>
            <w:shd w:val="clear" w:color="auto" w:fill="auto"/>
          </w:tcPr>
          <w:p w14:paraId="30268811" w14:textId="77777777" w:rsidR="00762978" w:rsidRPr="003B0048" w:rsidRDefault="00762978" w:rsidP="00D177C9">
            <w:pPr>
              <w:keepNext/>
              <w:keepLines/>
              <w:spacing w:line="360" w:lineRule="auto"/>
              <w:jc w:val="both"/>
              <w:rPr>
                <w:rFonts w:ascii="Tahoma" w:hAnsi="Tahoma" w:cs="Tahoma"/>
              </w:rPr>
            </w:pPr>
          </w:p>
        </w:tc>
        <w:tc>
          <w:tcPr>
            <w:tcW w:w="1826" w:type="dxa"/>
          </w:tcPr>
          <w:p w14:paraId="394020EC" w14:textId="77777777" w:rsidR="00762978" w:rsidRPr="003B0048" w:rsidRDefault="00762978" w:rsidP="00D177C9">
            <w:pPr>
              <w:keepNext/>
              <w:keepLines/>
              <w:spacing w:line="360" w:lineRule="auto"/>
              <w:jc w:val="both"/>
              <w:rPr>
                <w:rFonts w:ascii="Tahoma" w:hAnsi="Tahoma" w:cs="Tahoma"/>
              </w:rPr>
            </w:pPr>
          </w:p>
        </w:tc>
        <w:tc>
          <w:tcPr>
            <w:tcW w:w="1985" w:type="dxa"/>
            <w:shd w:val="clear" w:color="auto" w:fill="auto"/>
          </w:tcPr>
          <w:p w14:paraId="513EAFF8" w14:textId="3A21AEEA" w:rsidR="00762978" w:rsidRPr="003B0048" w:rsidRDefault="00762978" w:rsidP="00D177C9">
            <w:pPr>
              <w:keepNext/>
              <w:keepLines/>
              <w:spacing w:line="360" w:lineRule="auto"/>
              <w:jc w:val="both"/>
              <w:rPr>
                <w:rFonts w:ascii="Tahoma" w:hAnsi="Tahoma" w:cs="Tahoma"/>
              </w:rPr>
            </w:pPr>
          </w:p>
        </w:tc>
      </w:tr>
      <w:tr w:rsidR="0076645A" w:rsidRPr="003B0048" w14:paraId="648429E6" w14:textId="77777777" w:rsidTr="00C015E0">
        <w:tc>
          <w:tcPr>
            <w:tcW w:w="605" w:type="dxa"/>
            <w:shd w:val="clear" w:color="auto" w:fill="auto"/>
          </w:tcPr>
          <w:p w14:paraId="0AED63DD" w14:textId="77777777" w:rsidR="00762978" w:rsidRPr="003B0048" w:rsidRDefault="00762978" w:rsidP="00D177C9">
            <w:pPr>
              <w:keepNext/>
              <w:keepLines/>
              <w:spacing w:line="360" w:lineRule="auto"/>
              <w:jc w:val="both"/>
              <w:rPr>
                <w:rFonts w:ascii="Tahoma" w:hAnsi="Tahoma" w:cs="Tahoma"/>
              </w:rPr>
            </w:pPr>
          </w:p>
        </w:tc>
        <w:tc>
          <w:tcPr>
            <w:tcW w:w="1650" w:type="dxa"/>
            <w:shd w:val="clear" w:color="auto" w:fill="auto"/>
          </w:tcPr>
          <w:p w14:paraId="501CC05E" w14:textId="77777777" w:rsidR="00762978" w:rsidRPr="003B0048" w:rsidRDefault="00762978" w:rsidP="00D177C9">
            <w:pPr>
              <w:keepNext/>
              <w:keepLines/>
              <w:spacing w:line="360" w:lineRule="auto"/>
              <w:jc w:val="both"/>
              <w:rPr>
                <w:rFonts w:ascii="Tahoma" w:hAnsi="Tahoma" w:cs="Tahoma"/>
              </w:rPr>
            </w:pPr>
          </w:p>
        </w:tc>
        <w:tc>
          <w:tcPr>
            <w:tcW w:w="1377" w:type="dxa"/>
            <w:shd w:val="clear" w:color="auto" w:fill="auto"/>
          </w:tcPr>
          <w:p w14:paraId="7A0CC0FE" w14:textId="77777777" w:rsidR="00762978" w:rsidRPr="003B0048" w:rsidRDefault="00762978" w:rsidP="00D177C9">
            <w:pPr>
              <w:keepNext/>
              <w:keepLines/>
              <w:spacing w:line="360" w:lineRule="auto"/>
              <w:jc w:val="both"/>
              <w:rPr>
                <w:rFonts w:ascii="Tahoma" w:hAnsi="Tahoma" w:cs="Tahoma"/>
              </w:rPr>
            </w:pPr>
          </w:p>
        </w:tc>
        <w:tc>
          <w:tcPr>
            <w:tcW w:w="1193" w:type="dxa"/>
            <w:shd w:val="clear" w:color="auto" w:fill="auto"/>
          </w:tcPr>
          <w:p w14:paraId="5654D139" w14:textId="77777777" w:rsidR="00762978" w:rsidRPr="003B0048" w:rsidRDefault="00762978" w:rsidP="00D177C9">
            <w:pPr>
              <w:keepNext/>
              <w:keepLines/>
              <w:spacing w:line="360" w:lineRule="auto"/>
              <w:jc w:val="both"/>
              <w:rPr>
                <w:rFonts w:ascii="Tahoma" w:hAnsi="Tahoma" w:cs="Tahoma"/>
              </w:rPr>
            </w:pPr>
          </w:p>
        </w:tc>
        <w:tc>
          <w:tcPr>
            <w:tcW w:w="857" w:type="dxa"/>
            <w:shd w:val="clear" w:color="auto" w:fill="auto"/>
          </w:tcPr>
          <w:p w14:paraId="0EEB68C7" w14:textId="77777777" w:rsidR="00762978" w:rsidRPr="003B0048" w:rsidRDefault="00762978" w:rsidP="00D177C9">
            <w:pPr>
              <w:keepNext/>
              <w:keepLines/>
              <w:spacing w:line="360" w:lineRule="auto"/>
              <w:jc w:val="both"/>
              <w:rPr>
                <w:rFonts w:ascii="Tahoma" w:hAnsi="Tahoma" w:cs="Tahoma"/>
              </w:rPr>
            </w:pPr>
          </w:p>
        </w:tc>
        <w:tc>
          <w:tcPr>
            <w:tcW w:w="1826" w:type="dxa"/>
          </w:tcPr>
          <w:p w14:paraId="4E9BF625" w14:textId="77777777" w:rsidR="00762978" w:rsidRPr="003B0048" w:rsidRDefault="00762978" w:rsidP="00D177C9">
            <w:pPr>
              <w:keepNext/>
              <w:keepLines/>
              <w:spacing w:line="360" w:lineRule="auto"/>
              <w:jc w:val="both"/>
              <w:rPr>
                <w:rFonts w:ascii="Tahoma" w:hAnsi="Tahoma" w:cs="Tahoma"/>
              </w:rPr>
            </w:pPr>
          </w:p>
        </w:tc>
        <w:tc>
          <w:tcPr>
            <w:tcW w:w="1985" w:type="dxa"/>
            <w:shd w:val="clear" w:color="auto" w:fill="auto"/>
          </w:tcPr>
          <w:p w14:paraId="781F5170" w14:textId="6C3BD65F" w:rsidR="00762978" w:rsidRPr="003B0048" w:rsidRDefault="00762978" w:rsidP="00D177C9">
            <w:pPr>
              <w:keepNext/>
              <w:keepLines/>
              <w:spacing w:line="360" w:lineRule="auto"/>
              <w:jc w:val="both"/>
              <w:rPr>
                <w:rFonts w:ascii="Tahoma" w:hAnsi="Tahoma" w:cs="Tahoma"/>
              </w:rPr>
            </w:pPr>
          </w:p>
        </w:tc>
      </w:tr>
      <w:tr w:rsidR="0076645A" w:rsidRPr="003B0048" w14:paraId="6CB2A191" w14:textId="77777777" w:rsidTr="00C015E0">
        <w:tc>
          <w:tcPr>
            <w:tcW w:w="605" w:type="dxa"/>
            <w:shd w:val="clear" w:color="auto" w:fill="auto"/>
          </w:tcPr>
          <w:p w14:paraId="3D485244" w14:textId="77777777" w:rsidR="00762978" w:rsidRPr="003B0048" w:rsidRDefault="00762978" w:rsidP="00D177C9">
            <w:pPr>
              <w:keepNext/>
              <w:keepLines/>
              <w:spacing w:line="360" w:lineRule="auto"/>
              <w:jc w:val="both"/>
              <w:rPr>
                <w:rFonts w:ascii="Tahoma" w:hAnsi="Tahoma" w:cs="Tahoma"/>
              </w:rPr>
            </w:pPr>
          </w:p>
        </w:tc>
        <w:tc>
          <w:tcPr>
            <w:tcW w:w="1650" w:type="dxa"/>
            <w:shd w:val="clear" w:color="auto" w:fill="auto"/>
          </w:tcPr>
          <w:p w14:paraId="1A88E242" w14:textId="77777777" w:rsidR="00762978" w:rsidRPr="003B0048" w:rsidRDefault="00762978" w:rsidP="00D177C9">
            <w:pPr>
              <w:keepNext/>
              <w:keepLines/>
              <w:spacing w:line="360" w:lineRule="auto"/>
              <w:jc w:val="both"/>
              <w:rPr>
                <w:rFonts w:ascii="Tahoma" w:hAnsi="Tahoma" w:cs="Tahoma"/>
              </w:rPr>
            </w:pPr>
          </w:p>
        </w:tc>
        <w:tc>
          <w:tcPr>
            <w:tcW w:w="1377" w:type="dxa"/>
            <w:shd w:val="clear" w:color="auto" w:fill="auto"/>
          </w:tcPr>
          <w:p w14:paraId="105CB281" w14:textId="77777777" w:rsidR="00762978" w:rsidRPr="003B0048" w:rsidRDefault="00762978" w:rsidP="00D177C9">
            <w:pPr>
              <w:keepNext/>
              <w:keepLines/>
              <w:spacing w:line="360" w:lineRule="auto"/>
              <w:jc w:val="both"/>
              <w:rPr>
                <w:rFonts w:ascii="Tahoma" w:hAnsi="Tahoma" w:cs="Tahoma"/>
              </w:rPr>
            </w:pPr>
          </w:p>
        </w:tc>
        <w:tc>
          <w:tcPr>
            <w:tcW w:w="1193" w:type="dxa"/>
            <w:shd w:val="clear" w:color="auto" w:fill="auto"/>
          </w:tcPr>
          <w:p w14:paraId="4F38BF00" w14:textId="77777777" w:rsidR="00762978" w:rsidRPr="003B0048" w:rsidRDefault="00762978" w:rsidP="00D177C9">
            <w:pPr>
              <w:keepNext/>
              <w:keepLines/>
              <w:spacing w:line="360" w:lineRule="auto"/>
              <w:jc w:val="both"/>
              <w:rPr>
                <w:rFonts w:ascii="Tahoma" w:hAnsi="Tahoma" w:cs="Tahoma"/>
              </w:rPr>
            </w:pPr>
          </w:p>
        </w:tc>
        <w:tc>
          <w:tcPr>
            <w:tcW w:w="857" w:type="dxa"/>
            <w:shd w:val="clear" w:color="auto" w:fill="auto"/>
          </w:tcPr>
          <w:p w14:paraId="4F044F6C" w14:textId="77777777" w:rsidR="00762978" w:rsidRPr="003B0048" w:rsidRDefault="00762978" w:rsidP="00D177C9">
            <w:pPr>
              <w:keepNext/>
              <w:keepLines/>
              <w:spacing w:line="360" w:lineRule="auto"/>
              <w:jc w:val="both"/>
              <w:rPr>
                <w:rFonts w:ascii="Tahoma" w:hAnsi="Tahoma" w:cs="Tahoma"/>
              </w:rPr>
            </w:pPr>
          </w:p>
        </w:tc>
        <w:tc>
          <w:tcPr>
            <w:tcW w:w="1826" w:type="dxa"/>
          </w:tcPr>
          <w:p w14:paraId="112D05F9" w14:textId="77777777" w:rsidR="00762978" w:rsidRPr="003B0048" w:rsidRDefault="00762978" w:rsidP="00D177C9">
            <w:pPr>
              <w:keepNext/>
              <w:keepLines/>
              <w:spacing w:line="360" w:lineRule="auto"/>
              <w:jc w:val="both"/>
              <w:rPr>
                <w:rFonts w:ascii="Tahoma" w:hAnsi="Tahoma" w:cs="Tahoma"/>
              </w:rPr>
            </w:pPr>
          </w:p>
        </w:tc>
        <w:tc>
          <w:tcPr>
            <w:tcW w:w="1985" w:type="dxa"/>
            <w:shd w:val="clear" w:color="auto" w:fill="auto"/>
          </w:tcPr>
          <w:p w14:paraId="7367B5B4" w14:textId="503EB831" w:rsidR="00762978" w:rsidRPr="003B0048" w:rsidRDefault="00762978" w:rsidP="00D177C9">
            <w:pPr>
              <w:keepNext/>
              <w:keepLines/>
              <w:spacing w:line="360" w:lineRule="auto"/>
              <w:jc w:val="both"/>
              <w:rPr>
                <w:rFonts w:ascii="Tahoma" w:hAnsi="Tahoma" w:cs="Tahoma"/>
              </w:rPr>
            </w:pPr>
          </w:p>
        </w:tc>
      </w:tr>
      <w:tr w:rsidR="0076645A" w:rsidRPr="003B0048" w14:paraId="653B8A5C" w14:textId="77777777" w:rsidTr="00C015E0">
        <w:tc>
          <w:tcPr>
            <w:tcW w:w="605" w:type="dxa"/>
            <w:shd w:val="clear" w:color="auto" w:fill="auto"/>
          </w:tcPr>
          <w:p w14:paraId="1BED162A" w14:textId="77777777" w:rsidR="00762978" w:rsidRPr="003B0048" w:rsidRDefault="00762978" w:rsidP="00D177C9">
            <w:pPr>
              <w:keepNext/>
              <w:keepLines/>
              <w:spacing w:line="360" w:lineRule="auto"/>
              <w:jc w:val="both"/>
              <w:rPr>
                <w:rFonts w:ascii="Tahoma" w:hAnsi="Tahoma" w:cs="Tahoma"/>
              </w:rPr>
            </w:pPr>
          </w:p>
        </w:tc>
        <w:tc>
          <w:tcPr>
            <w:tcW w:w="1650" w:type="dxa"/>
            <w:shd w:val="clear" w:color="auto" w:fill="auto"/>
          </w:tcPr>
          <w:p w14:paraId="7177FEAE" w14:textId="77777777" w:rsidR="00762978" w:rsidRPr="003B0048" w:rsidRDefault="00762978" w:rsidP="00D177C9">
            <w:pPr>
              <w:keepNext/>
              <w:keepLines/>
              <w:spacing w:line="360" w:lineRule="auto"/>
              <w:jc w:val="both"/>
              <w:rPr>
                <w:rFonts w:ascii="Tahoma" w:hAnsi="Tahoma" w:cs="Tahoma"/>
              </w:rPr>
            </w:pPr>
          </w:p>
        </w:tc>
        <w:tc>
          <w:tcPr>
            <w:tcW w:w="1377" w:type="dxa"/>
            <w:shd w:val="clear" w:color="auto" w:fill="auto"/>
          </w:tcPr>
          <w:p w14:paraId="2372469C" w14:textId="77777777" w:rsidR="00762978" w:rsidRPr="003B0048" w:rsidRDefault="00762978" w:rsidP="00D177C9">
            <w:pPr>
              <w:keepNext/>
              <w:keepLines/>
              <w:spacing w:line="360" w:lineRule="auto"/>
              <w:jc w:val="both"/>
              <w:rPr>
                <w:rFonts w:ascii="Tahoma" w:hAnsi="Tahoma" w:cs="Tahoma"/>
              </w:rPr>
            </w:pPr>
          </w:p>
        </w:tc>
        <w:tc>
          <w:tcPr>
            <w:tcW w:w="1193" w:type="dxa"/>
            <w:shd w:val="clear" w:color="auto" w:fill="auto"/>
          </w:tcPr>
          <w:p w14:paraId="720B89A3" w14:textId="77777777" w:rsidR="00762978" w:rsidRPr="003B0048" w:rsidRDefault="00762978" w:rsidP="00D177C9">
            <w:pPr>
              <w:keepNext/>
              <w:keepLines/>
              <w:spacing w:line="360" w:lineRule="auto"/>
              <w:jc w:val="both"/>
              <w:rPr>
                <w:rFonts w:ascii="Tahoma" w:hAnsi="Tahoma" w:cs="Tahoma"/>
              </w:rPr>
            </w:pPr>
          </w:p>
        </w:tc>
        <w:tc>
          <w:tcPr>
            <w:tcW w:w="857" w:type="dxa"/>
            <w:shd w:val="clear" w:color="auto" w:fill="auto"/>
          </w:tcPr>
          <w:p w14:paraId="3FAC308B" w14:textId="77777777" w:rsidR="00762978" w:rsidRPr="003B0048" w:rsidRDefault="00762978" w:rsidP="00D177C9">
            <w:pPr>
              <w:keepNext/>
              <w:keepLines/>
              <w:spacing w:line="360" w:lineRule="auto"/>
              <w:jc w:val="both"/>
              <w:rPr>
                <w:rFonts w:ascii="Tahoma" w:hAnsi="Tahoma" w:cs="Tahoma"/>
              </w:rPr>
            </w:pPr>
          </w:p>
        </w:tc>
        <w:tc>
          <w:tcPr>
            <w:tcW w:w="1826" w:type="dxa"/>
          </w:tcPr>
          <w:p w14:paraId="5C30EDFF" w14:textId="77777777" w:rsidR="00762978" w:rsidRPr="003B0048" w:rsidRDefault="00762978" w:rsidP="00D177C9">
            <w:pPr>
              <w:keepNext/>
              <w:keepLines/>
              <w:spacing w:line="360" w:lineRule="auto"/>
              <w:jc w:val="both"/>
              <w:rPr>
                <w:rFonts w:ascii="Tahoma" w:hAnsi="Tahoma" w:cs="Tahoma"/>
              </w:rPr>
            </w:pPr>
          </w:p>
        </w:tc>
        <w:tc>
          <w:tcPr>
            <w:tcW w:w="1985" w:type="dxa"/>
            <w:shd w:val="clear" w:color="auto" w:fill="auto"/>
          </w:tcPr>
          <w:p w14:paraId="4BCF27ED" w14:textId="074AD097" w:rsidR="00762978" w:rsidRPr="003B0048" w:rsidRDefault="00762978" w:rsidP="00D177C9">
            <w:pPr>
              <w:keepNext/>
              <w:keepLines/>
              <w:spacing w:line="360" w:lineRule="auto"/>
              <w:jc w:val="both"/>
              <w:rPr>
                <w:rFonts w:ascii="Tahoma" w:hAnsi="Tahoma" w:cs="Tahoma"/>
              </w:rPr>
            </w:pPr>
          </w:p>
        </w:tc>
      </w:tr>
      <w:tr w:rsidR="0076645A" w:rsidRPr="003B0048" w14:paraId="013E4EA3" w14:textId="77777777" w:rsidTr="00C015E0">
        <w:tc>
          <w:tcPr>
            <w:tcW w:w="605" w:type="dxa"/>
            <w:shd w:val="clear" w:color="auto" w:fill="auto"/>
          </w:tcPr>
          <w:p w14:paraId="3837CE67" w14:textId="77777777" w:rsidR="00762978" w:rsidRPr="003B0048" w:rsidRDefault="00762978" w:rsidP="00D177C9">
            <w:pPr>
              <w:keepNext/>
              <w:keepLines/>
              <w:spacing w:line="360" w:lineRule="auto"/>
              <w:jc w:val="both"/>
              <w:rPr>
                <w:rFonts w:ascii="Tahoma" w:hAnsi="Tahoma" w:cs="Tahoma"/>
              </w:rPr>
            </w:pPr>
          </w:p>
        </w:tc>
        <w:tc>
          <w:tcPr>
            <w:tcW w:w="1650" w:type="dxa"/>
            <w:shd w:val="clear" w:color="auto" w:fill="auto"/>
          </w:tcPr>
          <w:p w14:paraId="4FF61D3C" w14:textId="77777777" w:rsidR="00762978" w:rsidRPr="003B0048" w:rsidRDefault="00762978" w:rsidP="00D177C9">
            <w:pPr>
              <w:keepNext/>
              <w:keepLines/>
              <w:spacing w:line="360" w:lineRule="auto"/>
              <w:jc w:val="both"/>
              <w:rPr>
                <w:rFonts w:ascii="Tahoma" w:hAnsi="Tahoma" w:cs="Tahoma"/>
              </w:rPr>
            </w:pPr>
          </w:p>
        </w:tc>
        <w:tc>
          <w:tcPr>
            <w:tcW w:w="1377" w:type="dxa"/>
            <w:shd w:val="clear" w:color="auto" w:fill="auto"/>
          </w:tcPr>
          <w:p w14:paraId="2FCC5C24" w14:textId="77777777" w:rsidR="00762978" w:rsidRPr="003B0048" w:rsidRDefault="00762978" w:rsidP="00D177C9">
            <w:pPr>
              <w:keepNext/>
              <w:keepLines/>
              <w:spacing w:line="360" w:lineRule="auto"/>
              <w:jc w:val="both"/>
              <w:rPr>
                <w:rFonts w:ascii="Tahoma" w:hAnsi="Tahoma" w:cs="Tahoma"/>
              </w:rPr>
            </w:pPr>
          </w:p>
        </w:tc>
        <w:tc>
          <w:tcPr>
            <w:tcW w:w="1193" w:type="dxa"/>
            <w:shd w:val="clear" w:color="auto" w:fill="auto"/>
          </w:tcPr>
          <w:p w14:paraId="4DF7A6A5" w14:textId="77777777" w:rsidR="00762978" w:rsidRPr="003B0048" w:rsidRDefault="00762978" w:rsidP="00D177C9">
            <w:pPr>
              <w:keepNext/>
              <w:keepLines/>
              <w:spacing w:line="360" w:lineRule="auto"/>
              <w:jc w:val="both"/>
              <w:rPr>
                <w:rFonts w:ascii="Tahoma" w:hAnsi="Tahoma" w:cs="Tahoma"/>
              </w:rPr>
            </w:pPr>
          </w:p>
        </w:tc>
        <w:tc>
          <w:tcPr>
            <w:tcW w:w="857" w:type="dxa"/>
            <w:shd w:val="clear" w:color="auto" w:fill="auto"/>
          </w:tcPr>
          <w:p w14:paraId="30C0F26A" w14:textId="77777777" w:rsidR="00762978" w:rsidRPr="003B0048" w:rsidRDefault="00762978" w:rsidP="00D177C9">
            <w:pPr>
              <w:keepNext/>
              <w:keepLines/>
              <w:spacing w:line="360" w:lineRule="auto"/>
              <w:jc w:val="both"/>
              <w:rPr>
                <w:rFonts w:ascii="Tahoma" w:hAnsi="Tahoma" w:cs="Tahoma"/>
              </w:rPr>
            </w:pPr>
          </w:p>
        </w:tc>
        <w:tc>
          <w:tcPr>
            <w:tcW w:w="1826" w:type="dxa"/>
          </w:tcPr>
          <w:p w14:paraId="66B0F081" w14:textId="77777777" w:rsidR="00762978" w:rsidRPr="003B0048" w:rsidRDefault="00762978" w:rsidP="00D177C9">
            <w:pPr>
              <w:keepNext/>
              <w:keepLines/>
              <w:spacing w:line="360" w:lineRule="auto"/>
              <w:jc w:val="both"/>
              <w:rPr>
                <w:rFonts w:ascii="Tahoma" w:hAnsi="Tahoma" w:cs="Tahoma"/>
              </w:rPr>
            </w:pPr>
          </w:p>
        </w:tc>
        <w:tc>
          <w:tcPr>
            <w:tcW w:w="1985" w:type="dxa"/>
            <w:shd w:val="clear" w:color="auto" w:fill="auto"/>
          </w:tcPr>
          <w:p w14:paraId="7520AA9D" w14:textId="5C2731DE" w:rsidR="00762978" w:rsidRPr="003B0048" w:rsidRDefault="00762978" w:rsidP="00D177C9">
            <w:pPr>
              <w:keepNext/>
              <w:keepLines/>
              <w:spacing w:line="360" w:lineRule="auto"/>
              <w:jc w:val="both"/>
              <w:rPr>
                <w:rFonts w:ascii="Tahoma" w:hAnsi="Tahoma" w:cs="Tahoma"/>
              </w:rPr>
            </w:pPr>
          </w:p>
        </w:tc>
      </w:tr>
      <w:tr w:rsidR="0076645A" w:rsidRPr="003B0048" w14:paraId="1DC41C7D" w14:textId="77777777" w:rsidTr="00C015E0">
        <w:tc>
          <w:tcPr>
            <w:tcW w:w="605" w:type="dxa"/>
            <w:shd w:val="clear" w:color="auto" w:fill="auto"/>
          </w:tcPr>
          <w:p w14:paraId="4E5B7198" w14:textId="77777777" w:rsidR="00762978" w:rsidRPr="003B0048" w:rsidRDefault="00762978" w:rsidP="00D177C9">
            <w:pPr>
              <w:keepNext/>
              <w:keepLines/>
              <w:spacing w:line="360" w:lineRule="auto"/>
              <w:jc w:val="both"/>
              <w:rPr>
                <w:rFonts w:ascii="Tahoma" w:hAnsi="Tahoma" w:cs="Tahoma"/>
              </w:rPr>
            </w:pPr>
          </w:p>
        </w:tc>
        <w:tc>
          <w:tcPr>
            <w:tcW w:w="1650" w:type="dxa"/>
            <w:shd w:val="clear" w:color="auto" w:fill="auto"/>
          </w:tcPr>
          <w:p w14:paraId="2521BEC5" w14:textId="77777777" w:rsidR="00762978" w:rsidRPr="003B0048" w:rsidRDefault="00762978" w:rsidP="00D177C9">
            <w:pPr>
              <w:keepNext/>
              <w:keepLines/>
              <w:spacing w:line="360" w:lineRule="auto"/>
              <w:jc w:val="both"/>
              <w:rPr>
                <w:rFonts w:ascii="Tahoma" w:hAnsi="Tahoma" w:cs="Tahoma"/>
              </w:rPr>
            </w:pPr>
          </w:p>
        </w:tc>
        <w:tc>
          <w:tcPr>
            <w:tcW w:w="1377" w:type="dxa"/>
            <w:shd w:val="clear" w:color="auto" w:fill="auto"/>
          </w:tcPr>
          <w:p w14:paraId="1AA055BF" w14:textId="77777777" w:rsidR="00762978" w:rsidRPr="003B0048" w:rsidRDefault="00762978" w:rsidP="00D177C9">
            <w:pPr>
              <w:keepNext/>
              <w:keepLines/>
              <w:spacing w:line="360" w:lineRule="auto"/>
              <w:jc w:val="both"/>
              <w:rPr>
                <w:rFonts w:ascii="Tahoma" w:hAnsi="Tahoma" w:cs="Tahoma"/>
              </w:rPr>
            </w:pPr>
          </w:p>
        </w:tc>
        <w:tc>
          <w:tcPr>
            <w:tcW w:w="1193" w:type="dxa"/>
            <w:shd w:val="clear" w:color="auto" w:fill="auto"/>
          </w:tcPr>
          <w:p w14:paraId="1406537C" w14:textId="77777777" w:rsidR="00762978" w:rsidRPr="003B0048" w:rsidRDefault="00762978" w:rsidP="00D177C9">
            <w:pPr>
              <w:keepNext/>
              <w:keepLines/>
              <w:spacing w:line="360" w:lineRule="auto"/>
              <w:jc w:val="both"/>
              <w:rPr>
                <w:rFonts w:ascii="Tahoma" w:hAnsi="Tahoma" w:cs="Tahoma"/>
              </w:rPr>
            </w:pPr>
          </w:p>
        </w:tc>
        <w:tc>
          <w:tcPr>
            <w:tcW w:w="857" w:type="dxa"/>
            <w:shd w:val="clear" w:color="auto" w:fill="auto"/>
          </w:tcPr>
          <w:p w14:paraId="51BD8061" w14:textId="77777777" w:rsidR="00762978" w:rsidRPr="003B0048" w:rsidRDefault="00762978" w:rsidP="00D177C9">
            <w:pPr>
              <w:keepNext/>
              <w:keepLines/>
              <w:spacing w:line="360" w:lineRule="auto"/>
              <w:jc w:val="both"/>
              <w:rPr>
                <w:rFonts w:ascii="Tahoma" w:hAnsi="Tahoma" w:cs="Tahoma"/>
              </w:rPr>
            </w:pPr>
          </w:p>
        </w:tc>
        <w:tc>
          <w:tcPr>
            <w:tcW w:w="1826" w:type="dxa"/>
          </w:tcPr>
          <w:p w14:paraId="144971B2" w14:textId="77777777" w:rsidR="00762978" w:rsidRPr="003B0048" w:rsidRDefault="00762978" w:rsidP="00D177C9">
            <w:pPr>
              <w:keepNext/>
              <w:keepLines/>
              <w:spacing w:line="360" w:lineRule="auto"/>
              <w:jc w:val="both"/>
              <w:rPr>
                <w:rFonts w:ascii="Tahoma" w:hAnsi="Tahoma" w:cs="Tahoma"/>
              </w:rPr>
            </w:pPr>
          </w:p>
        </w:tc>
        <w:tc>
          <w:tcPr>
            <w:tcW w:w="1985" w:type="dxa"/>
            <w:shd w:val="clear" w:color="auto" w:fill="auto"/>
          </w:tcPr>
          <w:p w14:paraId="6DF2FC40" w14:textId="2D07836B" w:rsidR="00762978" w:rsidRPr="003B0048" w:rsidRDefault="00762978" w:rsidP="00D177C9">
            <w:pPr>
              <w:keepNext/>
              <w:keepLines/>
              <w:spacing w:line="360" w:lineRule="auto"/>
              <w:jc w:val="both"/>
              <w:rPr>
                <w:rFonts w:ascii="Tahoma" w:hAnsi="Tahoma" w:cs="Tahoma"/>
              </w:rPr>
            </w:pPr>
          </w:p>
        </w:tc>
      </w:tr>
      <w:tr w:rsidR="0076645A" w:rsidRPr="003B0048" w14:paraId="51727040" w14:textId="77777777" w:rsidTr="00C015E0">
        <w:tc>
          <w:tcPr>
            <w:tcW w:w="605" w:type="dxa"/>
            <w:shd w:val="clear" w:color="auto" w:fill="auto"/>
          </w:tcPr>
          <w:p w14:paraId="078596FE" w14:textId="77777777" w:rsidR="00762978" w:rsidRPr="003B0048" w:rsidRDefault="00762978" w:rsidP="00D177C9">
            <w:pPr>
              <w:keepNext/>
              <w:keepLines/>
              <w:spacing w:line="360" w:lineRule="auto"/>
              <w:jc w:val="both"/>
              <w:rPr>
                <w:rFonts w:ascii="Tahoma" w:hAnsi="Tahoma" w:cs="Tahoma"/>
              </w:rPr>
            </w:pPr>
          </w:p>
        </w:tc>
        <w:tc>
          <w:tcPr>
            <w:tcW w:w="1650" w:type="dxa"/>
            <w:shd w:val="clear" w:color="auto" w:fill="auto"/>
          </w:tcPr>
          <w:p w14:paraId="2AFE4EDD" w14:textId="77777777" w:rsidR="00762978" w:rsidRPr="003B0048" w:rsidRDefault="00762978" w:rsidP="00D177C9">
            <w:pPr>
              <w:keepNext/>
              <w:keepLines/>
              <w:spacing w:line="360" w:lineRule="auto"/>
              <w:jc w:val="both"/>
              <w:rPr>
                <w:rFonts w:ascii="Tahoma" w:hAnsi="Tahoma" w:cs="Tahoma"/>
              </w:rPr>
            </w:pPr>
          </w:p>
        </w:tc>
        <w:tc>
          <w:tcPr>
            <w:tcW w:w="1377" w:type="dxa"/>
            <w:shd w:val="clear" w:color="auto" w:fill="auto"/>
          </w:tcPr>
          <w:p w14:paraId="79243DC9" w14:textId="77777777" w:rsidR="00762978" w:rsidRPr="003B0048" w:rsidRDefault="00762978" w:rsidP="00D177C9">
            <w:pPr>
              <w:keepNext/>
              <w:keepLines/>
              <w:spacing w:line="360" w:lineRule="auto"/>
              <w:jc w:val="both"/>
              <w:rPr>
                <w:rFonts w:ascii="Tahoma" w:hAnsi="Tahoma" w:cs="Tahoma"/>
              </w:rPr>
            </w:pPr>
          </w:p>
        </w:tc>
        <w:tc>
          <w:tcPr>
            <w:tcW w:w="1193" w:type="dxa"/>
            <w:shd w:val="clear" w:color="auto" w:fill="auto"/>
          </w:tcPr>
          <w:p w14:paraId="7E634F7D" w14:textId="77777777" w:rsidR="00762978" w:rsidRPr="003B0048" w:rsidRDefault="00762978" w:rsidP="00D177C9">
            <w:pPr>
              <w:keepNext/>
              <w:keepLines/>
              <w:spacing w:line="360" w:lineRule="auto"/>
              <w:jc w:val="both"/>
              <w:rPr>
                <w:rFonts w:ascii="Tahoma" w:hAnsi="Tahoma" w:cs="Tahoma"/>
              </w:rPr>
            </w:pPr>
          </w:p>
        </w:tc>
        <w:tc>
          <w:tcPr>
            <w:tcW w:w="857" w:type="dxa"/>
            <w:shd w:val="clear" w:color="auto" w:fill="auto"/>
          </w:tcPr>
          <w:p w14:paraId="42ED57D6" w14:textId="77777777" w:rsidR="00762978" w:rsidRPr="003B0048" w:rsidRDefault="00762978" w:rsidP="00D177C9">
            <w:pPr>
              <w:keepNext/>
              <w:keepLines/>
              <w:spacing w:line="360" w:lineRule="auto"/>
              <w:jc w:val="both"/>
              <w:rPr>
                <w:rFonts w:ascii="Tahoma" w:hAnsi="Tahoma" w:cs="Tahoma"/>
              </w:rPr>
            </w:pPr>
          </w:p>
        </w:tc>
        <w:tc>
          <w:tcPr>
            <w:tcW w:w="1826" w:type="dxa"/>
          </w:tcPr>
          <w:p w14:paraId="47BC3879" w14:textId="77777777" w:rsidR="00762978" w:rsidRPr="003B0048" w:rsidRDefault="00762978" w:rsidP="00D177C9">
            <w:pPr>
              <w:keepNext/>
              <w:keepLines/>
              <w:spacing w:line="360" w:lineRule="auto"/>
              <w:jc w:val="both"/>
              <w:rPr>
                <w:rFonts w:ascii="Tahoma" w:hAnsi="Tahoma" w:cs="Tahoma"/>
              </w:rPr>
            </w:pPr>
          </w:p>
        </w:tc>
        <w:tc>
          <w:tcPr>
            <w:tcW w:w="1985" w:type="dxa"/>
            <w:shd w:val="clear" w:color="auto" w:fill="auto"/>
          </w:tcPr>
          <w:p w14:paraId="264F7619" w14:textId="609B7AA0" w:rsidR="00762978" w:rsidRPr="003B0048" w:rsidRDefault="00762978" w:rsidP="00D177C9">
            <w:pPr>
              <w:keepNext/>
              <w:keepLines/>
              <w:spacing w:line="360" w:lineRule="auto"/>
              <w:jc w:val="both"/>
              <w:rPr>
                <w:rFonts w:ascii="Tahoma" w:hAnsi="Tahoma" w:cs="Tahoma"/>
              </w:rPr>
            </w:pPr>
          </w:p>
        </w:tc>
      </w:tr>
    </w:tbl>
    <w:p w14:paraId="1F98DFC1" w14:textId="77777777" w:rsidR="00476C22" w:rsidRPr="00C8579C" w:rsidRDefault="00476C22" w:rsidP="00011A1C">
      <w:pPr>
        <w:keepNext/>
        <w:keepLines/>
        <w:jc w:val="both"/>
        <w:rPr>
          <w:rFonts w:ascii="Tahoma" w:hAnsi="Tahoma" w:cs="Tahoma"/>
          <w:bCs/>
          <w:i/>
          <w:noProof/>
          <w:sz w:val="18"/>
          <w:szCs w:val="18"/>
        </w:rPr>
      </w:pPr>
    </w:p>
    <w:p w14:paraId="25058CCF" w14:textId="3E3C65DF" w:rsidR="00476C22" w:rsidRDefault="00476C22" w:rsidP="00011A1C">
      <w:pPr>
        <w:keepNext/>
        <w:keepLines/>
        <w:jc w:val="both"/>
        <w:rPr>
          <w:rFonts w:ascii="Tahoma" w:hAnsi="Tahoma" w:cs="Tahoma"/>
          <w:bCs/>
          <w:i/>
          <w:noProof/>
          <w:sz w:val="18"/>
          <w:szCs w:val="18"/>
        </w:rPr>
      </w:pPr>
    </w:p>
    <w:p w14:paraId="2632DCBA" w14:textId="77777777" w:rsidR="00F76D95" w:rsidRDefault="00F76D95" w:rsidP="00F76D95">
      <w:pPr>
        <w:keepNext/>
        <w:keepLines/>
        <w:jc w:val="both"/>
        <w:rPr>
          <w:rFonts w:ascii="Tahoma" w:hAnsi="Tahoma" w:cs="Tahoma"/>
          <w:bCs/>
          <w:i/>
          <w:noProof/>
          <w:sz w:val="18"/>
          <w:szCs w:val="18"/>
        </w:rPr>
      </w:pPr>
      <w:r>
        <w:rPr>
          <w:rFonts w:ascii="Tahoma" w:hAnsi="Tahoma" w:cs="Tahoma"/>
          <w:bCs/>
          <w:i/>
          <w:noProof/>
          <w:sz w:val="18"/>
          <w:szCs w:val="18"/>
        </w:rPr>
        <w:t>Ponudnik za to stranjo priloži:</w:t>
      </w:r>
    </w:p>
    <w:p w14:paraId="760BF466" w14:textId="1B8C5340" w:rsidR="00F76D95" w:rsidRPr="004C0EB5" w:rsidRDefault="00F76D95" w:rsidP="006F589C">
      <w:pPr>
        <w:numPr>
          <w:ilvl w:val="0"/>
          <w:numId w:val="24"/>
        </w:numPr>
        <w:jc w:val="both"/>
        <w:rPr>
          <w:rFonts w:ascii="Tahoma" w:hAnsi="Tahoma" w:cs="Tahoma"/>
        </w:rPr>
      </w:pPr>
      <w:r w:rsidRPr="004C0EB5">
        <w:rPr>
          <w:rFonts w:ascii="Tahoma" w:hAnsi="Tahoma" w:cs="Tahoma"/>
        </w:rPr>
        <w:t xml:space="preserve">Fotokopija NPK za varnostne tehnike skladno z Zakonom o zasebnem varovanju (ZzaS-1), ki so navedeni v </w:t>
      </w:r>
      <w:r w:rsidR="004C0EB5" w:rsidRPr="004C0EB5">
        <w:rPr>
          <w:rFonts w:ascii="Tahoma" w:hAnsi="Tahoma" w:cs="Tahoma"/>
        </w:rPr>
        <w:t>Prilogi 6</w:t>
      </w:r>
      <w:r w:rsidRPr="004C0EB5">
        <w:rPr>
          <w:rFonts w:ascii="Tahoma" w:hAnsi="Tahoma" w:cs="Tahoma"/>
        </w:rPr>
        <w:t>.</w:t>
      </w:r>
    </w:p>
    <w:p w14:paraId="43ABE444" w14:textId="430054C5" w:rsidR="00F76D95" w:rsidRPr="00F76D95" w:rsidRDefault="00F76D95" w:rsidP="006F589C">
      <w:pPr>
        <w:numPr>
          <w:ilvl w:val="0"/>
          <w:numId w:val="24"/>
        </w:numPr>
        <w:jc w:val="both"/>
        <w:rPr>
          <w:rFonts w:ascii="Tahoma" w:hAnsi="Tahoma" w:cs="Tahoma"/>
        </w:rPr>
      </w:pPr>
      <w:r w:rsidRPr="004C0EB5">
        <w:rPr>
          <w:rFonts w:ascii="Tahoma" w:hAnsi="Tahoma" w:cs="Tahoma"/>
        </w:rPr>
        <w:t>Potrdilo (original ali fotokopija</w:t>
      </w:r>
      <w:r w:rsidRPr="00F76D95">
        <w:rPr>
          <w:rFonts w:ascii="Tahoma" w:hAnsi="Tahoma" w:cs="Tahoma"/>
        </w:rPr>
        <w:t xml:space="preserve">) proizvajalcev sistemov, da je imenovani ponudnikov kader usposobljen za vzdrževanje požarno varnostnih naprav proizvajalcev Siemens ter protivlomnih naprav proizvajalca Siemens in video sistemov s programsko opremo </w:t>
      </w:r>
      <w:proofErr w:type="spellStart"/>
      <w:r w:rsidRPr="00F76D95">
        <w:rPr>
          <w:rFonts w:ascii="Tahoma" w:hAnsi="Tahoma" w:cs="Tahoma"/>
        </w:rPr>
        <w:t>Mirasys</w:t>
      </w:r>
      <w:proofErr w:type="spellEnd"/>
      <w:r w:rsidRPr="00F76D95">
        <w:rPr>
          <w:rFonts w:ascii="Tahoma" w:hAnsi="Tahoma" w:cs="Tahoma"/>
        </w:rPr>
        <w:t xml:space="preserve">, na področju kupol za odvod dima in toplote proizvajalca Geze ter centralno nadzorni sistem </w:t>
      </w:r>
      <w:r w:rsidR="0076645A">
        <w:rPr>
          <w:rFonts w:ascii="Tahoma" w:hAnsi="Tahoma" w:cs="Tahoma"/>
        </w:rPr>
        <w:t>MM8000\</w:t>
      </w:r>
      <w:proofErr w:type="spellStart"/>
      <w:r w:rsidRPr="00F76D95">
        <w:rPr>
          <w:rFonts w:ascii="Tahoma" w:hAnsi="Tahoma" w:cs="Tahoma"/>
        </w:rPr>
        <w:t>Desigo</w:t>
      </w:r>
      <w:proofErr w:type="spellEnd"/>
      <w:r w:rsidRPr="00F76D95">
        <w:rPr>
          <w:rFonts w:ascii="Tahoma" w:hAnsi="Tahoma" w:cs="Tahoma"/>
        </w:rPr>
        <w:t>.</w:t>
      </w:r>
    </w:p>
    <w:p w14:paraId="3460DE3E" w14:textId="77777777" w:rsidR="00F76D95" w:rsidRDefault="00F76D95" w:rsidP="00F76D95">
      <w:pPr>
        <w:jc w:val="both"/>
      </w:pPr>
    </w:p>
    <w:p w14:paraId="2E1CE6B7" w14:textId="77777777" w:rsidR="00F76D95" w:rsidRDefault="00F76D95" w:rsidP="00011A1C">
      <w:pPr>
        <w:keepNext/>
        <w:keepLines/>
        <w:jc w:val="both"/>
        <w:rPr>
          <w:rFonts w:ascii="Tahoma" w:hAnsi="Tahoma" w:cs="Tahoma"/>
          <w:bCs/>
          <w:i/>
          <w:noProof/>
          <w:sz w:val="18"/>
          <w:szCs w:val="18"/>
        </w:rPr>
      </w:pPr>
    </w:p>
    <w:p w14:paraId="7AD94923" w14:textId="6DA5B8F7" w:rsidR="00F76D95" w:rsidRDefault="00F76D95" w:rsidP="00011A1C">
      <w:pPr>
        <w:keepNext/>
        <w:keepLines/>
        <w:jc w:val="both"/>
        <w:rPr>
          <w:rFonts w:ascii="Tahoma" w:hAnsi="Tahoma" w:cs="Tahoma"/>
          <w:bCs/>
          <w:i/>
          <w:noProof/>
          <w:sz w:val="18"/>
          <w:szCs w:val="18"/>
        </w:rPr>
      </w:pPr>
    </w:p>
    <w:p w14:paraId="09B5C982" w14:textId="744C1090" w:rsidR="00F76D95" w:rsidRDefault="00F76D95" w:rsidP="00011A1C">
      <w:pPr>
        <w:keepNext/>
        <w:keepLines/>
        <w:jc w:val="both"/>
        <w:rPr>
          <w:rFonts w:ascii="Tahoma" w:hAnsi="Tahoma" w:cs="Tahoma"/>
          <w:bCs/>
          <w:i/>
          <w:noProof/>
          <w:sz w:val="18"/>
          <w:szCs w:val="18"/>
        </w:rPr>
      </w:pPr>
    </w:p>
    <w:p w14:paraId="252448DE" w14:textId="77777777" w:rsidR="00F76D95" w:rsidRPr="00C8579C" w:rsidRDefault="00F76D95" w:rsidP="00011A1C">
      <w:pPr>
        <w:keepNext/>
        <w:keepLines/>
        <w:jc w:val="both"/>
        <w:rPr>
          <w:rFonts w:ascii="Tahoma" w:hAnsi="Tahoma" w:cs="Tahoma"/>
          <w:bCs/>
          <w:i/>
          <w:noProof/>
          <w:sz w:val="18"/>
          <w:szCs w:val="18"/>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552"/>
        <w:gridCol w:w="3118"/>
      </w:tblGrid>
      <w:tr w:rsidR="00D504E5" w:rsidRPr="00C8579C" w14:paraId="5391EA36" w14:textId="77777777" w:rsidTr="001212A2">
        <w:trPr>
          <w:trHeight w:val="235"/>
        </w:trPr>
        <w:tc>
          <w:tcPr>
            <w:tcW w:w="3402" w:type="dxa"/>
            <w:tcBorders>
              <w:bottom w:val="single" w:sz="4" w:space="0" w:color="auto"/>
            </w:tcBorders>
          </w:tcPr>
          <w:p w14:paraId="60F7A3F5" w14:textId="77777777" w:rsidR="00D504E5" w:rsidRPr="00C8579C" w:rsidRDefault="00D504E5" w:rsidP="00011A1C">
            <w:pPr>
              <w:keepNext/>
              <w:keepLines/>
              <w:jc w:val="both"/>
              <w:rPr>
                <w:rFonts w:ascii="Tahoma" w:hAnsi="Tahoma" w:cs="Tahoma"/>
                <w:snapToGrid w:val="0"/>
                <w:color w:val="000000"/>
              </w:rPr>
            </w:pPr>
          </w:p>
        </w:tc>
        <w:tc>
          <w:tcPr>
            <w:tcW w:w="2552" w:type="dxa"/>
          </w:tcPr>
          <w:p w14:paraId="1759E824" w14:textId="77777777" w:rsidR="00D504E5" w:rsidRPr="00C8579C" w:rsidRDefault="00D504E5" w:rsidP="00011A1C">
            <w:pPr>
              <w:keepNext/>
              <w:keepLines/>
              <w:jc w:val="center"/>
              <w:rPr>
                <w:rFonts w:ascii="Tahoma" w:hAnsi="Tahoma" w:cs="Tahoma"/>
                <w:snapToGrid w:val="0"/>
                <w:color w:val="000000"/>
              </w:rPr>
            </w:pPr>
          </w:p>
        </w:tc>
        <w:tc>
          <w:tcPr>
            <w:tcW w:w="3118" w:type="dxa"/>
            <w:tcBorders>
              <w:bottom w:val="single" w:sz="4" w:space="0" w:color="auto"/>
            </w:tcBorders>
          </w:tcPr>
          <w:p w14:paraId="6F2B6366" w14:textId="77777777" w:rsidR="00D504E5" w:rsidRPr="00C8579C" w:rsidRDefault="00D504E5" w:rsidP="00011A1C">
            <w:pPr>
              <w:keepNext/>
              <w:keepLines/>
              <w:tabs>
                <w:tab w:val="left" w:pos="567"/>
                <w:tab w:val="num" w:pos="851"/>
                <w:tab w:val="left" w:pos="993"/>
              </w:tabs>
              <w:jc w:val="both"/>
              <w:rPr>
                <w:rFonts w:ascii="Tahoma" w:hAnsi="Tahoma" w:cs="Tahoma"/>
                <w:snapToGrid w:val="0"/>
                <w:color w:val="000000"/>
              </w:rPr>
            </w:pPr>
          </w:p>
          <w:p w14:paraId="6E913457" w14:textId="77777777" w:rsidR="00D504E5" w:rsidRPr="00C8579C" w:rsidRDefault="00D504E5" w:rsidP="00011A1C">
            <w:pPr>
              <w:keepNext/>
              <w:keepLines/>
              <w:tabs>
                <w:tab w:val="left" w:pos="567"/>
                <w:tab w:val="num" w:pos="851"/>
                <w:tab w:val="left" w:pos="993"/>
              </w:tabs>
              <w:jc w:val="both"/>
              <w:rPr>
                <w:rFonts w:ascii="Tahoma" w:hAnsi="Tahoma" w:cs="Tahoma"/>
                <w:snapToGrid w:val="0"/>
                <w:color w:val="000000"/>
              </w:rPr>
            </w:pPr>
          </w:p>
        </w:tc>
      </w:tr>
      <w:tr w:rsidR="00D504E5" w:rsidRPr="00C8579C" w14:paraId="5FA9AC42" w14:textId="77777777" w:rsidTr="001212A2">
        <w:trPr>
          <w:trHeight w:val="235"/>
        </w:trPr>
        <w:tc>
          <w:tcPr>
            <w:tcW w:w="3402" w:type="dxa"/>
            <w:tcBorders>
              <w:top w:val="single" w:sz="4" w:space="0" w:color="auto"/>
            </w:tcBorders>
          </w:tcPr>
          <w:p w14:paraId="1FD2F628" w14:textId="77777777" w:rsidR="00D504E5" w:rsidRPr="00C8579C" w:rsidRDefault="00D504E5" w:rsidP="00011A1C">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7B3A1C84" w14:textId="77777777" w:rsidR="00D504E5" w:rsidRPr="00C8579C" w:rsidRDefault="00D504E5" w:rsidP="00011A1C">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118" w:type="dxa"/>
            <w:tcBorders>
              <w:top w:val="single" w:sz="4" w:space="0" w:color="auto"/>
            </w:tcBorders>
          </w:tcPr>
          <w:p w14:paraId="7F64F8CC" w14:textId="312E7665" w:rsidR="00D504E5" w:rsidRPr="00C8579C" w:rsidRDefault="00D504E5" w:rsidP="00011A1C">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 xml:space="preserve">podpis </w:t>
            </w:r>
            <w:r w:rsidR="00697311">
              <w:rPr>
                <w:rFonts w:ascii="Tahoma" w:hAnsi="Tahoma" w:cs="Tahoma"/>
                <w:snapToGrid w:val="0"/>
                <w:color w:val="000000"/>
              </w:rPr>
              <w:t>predstavnika</w:t>
            </w:r>
            <w:r w:rsidR="00697311" w:rsidRPr="00C8579C">
              <w:rPr>
                <w:rFonts w:ascii="Tahoma" w:hAnsi="Tahoma" w:cs="Tahoma"/>
                <w:snapToGrid w:val="0"/>
                <w:color w:val="000000"/>
              </w:rPr>
              <w:t xml:space="preserve"> </w:t>
            </w:r>
            <w:r w:rsidRPr="00C8579C">
              <w:rPr>
                <w:rFonts w:ascii="Tahoma" w:hAnsi="Tahoma" w:cs="Tahoma"/>
                <w:snapToGrid w:val="0"/>
                <w:color w:val="000000"/>
              </w:rPr>
              <w:t>ponudnika)</w:t>
            </w:r>
          </w:p>
        </w:tc>
      </w:tr>
    </w:tbl>
    <w:p w14:paraId="0B424D73" w14:textId="77777777" w:rsidR="00476C22" w:rsidRPr="00C8579C" w:rsidRDefault="00476C22" w:rsidP="00011A1C">
      <w:pPr>
        <w:keepNext/>
        <w:keepLines/>
        <w:jc w:val="both"/>
        <w:rPr>
          <w:rFonts w:ascii="Tahoma" w:hAnsi="Tahoma" w:cs="Tahoma"/>
          <w:bCs/>
          <w:i/>
          <w:noProof/>
          <w:sz w:val="18"/>
          <w:szCs w:val="18"/>
        </w:rPr>
      </w:pPr>
    </w:p>
    <w:p w14:paraId="09A1F6B8" w14:textId="77777777" w:rsidR="00476C22" w:rsidRPr="00C8579C" w:rsidRDefault="00476C22" w:rsidP="00011A1C">
      <w:pPr>
        <w:keepNext/>
        <w:keepLines/>
        <w:jc w:val="both"/>
        <w:rPr>
          <w:rFonts w:ascii="Tahoma" w:hAnsi="Tahoma" w:cs="Tahoma"/>
          <w:bCs/>
          <w:i/>
          <w:noProof/>
          <w:sz w:val="18"/>
          <w:szCs w:val="18"/>
        </w:rPr>
      </w:pPr>
    </w:p>
    <w:p w14:paraId="25829E54" w14:textId="77777777" w:rsidR="00476C22" w:rsidRPr="00C8579C" w:rsidRDefault="00476C22" w:rsidP="00011A1C">
      <w:pPr>
        <w:keepNext/>
        <w:keepLines/>
        <w:jc w:val="both"/>
        <w:rPr>
          <w:rFonts w:ascii="Tahoma" w:hAnsi="Tahoma" w:cs="Tahoma"/>
          <w:bCs/>
          <w:i/>
          <w:noProof/>
          <w:sz w:val="18"/>
          <w:szCs w:val="18"/>
        </w:rPr>
      </w:pPr>
    </w:p>
    <w:p w14:paraId="1F00B9CF" w14:textId="77777777" w:rsidR="00476C22" w:rsidRPr="00C8579C" w:rsidRDefault="00476C22" w:rsidP="00011A1C">
      <w:pPr>
        <w:keepNext/>
        <w:keepLines/>
        <w:jc w:val="both"/>
        <w:rPr>
          <w:rFonts w:ascii="Tahoma" w:hAnsi="Tahoma" w:cs="Tahoma"/>
          <w:bCs/>
          <w:i/>
          <w:noProof/>
          <w:sz w:val="18"/>
          <w:szCs w:val="18"/>
        </w:rPr>
      </w:pPr>
    </w:p>
    <w:p w14:paraId="79E50400" w14:textId="77777777" w:rsidR="00476C22" w:rsidRPr="00C8579C" w:rsidRDefault="00476C22" w:rsidP="00011A1C">
      <w:pPr>
        <w:keepNext/>
        <w:keepLines/>
        <w:jc w:val="both"/>
        <w:rPr>
          <w:rFonts w:ascii="Tahoma" w:hAnsi="Tahoma" w:cs="Tahoma"/>
          <w:bCs/>
          <w:i/>
          <w:noProof/>
          <w:sz w:val="18"/>
          <w:szCs w:val="18"/>
        </w:rPr>
      </w:pPr>
    </w:p>
    <w:p w14:paraId="61D770FB" w14:textId="77777777" w:rsidR="00476C22" w:rsidRPr="00C8579C" w:rsidRDefault="00476C22" w:rsidP="00011A1C">
      <w:pPr>
        <w:keepNext/>
        <w:keepLines/>
        <w:jc w:val="both"/>
        <w:rPr>
          <w:rFonts w:ascii="Tahoma" w:hAnsi="Tahoma" w:cs="Tahoma"/>
          <w:bCs/>
          <w:i/>
          <w:noProof/>
          <w:sz w:val="18"/>
          <w:szCs w:val="18"/>
        </w:rPr>
      </w:pPr>
    </w:p>
    <w:p w14:paraId="21162620" w14:textId="77777777" w:rsidR="00476C22" w:rsidRPr="00C8579C" w:rsidRDefault="00476C22" w:rsidP="00011A1C">
      <w:pPr>
        <w:keepNext/>
        <w:keepLines/>
        <w:jc w:val="both"/>
        <w:rPr>
          <w:rFonts w:ascii="Tahoma" w:hAnsi="Tahoma" w:cs="Tahoma"/>
          <w:bCs/>
          <w:i/>
          <w:noProof/>
          <w:sz w:val="18"/>
          <w:szCs w:val="18"/>
        </w:rPr>
      </w:pPr>
    </w:p>
    <w:p w14:paraId="69C16467" w14:textId="77777777" w:rsidR="004B507E" w:rsidRPr="00C8579C" w:rsidRDefault="004B507E" w:rsidP="00011A1C">
      <w:pPr>
        <w:keepNext/>
        <w:keepLines/>
        <w:jc w:val="both"/>
        <w:rPr>
          <w:rFonts w:ascii="Tahoma" w:hAnsi="Tahoma" w:cs="Tahoma"/>
          <w:bCs/>
          <w:i/>
          <w:noProof/>
          <w:sz w:val="18"/>
          <w:szCs w:val="18"/>
        </w:rPr>
      </w:pPr>
    </w:p>
    <w:p w14:paraId="3B35A7E6" w14:textId="77777777" w:rsidR="004B507E" w:rsidRPr="00C8579C" w:rsidRDefault="004B507E" w:rsidP="00011A1C">
      <w:pPr>
        <w:keepNext/>
        <w:keepLines/>
        <w:jc w:val="both"/>
        <w:rPr>
          <w:rFonts w:ascii="Tahoma" w:hAnsi="Tahoma" w:cs="Tahoma"/>
          <w:bCs/>
          <w:i/>
          <w:noProof/>
          <w:sz w:val="18"/>
          <w:szCs w:val="18"/>
        </w:rPr>
      </w:pPr>
    </w:p>
    <w:p w14:paraId="1476EC4A" w14:textId="77777777" w:rsidR="004B507E" w:rsidRPr="00C8579C" w:rsidRDefault="004B507E" w:rsidP="00011A1C">
      <w:pPr>
        <w:keepNext/>
        <w:keepLines/>
        <w:jc w:val="both"/>
        <w:rPr>
          <w:rFonts w:ascii="Tahoma" w:hAnsi="Tahoma" w:cs="Tahoma"/>
          <w:bCs/>
          <w:i/>
          <w:noProof/>
          <w:sz w:val="18"/>
          <w:szCs w:val="18"/>
        </w:rPr>
      </w:pPr>
    </w:p>
    <w:p w14:paraId="31537C2B" w14:textId="77777777" w:rsidR="00DD5BD9" w:rsidRPr="00C8579C" w:rsidRDefault="00DD5BD9" w:rsidP="00011A1C">
      <w:pPr>
        <w:keepNext/>
        <w:keepLines/>
        <w:rPr>
          <w:rFonts w:ascii="Tahoma" w:hAnsi="Tahoma" w:cs="Tahoma"/>
          <w:bCs/>
          <w:i/>
          <w:noProof/>
          <w:sz w:val="18"/>
          <w:szCs w:val="18"/>
        </w:rPr>
      </w:pPr>
      <w:r w:rsidRPr="00C8579C">
        <w:rPr>
          <w:rFonts w:ascii="Tahoma" w:hAnsi="Tahoma" w:cs="Tahoma"/>
          <w:bCs/>
          <w:i/>
          <w:noProof/>
          <w:sz w:val="18"/>
          <w:szCs w:val="18"/>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976DC" w:rsidRPr="00C8579C" w14:paraId="5B101FE5" w14:textId="77777777" w:rsidTr="009229D0">
        <w:tc>
          <w:tcPr>
            <w:tcW w:w="7725" w:type="dxa"/>
            <w:tcBorders>
              <w:top w:val="single" w:sz="4" w:space="0" w:color="auto"/>
              <w:bottom w:val="single" w:sz="4" w:space="0" w:color="auto"/>
            </w:tcBorders>
          </w:tcPr>
          <w:p w14:paraId="6ACF5AAE" w14:textId="77777777" w:rsidR="00B976DC" w:rsidRPr="00C8579C" w:rsidRDefault="00B976DC" w:rsidP="00011A1C">
            <w:pPr>
              <w:keepNext/>
              <w:keepLines/>
              <w:rPr>
                <w:rFonts w:ascii="Tahoma" w:hAnsi="Tahoma" w:cs="Tahoma"/>
              </w:rPr>
            </w:pPr>
            <w:r w:rsidRPr="00C8579C">
              <w:lastRenderedPageBreak/>
              <w:br w:type="page"/>
            </w:r>
            <w:r w:rsidRPr="00C8579C">
              <w:rPr>
                <w:rFonts w:ascii="Tahoma" w:hAnsi="Tahoma" w:cs="Tahoma"/>
                <w:sz w:val="18"/>
              </w:rPr>
              <w:br w:type="page"/>
            </w:r>
            <w:r w:rsidRPr="00C8579C">
              <w:rPr>
                <w:rFonts w:ascii="Tahoma" w:hAnsi="Tahoma" w:cs="Tahoma"/>
              </w:rPr>
              <w:t xml:space="preserve">SEZNAM REFERENC </w:t>
            </w:r>
          </w:p>
        </w:tc>
        <w:tc>
          <w:tcPr>
            <w:tcW w:w="1417" w:type="dxa"/>
            <w:tcBorders>
              <w:top w:val="single" w:sz="4" w:space="0" w:color="auto"/>
              <w:bottom w:val="single" w:sz="4" w:space="0" w:color="auto"/>
            </w:tcBorders>
          </w:tcPr>
          <w:p w14:paraId="2FD6B5FB" w14:textId="77777777" w:rsidR="00B976DC" w:rsidRPr="00C8579C" w:rsidRDefault="00B976DC" w:rsidP="00011A1C">
            <w:pPr>
              <w:keepNext/>
              <w:keepLines/>
              <w:rPr>
                <w:rFonts w:ascii="Tahoma" w:hAnsi="Tahoma" w:cs="Tahoma"/>
                <w:b/>
                <w:i/>
              </w:rPr>
            </w:pPr>
            <w:r w:rsidRPr="00C8579C">
              <w:rPr>
                <w:rFonts w:ascii="Tahoma" w:hAnsi="Tahoma" w:cs="Tahoma"/>
                <w:b/>
                <w:i/>
              </w:rPr>
              <w:t xml:space="preserve">Priloga </w:t>
            </w:r>
            <w:r w:rsidR="00AF5910">
              <w:rPr>
                <w:rFonts w:ascii="Tahoma" w:hAnsi="Tahoma" w:cs="Tahoma"/>
                <w:b/>
                <w:i/>
              </w:rPr>
              <w:t>7</w:t>
            </w:r>
            <w:r w:rsidRPr="00C8579C">
              <w:rPr>
                <w:rFonts w:ascii="Tahoma" w:hAnsi="Tahoma" w:cs="Tahoma"/>
                <w:b/>
                <w:i/>
              </w:rPr>
              <w:t>/1</w:t>
            </w:r>
          </w:p>
        </w:tc>
      </w:tr>
    </w:tbl>
    <w:p w14:paraId="14A4797F" w14:textId="77777777" w:rsidR="00B976DC" w:rsidRPr="00C8579C" w:rsidRDefault="00B976DC" w:rsidP="00011A1C">
      <w:pPr>
        <w:keepNext/>
        <w:keepLines/>
        <w:jc w:val="right"/>
        <w:rPr>
          <w:rFonts w:ascii="Tahoma" w:hAnsi="Tahoma" w:cs="Tahoma"/>
          <w:i/>
          <w:sz w:val="22"/>
        </w:rPr>
      </w:pPr>
      <w:r w:rsidRPr="00C8579C">
        <w:rPr>
          <w:rFonts w:ascii="Tahoma" w:hAnsi="Tahoma" w:cs="Tahoma"/>
          <w:i/>
          <w:sz w:val="22"/>
        </w:rPr>
        <w:t>……/……</w:t>
      </w:r>
    </w:p>
    <w:p w14:paraId="04D5C6CC" w14:textId="77777777" w:rsidR="00B976DC" w:rsidRPr="00C8579C" w:rsidRDefault="00B976DC" w:rsidP="00E43E5D">
      <w:pPr>
        <w:keepNext/>
        <w:keepLines/>
        <w:ind w:right="284"/>
        <w:jc w:val="right"/>
        <w:rPr>
          <w:rFonts w:ascii="Tahoma" w:hAnsi="Tahoma" w:cs="Tahoma"/>
          <w:i/>
        </w:rPr>
      </w:pPr>
      <w:r w:rsidRPr="00C8579C">
        <w:rPr>
          <w:rFonts w:ascii="Tahoma" w:hAnsi="Tahoma" w:cs="Tahoma"/>
          <w:i/>
        </w:rPr>
        <w:t>(št. izvoda / št. vseh izvodov)</w:t>
      </w:r>
    </w:p>
    <w:p w14:paraId="1838226E" w14:textId="6EEDAA55" w:rsidR="00B976DC" w:rsidRPr="00C8579C" w:rsidRDefault="00DD0752" w:rsidP="00011A1C">
      <w:pPr>
        <w:keepNext/>
        <w:keepLines/>
        <w:jc w:val="both"/>
        <w:rPr>
          <w:rFonts w:ascii="Tahoma" w:hAnsi="Tahoma" w:cs="Tahoma"/>
          <w:b/>
        </w:rPr>
      </w:pPr>
      <w:r>
        <w:rPr>
          <w:rFonts w:ascii="Tahoma" w:hAnsi="Tahoma" w:cs="Tahoma"/>
          <w:b/>
        </w:rPr>
        <w:t>VKS-227/22</w:t>
      </w:r>
      <w:r w:rsidR="00032CA0" w:rsidRPr="00C8579C">
        <w:rPr>
          <w:rFonts w:ascii="Tahoma" w:hAnsi="Tahoma" w:cs="Tahoma"/>
          <w:b/>
        </w:rPr>
        <w:t xml:space="preserve"> </w:t>
      </w:r>
      <w:r w:rsidR="00B976DC" w:rsidRPr="00C8579C">
        <w:rPr>
          <w:rFonts w:ascii="Tahoma" w:hAnsi="Tahoma" w:cs="Tahoma"/>
          <w:b/>
        </w:rPr>
        <w:t xml:space="preserve">– </w:t>
      </w:r>
      <w:r w:rsidRPr="00DD0752">
        <w:rPr>
          <w:rFonts w:ascii="Tahoma" w:hAnsi="Tahoma" w:cs="Tahoma"/>
          <w:b/>
        </w:rPr>
        <w:t>Dobava rezervnih delov, preventivno vzdrževanje in servisiranje požarne zaščite in tehničnega varovanja na lokaciji RCERO</w:t>
      </w:r>
    </w:p>
    <w:p w14:paraId="3C8D90C8" w14:textId="77777777" w:rsidR="00B976DC" w:rsidRPr="00C8579C" w:rsidRDefault="00B976DC" w:rsidP="00011A1C">
      <w:pPr>
        <w:keepNext/>
        <w:keepLines/>
        <w:jc w:val="both"/>
        <w:rPr>
          <w:rFonts w:ascii="Tahoma" w:hAnsi="Tahoma" w:cs="Tahoma"/>
          <w:b/>
          <w:i/>
          <w:sz w:val="24"/>
        </w:rPr>
      </w:pPr>
    </w:p>
    <w:p w14:paraId="1DF812B0" w14:textId="77777777" w:rsidR="00B976DC" w:rsidRPr="00C8579C" w:rsidRDefault="00B976DC" w:rsidP="00011A1C">
      <w:pPr>
        <w:keepNext/>
        <w:keepLines/>
        <w:tabs>
          <w:tab w:val="left" w:pos="0"/>
        </w:tabs>
        <w:jc w:val="center"/>
        <w:rPr>
          <w:rFonts w:ascii="Tahoma" w:hAnsi="Tahoma" w:cs="Tahoma"/>
          <w:b/>
          <w:sz w:val="22"/>
        </w:rPr>
      </w:pPr>
      <w:r w:rsidRPr="00C8579C">
        <w:rPr>
          <w:rFonts w:ascii="Tahoma" w:hAnsi="Tahoma" w:cs="Tahoma"/>
          <w:b/>
          <w:sz w:val="22"/>
        </w:rPr>
        <w:t>Seznam referenčnih del oziroma uspešno izvedenih poslov ponudnika</w:t>
      </w:r>
    </w:p>
    <w:p w14:paraId="50F1AF18" w14:textId="77777777" w:rsidR="00B976DC" w:rsidRPr="00C8579C" w:rsidRDefault="00B976DC" w:rsidP="00011A1C">
      <w:pPr>
        <w:keepNext/>
        <w:keepLines/>
        <w:tabs>
          <w:tab w:val="left" w:pos="0"/>
        </w:tabs>
        <w:rPr>
          <w:rFonts w:ascii="Tahoma" w:hAnsi="Tahoma" w:cs="Tahoma"/>
          <w:color w:val="FF0000"/>
          <w:sz w:val="22"/>
        </w:rPr>
      </w:pPr>
    </w:p>
    <w:p w14:paraId="62D71EA8" w14:textId="77777777" w:rsidR="00B976DC" w:rsidRPr="00C8579C" w:rsidRDefault="00B976DC" w:rsidP="00011A1C">
      <w:pPr>
        <w:keepNext/>
        <w:keepLines/>
        <w:tabs>
          <w:tab w:val="left" w:pos="567"/>
          <w:tab w:val="num" w:pos="851"/>
          <w:tab w:val="left" w:pos="993"/>
        </w:tabs>
        <w:rPr>
          <w:rFonts w:ascii="Tahoma" w:hAnsi="Tahoma" w:cs="Tahoma"/>
          <w:sz w:val="22"/>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933"/>
        <w:gridCol w:w="3320"/>
        <w:gridCol w:w="4252"/>
      </w:tblGrid>
      <w:tr w:rsidR="00B976DC" w:rsidRPr="00C8579C" w14:paraId="5D0FA0D8" w14:textId="77777777" w:rsidTr="00757F84">
        <w:trPr>
          <w:trHeight w:val="482"/>
        </w:trPr>
        <w:tc>
          <w:tcPr>
            <w:tcW w:w="637" w:type="dxa"/>
            <w:tcBorders>
              <w:top w:val="single" w:sz="2" w:space="0" w:color="auto"/>
              <w:left w:val="single" w:sz="2" w:space="0" w:color="auto"/>
              <w:bottom w:val="single" w:sz="12" w:space="0" w:color="auto"/>
              <w:right w:val="single" w:sz="2" w:space="0" w:color="auto"/>
            </w:tcBorders>
            <w:vAlign w:val="center"/>
          </w:tcPr>
          <w:p w14:paraId="71C0054B" w14:textId="77777777" w:rsidR="00B976DC" w:rsidRPr="00C8579C" w:rsidRDefault="003724F1" w:rsidP="00011A1C">
            <w:pPr>
              <w:keepNext/>
              <w:keepLines/>
              <w:tabs>
                <w:tab w:val="left" w:pos="567"/>
                <w:tab w:val="num" w:pos="851"/>
                <w:tab w:val="left" w:pos="993"/>
              </w:tabs>
              <w:jc w:val="center"/>
              <w:rPr>
                <w:rFonts w:ascii="Tahoma" w:hAnsi="Tahoma" w:cs="Tahoma"/>
                <w:sz w:val="18"/>
              </w:rPr>
            </w:pPr>
            <w:proofErr w:type="spellStart"/>
            <w:r w:rsidRPr="00C8579C">
              <w:rPr>
                <w:rFonts w:ascii="Tahoma" w:hAnsi="Tahoma" w:cs="Tahoma"/>
                <w:sz w:val="18"/>
              </w:rPr>
              <w:t>Z</w:t>
            </w:r>
            <w:r w:rsidR="00B976DC" w:rsidRPr="00C8579C">
              <w:rPr>
                <w:rFonts w:ascii="Tahoma" w:hAnsi="Tahoma" w:cs="Tahoma"/>
                <w:sz w:val="18"/>
              </w:rPr>
              <w:t>ap</w:t>
            </w:r>
            <w:proofErr w:type="spellEnd"/>
            <w:r w:rsidR="00B976DC" w:rsidRPr="00C8579C">
              <w:rPr>
                <w:rFonts w:ascii="Tahoma" w:hAnsi="Tahoma" w:cs="Tahoma"/>
                <w:sz w:val="18"/>
              </w:rPr>
              <w:t>. št.</w:t>
            </w:r>
          </w:p>
        </w:tc>
        <w:tc>
          <w:tcPr>
            <w:tcW w:w="933" w:type="dxa"/>
            <w:tcBorders>
              <w:top w:val="single" w:sz="2" w:space="0" w:color="auto"/>
              <w:left w:val="single" w:sz="2" w:space="0" w:color="auto"/>
              <w:bottom w:val="single" w:sz="12" w:space="0" w:color="auto"/>
              <w:right w:val="single" w:sz="2" w:space="0" w:color="auto"/>
            </w:tcBorders>
            <w:vAlign w:val="center"/>
          </w:tcPr>
          <w:p w14:paraId="6E980E85" w14:textId="77777777" w:rsidR="00B976DC" w:rsidRPr="00C8579C" w:rsidRDefault="00B976DC" w:rsidP="00011A1C">
            <w:pPr>
              <w:keepNext/>
              <w:keepLines/>
              <w:tabs>
                <w:tab w:val="left" w:pos="567"/>
                <w:tab w:val="num" w:pos="851"/>
                <w:tab w:val="left" w:pos="993"/>
              </w:tabs>
              <w:jc w:val="center"/>
              <w:rPr>
                <w:rFonts w:ascii="Tahoma" w:hAnsi="Tahoma" w:cs="Tahoma"/>
                <w:sz w:val="18"/>
              </w:rPr>
            </w:pPr>
            <w:r w:rsidRPr="00C8579C">
              <w:rPr>
                <w:rFonts w:ascii="Tahoma" w:hAnsi="Tahoma" w:cs="Tahoma"/>
                <w:sz w:val="18"/>
              </w:rPr>
              <w:t>javni naročnik</w:t>
            </w:r>
          </w:p>
        </w:tc>
        <w:tc>
          <w:tcPr>
            <w:tcW w:w="3320" w:type="dxa"/>
            <w:tcBorders>
              <w:top w:val="single" w:sz="2" w:space="0" w:color="auto"/>
              <w:left w:val="single" w:sz="2" w:space="0" w:color="auto"/>
              <w:bottom w:val="single" w:sz="12" w:space="0" w:color="auto"/>
              <w:right w:val="single" w:sz="2" w:space="0" w:color="auto"/>
            </w:tcBorders>
          </w:tcPr>
          <w:p w14:paraId="5A720352" w14:textId="77777777" w:rsidR="00B976DC" w:rsidRPr="00C8579C" w:rsidRDefault="00B976DC" w:rsidP="00011A1C">
            <w:pPr>
              <w:keepNext/>
              <w:keepLines/>
              <w:tabs>
                <w:tab w:val="left" w:pos="567"/>
                <w:tab w:val="num" w:pos="851"/>
                <w:tab w:val="left" w:pos="993"/>
              </w:tabs>
              <w:jc w:val="center"/>
              <w:rPr>
                <w:rFonts w:ascii="Tahoma" w:hAnsi="Tahoma" w:cs="Tahoma"/>
                <w:sz w:val="18"/>
              </w:rPr>
            </w:pPr>
          </w:p>
          <w:p w14:paraId="62F63621" w14:textId="77777777" w:rsidR="00B976DC" w:rsidRPr="00C8579C" w:rsidRDefault="00147D46" w:rsidP="00011A1C">
            <w:pPr>
              <w:keepNext/>
              <w:keepLines/>
              <w:tabs>
                <w:tab w:val="left" w:pos="567"/>
                <w:tab w:val="num" w:pos="851"/>
                <w:tab w:val="left" w:pos="993"/>
              </w:tabs>
              <w:jc w:val="center"/>
              <w:rPr>
                <w:rFonts w:ascii="Tahoma" w:hAnsi="Tahoma" w:cs="Tahoma"/>
                <w:sz w:val="18"/>
              </w:rPr>
            </w:pPr>
            <w:r w:rsidRPr="00C8579C">
              <w:rPr>
                <w:rFonts w:ascii="Tahoma" w:hAnsi="Tahoma" w:cs="Tahoma"/>
                <w:sz w:val="18"/>
              </w:rPr>
              <w:t>N</w:t>
            </w:r>
            <w:r w:rsidR="00B976DC" w:rsidRPr="00C8579C">
              <w:rPr>
                <w:rFonts w:ascii="Tahoma" w:hAnsi="Tahoma" w:cs="Tahoma"/>
                <w:sz w:val="18"/>
              </w:rPr>
              <w:t>aziv naročnika/investitorja</w:t>
            </w:r>
          </w:p>
        </w:tc>
        <w:tc>
          <w:tcPr>
            <w:tcW w:w="4252" w:type="dxa"/>
            <w:tcBorders>
              <w:top w:val="single" w:sz="2" w:space="0" w:color="auto"/>
              <w:left w:val="single" w:sz="2" w:space="0" w:color="auto"/>
              <w:bottom w:val="single" w:sz="12" w:space="0" w:color="auto"/>
              <w:right w:val="single" w:sz="2" w:space="0" w:color="auto"/>
            </w:tcBorders>
            <w:vAlign w:val="center"/>
          </w:tcPr>
          <w:p w14:paraId="1A878BEC" w14:textId="77777777" w:rsidR="00B976DC" w:rsidRPr="00C8579C" w:rsidRDefault="00147D46" w:rsidP="00011A1C">
            <w:pPr>
              <w:keepNext/>
              <w:keepLines/>
              <w:tabs>
                <w:tab w:val="left" w:pos="567"/>
                <w:tab w:val="num" w:pos="851"/>
                <w:tab w:val="left" w:pos="993"/>
              </w:tabs>
              <w:ind w:left="330" w:hanging="330"/>
              <w:jc w:val="center"/>
              <w:rPr>
                <w:rFonts w:ascii="Tahoma" w:hAnsi="Tahoma" w:cs="Tahoma"/>
                <w:sz w:val="18"/>
              </w:rPr>
            </w:pPr>
            <w:r w:rsidRPr="00C8579C">
              <w:rPr>
                <w:rFonts w:ascii="Tahoma" w:hAnsi="Tahoma" w:cs="Tahoma"/>
                <w:sz w:val="18"/>
              </w:rPr>
              <w:t>P</w:t>
            </w:r>
            <w:r w:rsidR="00B976DC" w:rsidRPr="00C8579C">
              <w:rPr>
                <w:rFonts w:ascii="Tahoma" w:hAnsi="Tahoma" w:cs="Tahoma"/>
                <w:sz w:val="18"/>
              </w:rPr>
              <w:t>redmet naročila</w:t>
            </w:r>
          </w:p>
        </w:tc>
      </w:tr>
      <w:tr w:rsidR="00B976DC" w:rsidRPr="00C8579C" w14:paraId="224FA0D7" w14:textId="77777777" w:rsidTr="00757F84">
        <w:trPr>
          <w:trHeight w:val="780"/>
        </w:trPr>
        <w:tc>
          <w:tcPr>
            <w:tcW w:w="637" w:type="dxa"/>
            <w:tcBorders>
              <w:top w:val="nil"/>
            </w:tcBorders>
          </w:tcPr>
          <w:p w14:paraId="3B9A5C94" w14:textId="77777777" w:rsidR="00B976DC" w:rsidRPr="00C8579C" w:rsidRDefault="00B976DC" w:rsidP="00011A1C">
            <w:pPr>
              <w:keepNext/>
              <w:keepLines/>
              <w:tabs>
                <w:tab w:val="left" w:pos="567"/>
                <w:tab w:val="num" w:pos="851"/>
                <w:tab w:val="left" w:pos="993"/>
              </w:tabs>
              <w:rPr>
                <w:rFonts w:ascii="Tahoma" w:hAnsi="Tahoma" w:cs="Tahoma"/>
                <w:sz w:val="22"/>
              </w:rPr>
            </w:pPr>
            <w:r w:rsidRPr="00C8579C">
              <w:rPr>
                <w:rFonts w:ascii="Tahoma" w:hAnsi="Tahoma" w:cs="Tahoma"/>
                <w:sz w:val="22"/>
              </w:rPr>
              <w:t xml:space="preserve"> </w:t>
            </w:r>
          </w:p>
        </w:tc>
        <w:tc>
          <w:tcPr>
            <w:tcW w:w="933" w:type="dxa"/>
            <w:tcBorders>
              <w:top w:val="nil"/>
            </w:tcBorders>
            <w:vAlign w:val="center"/>
          </w:tcPr>
          <w:p w14:paraId="2BDE7900" w14:textId="77777777" w:rsidR="00B976DC" w:rsidRPr="00C8579C" w:rsidRDefault="00B976DC" w:rsidP="00011A1C">
            <w:pPr>
              <w:keepNext/>
              <w:keepLines/>
              <w:tabs>
                <w:tab w:val="left" w:pos="567"/>
                <w:tab w:val="num" w:pos="851"/>
                <w:tab w:val="left" w:pos="993"/>
              </w:tabs>
              <w:jc w:val="center"/>
              <w:rPr>
                <w:rFonts w:ascii="Tahoma" w:hAnsi="Tahoma" w:cs="Tahoma"/>
              </w:rPr>
            </w:pPr>
            <w:r w:rsidRPr="00C8579C">
              <w:rPr>
                <w:rFonts w:ascii="Tahoma" w:hAnsi="Tahoma" w:cs="Tahoma"/>
              </w:rPr>
              <w:t>DA</w:t>
            </w:r>
          </w:p>
          <w:p w14:paraId="10D4C9AC" w14:textId="77777777" w:rsidR="00B976DC" w:rsidRPr="00C8579C" w:rsidRDefault="00B976DC" w:rsidP="00011A1C">
            <w:pPr>
              <w:keepNext/>
              <w:keepLines/>
              <w:tabs>
                <w:tab w:val="left" w:pos="567"/>
                <w:tab w:val="num" w:pos="851"/>
                <w:tab w:val="left" w:pos="993"/>
              </w:tabs>
              <w:jc w:val="center"/>
              <w:rPr>
                <w:rFonts w:ascii="Tahoma" w:hAnsi="Tahoma" w:cs="Tahoma"/>
                <w:sz w:val="12"/>
                <w:szCs w:val="12"/>
              </w:rPr>
            </w:pPr>
          </w:p>
          <w:p w14:paraId="4E4988B3" w14:textId="77777777" w:rsidR="00B976DC" w:rsidRPr="00C8579C" w:rsidRDefault="00B976DC" w:rsidP="00011A1C">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3320" w:type="dxa"/>
            <w:tcBorders>
              <w:top w:val="nil"/>
            </w:tcBorders>
          </w:tcPr>
          <w:p w14:paraId="760E2439" w14:textId="77777777" w:rsidR="00B976DC" w:rsidRPr="00C8579C" w:rsidRDefault="00B976DC" w:rsidP="00011A1C">
            <w:pPr>
              <w:keepNext/>
              <w:keepLines/>
              <w:tabs>
                <w:tab w:val="left" w:pos="567"/>
                <w:tab w:val="num" w:pos="851"/>
                <w:tab w:val="left" w:pos="993"/>
              </w:tabs>
              <w:rPr>
                <w:rFonts w:ascii="Tahoma" w:hAnsi="Tahoma" w:cs="Tahoma"/>
                <w:sz w:val="22"/>
              </w:rPr>
            </w:pPr>
          </w:p>
        </w:tc>
        <w:tc>
          <w:tcPr>
            <w:tcW w:w="4252" w:type="dxa"/>
            <w:tcBorders>
              <w:top w:val="nil"/>
            </w:tcBorders>
          </w:tcPr>
          <w:p w14:paraId="17909FD0" w14:textId="77777777" w:rsidR="00B976DC" w:rsidRPr="00C8579C" w:rsidRDefault="00B976DC" w:rsidP="00011A1C">
            <w:pPr>
              <w:keepNext/>
              <w:keepLines/>
              <w:tabs>
                <w:tab w:val="left" w:pos="567"/>
                <w:tab w:val="num" w:pos="851"/>
                <w:tab w:val="left" w:pos="993"/>
              </w:tabs>
              <w:ind w:left="330" w:hanging="330"/>
              <w:rPr>
                <w:rFonts w:ascii="Tahoma" w:hAnsi="Tahoma" w:cs="Tahoma"/>
                <w:sz w:val="22"/>
              </w:rPr>
            </w:pPr>
          </w:p>
        </w:tc>
      </w:tr>
      <w:tr w:rsidR="00B976DC" w:rsidRPr="00C8579C" w14:paraId="2B847F33" w14:textId="77777777" w:rsidTr="00757F84">
        <w:trPr>
          <w:trHeight w:val="780"/>
        </w:trPr>
        <w:tc>
          <w:tcPr>
            <w:tcW w:w="637" w:type="dxa"/>
          </w:tcPr>
          <w:p w14:paraId="63DA2D5F" w14:textId="77777777" w:rsidR="00B976DC" w:rsidRPr="00C8579C" w:rsidRDefault="00B976DC" w:rsidP="00011A1C">
            <w:pPr>
              <w:keepNext/>
              <w:keepLines/>
              <w:tabs>
                <w:tab w:val="left" w:pos="567"/>
                <w:tab w:val="num" w:pos="851"/>
                <w:tab w:val="left" w:pos="993"/>
              </w:tabs>
              <w:rPr>
                <w:rFonts w:ascii="Tahoma" w:hAnsi="Tahoma" w:cs="Tahoma"/>
                <w:sz w:val="22"/>
              </w:rPr>
            </w:pPr>
          </w:p>
        </w:tc>
        <w:tc>
          <w:tcPr>
            <w:tcW w:w="933" w:type="dxa"/>
            <w:vAlign w:val="center"/>
          </w:tcPr>
          <w:p w14:paraId="440B8A7A" w14:textId="77777777" w:rsidR="00B976DC" w:rsidRPr="00C8579C" w:rsidRDefault="00B976DC" w:rsidP="00011A1C">
            <w:pPr>
              <w:keepNext/>
              <w:keepLines/>
              <w:tabs>
                <w:tab w:val="left" w:pos="567"/>
                <w:tab w:val="num" w:pos="851"/>
                <w:tab w:val="left" w:pos="993"/>
              </w:tabs>
              <w:jc w:val="center"/>
              <w:rPr>
                <w:rFonts w:ascii="Tahoma" w:hAnsi="Tahoma" w:cs="Tahoma"/>
              </w:rPr>
            </w:pPr>
            <w:r w:rsidRPr="00C8579C">
              <w:rPr>
                <w:rFonts w:ascii="Tahoma" w:hAnsi="Tahoma" w:cs="Tahoma"/>
              </w:rPr>
              <w:t>DA</w:t>
            </w:r>
          </w:p>
          <w:p w14:paraId="09CC328E" w14:textId="77777777" w:rsidR="00B976DC" w:rsidRPr="00C8579C" w:rsidRDefault="00B976DC" w:rsidP="00011A1C">
            <w:pPr>
              <w:keepNext/>
              <w:keepLines/>
              <w:tabs>
                <w:tab w:val="left" w:pos="567"/>
                <w:tab w:val="num" w:pos="851"/>
                <w:tab w:val="left" w:pos="993"/>
              </w:tabs>
              <w:jc w:val="center"/>
              <w:rPr>
                <w:rFonts w:ascii="Tahoma" w:hAnsi="Tahoma" w:cs="Tahoma"/>
                <w:sz w:val="12"/>
                <w:szCs w:val="12"/>
              </w:rPr>
            </w:pPr>
          </w:p>
          <w:p w14:paraId="79BC28F4" w14:textId="77777777" w:rsidR="00B976DC" w:rsidRPr="00C8579C" w:rsidRDefault="00B976DC" w:rsidP="00011A1C">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3320" w:type="dxa"/>
          </w:tcPr>
          <w:p w14:paraId="427C21C2" w14:textId="77777777" w:rsidR="00B976DC" w:rsidRPr="00C8579C" w:rsidRDefault="00B976DC" w:rsidP="00011A1C">
            <w:pPr>
              <w:keepNext/>
              <w:keepLines/>
              <w:tabs>
                <w:tab w:val="left" w:pos="567"/>
                <w:tab w:val="num" w:pos="851"/>
                <w:tab w:val="left" w:pos="993"/>
              </w:tabs>
              <w:rPr>
                <w:rFonts w:ascii="Tahoma" w:hAnsi="Tahoma" w:cs="Tahoma"/>
                <w:sz w:val="22"/>
              </w:rPr>
            </w:pPr>
          </w:p>
        </w:tc>
        <w:tc>
          <w:tcPr>
            <w:tcW w:w="4252" w:type="dxa"/>
          </w:tcPr>
          <w:p w14:paraId="2F27F8E7" w14:textId="77777777" w:rsidR="00B976DC" w:rsidRPr="00C8579C" w:rsidRDefault="00B976DC" w:rsidP="00011A1C">
            <w:pPr>
              <w:keepNext/>
              <w:keepLines/>
              <w:tabs>
                <w:tab w:val="left" w:pos="567"/>
                <w:tab w:val="num" w:pos="851"/>
                <w:tab w:val="left" w:pos="993"/>
              </w:tabs>
              <w:ind w:left="330" w:hanging="330"/>
              <w:rPr>
                <w:rFonts w:ascii="Tahoma" w:hAnsi="Tahoma" w:cs="Tahoma"/>
                <w:sz w:val="22"/>
              </w:rPr>
            </w:pPr>
          </w:p>
        </w:tc>
      </w:tr>
      <w:tr w:rsidR="00B976DC" w:rsidRPr="00C8579C" w14:paraId="5731623F" w14:textId="77777777" w:rsidTr="00757F84">
        <w:trPr>
          <w:trHeight w:val="780"/>
        </w:trPr>
        <w:tc>
          <w:tcPr>
            <w:tcW w:w="637" w:type="dxa"/>
          </w:tcPr>
          <w:p w14:paraId="151093BB" w14:textId="77777777" w:rsidR="00B976DC" w:rsidRPr="00C8579C" w:rsidRDefault="00B976DC" w:rsidP="00011A1C">
            <w:pPr>
              <w:keepNext/>
              <w:keepLines/>
              <w:tabs>
                <w:tab w:val="left" w:pos="567"/>
                <w:tab w:val="num" w:pos="851"/>
                <w:tab w:val="left" w:pos="993"/>
              </w:tabs>
              <w:rPr>
                <w:rFonts w:ascii="Tahoma" w:hAnsi="Tahoma" w:cs="Tahoma"/>
                <w:sz w:val="22"/>
              </w:rPr>
            </w:pPr>
          </w:p>
        </w:tc>
        <w:tc>
          <w:tcPr>
            <w:tcW w:w="933" w:type="dxa"/>
            <w:vAlign w:val="center"/>
          </w:tcPr>
          <w:p w14:paraId="38003C5C" w14:textId="77777777" w:rsidR="00B976DC" w:rsidRPr="00C8579C" w:rsidRDefault="00B976DC" w:rsidP="00011A1C">
            <w:pPr>
              <w:keepNext/>
              <w:keepLines/>
              <w:tabs>
                <w:tab w:val="left" w:pos="567"/>
                <w:tab w:val="num" w:pos="851"/>
                <w:tab w:val="left" w:pos="993"/>
              </w:tabs>
              <w:jc w:val="center"/>
              <w:rPr>
                <w:rFonts w:ascii="Tahoma" w:hAnsi="Tahoma" w:cs="Tahoma"/>
              </w:rPr>
            </w:pPr>
            <w:r w:rsidRPr="00C8579C">
              <w:rPr>
                <w:rFonts w:ascii="Tahoma" w:hAnsi="Tahoma" w:cs="Tahoma"/>
              </w:rPr>
              <w:t>DA</w:t>
            </w:r>
          </w:p>
          <w:p w14:paraId="7C185D93" w14:textId="77777777" w:rsidR="00B976DC" w:rsidRPr="00C8579C" w:rsidRDefault="00B976DC" w:rsidP="00011A1C">
            <w:pPr>
              <w:keepNext/>
              <w:keepLines/>
              <w:tabs>
                <w:tab w:val="left" w:pos="567"/>
                <w:tab w:val="num" w:pos="851"/>
                <w:tab w:val="left" w:pos="993"/>
              </w:tabs>
              <w:jc w:val="center"/>
              <w:rPr>
                <w:rFonts w:ascii="Tahoma" w:hAnsi="Tahoma" w:cs="Tahoma"/>
                <w:sz w:val="12"/>
                <w:szCs w:val="12"/>
              </w:rPr>
            </w:pPr>
          </w:p>
          <w:p w14:paraId="4DCACD88" w14:textId="77777777" w:rsidR="00B976DC" w:rsidRPr="00C8579C" w:rsidRDefault="00B976DC" w:rsidP="00011A1C">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3320" w:type="dxa"/>
          </w:tcPr>
          <w:p w14:paraId="783BC16E" w14:textId="77777777" w:rsidR="00B976DC" w:rsidRPr="00C8579C" w:rsidRDefault="00B976DC" w:rsidP="00011A1C">
            <w:pPr>
              <w:keepNext/>
              <w:keepLines/>
              <w:tabs>
                <w:tab w:val="left" w:pos="567"/>
                <w:tab w:val="num" w:pos="851"/>
                <w:tab w:val="left" w:pos="993"/>
              </w:tabs>
              <w:rPr>
                <w:rFonts w:ascii="Tahoma" w:hAnsi="Tahoma" w:cs="Tahoma"/>
                <w:sz w:val="22"/>
              </w:rPr>
            </w:pPr>
          </w:p>
        </w:tc>
        <w:tc>
          <w:tcPr>
            <w:tcW w:w="4252" w:type="dxa"/>
          </w:tcPr>
          <w:p w14:paraId="27788FCD" w14:textId="77777777" w:rsidR="00B976DC" w:rsidRPr="00C8579C" w:rsidRDefault="00B976DC" w:rsidP="00011A1C">
            <w:pPr>
              <w:keepNext/>
              <w:keepLines/>
              <w:tabs>
                <w:tab w:val="left" w:pos="567"/>
                <w:tab w:val="num" w:pos="851"/>
                <w:tab w:val="left" w:pos="993"/>
              </w:tabs>
              <w:ind w:left="330" w:hanging="330"/>
              <w:rPr>
                <w:rFonts w:ascii="Tahoma" w:hAnsi="Tahoma" w:cs="Tahoma"/>
                <w:sz w:val="22"/>
              </w:rPr>
            </w:pPr>
          </w:p>
        </w:tc>
      </w:tr>
      <w:tr w:rsidR="00B976DC" w:rsidRPr="00C8579C" w14:paraId="08816CB3" w14:textId="77777777" w:rsidTr="00757F84">
        <w:trPr>
          <w:trHeight w:val="780"/>
        </w:trPr>
        <w:tc>
          <w:tcPr>
            <w:tcW w:w="637" w:type="dxa"/>
          </w:tcPr>
          <w:p w14:paraId="1C92DC43" w14:textId="77777777" w:rsidR="00B976DC" w:rsidRPr="00C8579C" w:rsidRDefault="00B976DC" w:rsidP="00011A1C">
            <w:pPr>
              <w:keepNext/>
              <w:keepLines/>
              <w:tabs>
                <w:tab w:val="left" w:pos="567"/>
                <w:tab w:val="num" w:pos="851"/>
                <w:tab w:val="left" w:pos="993"/>
              </w:tabs>
              <w:rPr>
                <w:rFonts w:ascii="Tahoma" w:hAnsi="Tahoma" w:cs="Tahoma"/>
                <w:sz w:val="22"/>
              </w:rPr>
            </w:pPr>
          </w:p>
        </w:tc>
        <w:tc>
          <w:tcPr>
            <w:tcW w:w="933" w:type="dxa"/>
            <w:vAlign w:val="center"/>
          </w:tcPr>
          <w:p w14:paraId="4918B3DB" w14:textId="77777777" w:rsidR="00B976DC" w:rsidRPr="00C8579C" w:rsidRDefault="00B976DC" w:rsidP="00011A1C">
            <w:pPr>
              <w:keepNext/>
              <w:keepLines/>
              <w:tabs>
                <w:tab w:val="left" w:pos="567"/>
                <w:tab w:val="num" w:pos="851"/>
                <w:tab w:val="left" w:pos="993"/>
              </w:tabs>
              <w:jc w:val="center"/>
              <w:rPr>
                <w:rFonts w:ascii="Tahoma" w:hAnsi="Tahoma" w:cs="Tahoma"/>
              </w:rPr>
            </w:pPr>
            <w:r w:rsidRPr="00C8579C">
              <w:rPr>
                <w:rFonts w:ascii="Tahoma" w:hAnsi="Tahoma" w:cs="Tahoma"/>
              </w:rPr>
              <w:t>DA</w:t>
            </w:r>
          </w:p>
          <w:p w14:paraId="53B8B744" w14:textId="77777777" w:rsidR="00B976DC" w:rsidRPr="00C8579C" w:rsidRDefault="00B976DC" w:rsidP="00011A1C">
            <w:pPr>
              <w:keepNext/>
              <w:keepLines/>
              <w:tabs>
                <w:tab w:val="left" w:pos="567"/>
                <w:tab w:val="num" w:pos="851"/>
                <w:tab w:val="left" w:pos="993"/>
              </w:tabs>
              <w:jc w:val="center"/>
              <w:rPr>
                <w:rFonts w:ascii="Tahoma" w:hAnsi="Tahoma" w:cs="Tahoma"/>
                <w:sz w:val="12"/>
                <w:szCs w:val="12"/>
              </w:rPr>
            </w:pPr>
          </w:p>
          <w:p w14:paraId="705B9C51" w14:textId="77777777" w:rsidR="00B976DC" w:rsidRPr="00C8579C" w:rsidRDefault="00B976DC" w:rsidP="00011A1C">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3320" w:type="dxa"/>
          </w:tcPr>
          <w:p w14:paraId="0588CFDB" w14:textId="77777777" w:rsidR="00B976DC" w:rsidRPr="00C8579C" w:rsidRDefault="00B976DC" w:rsidP="00011A1C">
            <w:pPr>
              <w:keepNext/>
              <w:keepLines/>
              <w:tabs>
                <w:tab w:val="left" w:pos="567"/>
                <w:tab w:val="num" w:pos="851"/>
                <w:tab w:val="left" w:pos="993"/>
              </w:tabs>
              <w:rPr>
                <w:rFonts w:ascii="Tahoma" w:hAnsi="Tahoma" w:cs="Tahoma"/>
                <w:sz w:val="22"/>
              </w:rPr>
            </w:pPr>
          </w:p>
        </w:tc>
        <w:tc>
          <w:tcPr>
            <w:tcW w:w="4252" w:type="dxa"/>
          </w:tcPr>
          <w:p w14:paraId="6C9AC4EB" w14:textId="77777777" w:rsidR="00B976DC" w:rsidRPr="00C8579C" w:rsidRDefault="00B976DC" w:rsidP="00011A1C">
            <w:pPr>
              <w:keepNext/>
              <w:keepLines/>
              <w:tabs>
                <w:tab w:val="left" w:pos="567"/>
                <w:tab w:val="num" w:pos="851"/>
                <w:tab w:val="left" w:pos="993"/>
              </w:tabs>
              <w:ind w:left="330" w:hanging="330"/>
              <w:rPr>
                <w:rFonts w:ascii="Tahoma" w:hAnsi="Tahoma" w:cs="Tahoma"/>
                <w:sz w:val="22"/>
              </w:rPr>
            </w:pPr>
          </w:p>
        </w:tc>
      </w:tr>
      <w:tr w:rsidR="00B976DC" w:rsidRPr="00C8579C" w14:paraId="2D54FF9F" w14:textId="77777777" w:rsidTr="00757F84">
        <w:trPr>
          <w:trHeight w:val="780"/>
        </w:trPr>
        <w:tc>
          <w:tcPr>
            <w:tcW w:w="637" w:type="dxa"/>
          </w:tcPr>
          <w:p w14:paraId="6833D648" w14:textId="77777777" w:rsidR="00B976DC" w:rsidRPr="00C8579C" w:rsidRDefault="00B976DC" w:rsidP="00011A1C">
            <w:pPr>
              <w:keepNext/>
              <w:keepLines/>
              <w:tabs>
                <w:tab w:val="left" w:pos="567"/>
                <w:tab w:val="num" w:pos="851"/>
                <w:tab w:val="left" w:pos="993"/>
              </w:tabs>
              <w:rPr>
                <w:rFonts w:ascii="Tahoma" w:hAnsi="Tahoma" w:cs="Tahoma"/>
                <w:sz w:val="22"/>
              </w:rPr>
            </w:pPr>
          </w:p>
        </w:tc>
        <w:tc>
          <w:tcPr>
            <w:tcW w:w="933" w:type="dxa"/>
            <w:vAlign w:val="center"/>
          </w:tcPr>
          <w:p w14:paraId="27B07E65" w14:textId="77777777" w:rsidR="00B976DC" w:rsidRPr="00C8579C" w:rsidRDefault="00B976DC" w:rsidP="00011A1C">
            <w:pPr>
              <w:keepNext/>
              <w:keepLines/>
              <w:tabs>
                <w:tab w:val="left" w:pos="567"/>
                <w:tab w:val="num" w:pos="851"/>
                <w:tab w:val="left" w:pos="993"/>
              </w:tabs>
              <w:jc w:val="center"/>
              <w:rPr>
                <w:rFonts w:ascii="Tahoma" w:hAnsi="Tahoma" w:cs="Tahoma"/>
              </w:rPr>
            </w:pPr>
            <w:r w:rsidRPr="00C8579C">
              <w:rPr>
                <w:rFonts w:ascii="Tahoma" w:hAnsi="Tahoma" w:cs="Tahoma"/>
              </w:rPr>
              <w:t>DA</w:t>
            </w:r>
          </w:p>
          <w:p w14:paraId="38EDB44B" w14:textId="77777777" w:rsidR="00B976DC" w:rsidRPr="00C8579C" w:rsidRDefault="00B976DC" w:rsidP="00011A1C">
            <w:pPr>
              <w:keepNext/>
              <w:keepLines/>
              <w:tabs>
                <w:tab w:val="left" w:pos="567"/>
                <w:tab w:val="num" w:pos="851"/>
                <w:tab w:val="left" w:pos="993"/>
              </w:tabs>
              <w:jc w:val="center"/>
              <w:rPr>
                <w:rFonts w:ascii="Tahoma" w:hAnsi="Tahoma" w:cs="Tahoma"/>
                <w:sz w:val="12"/>
                <w:szCs w:val="12"/>
              </w:rPr>
            </w:pPr>
          </w:p>
          <w:p w14:paraId="122A85A7" w14:textId="77777777" w:rsidR="00B976DC" w:rsidRPr="00C8579C" w:rsidRDefault="00B976DC" w:rsidP="00011A1C">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3320" w:type="dxa"/>
          </w:tcPr>
          <w:p w14:paraId="04561A6F" w14:textId="77777777" w:rsidR="00B976DC" w:rsidRPr="00C8579C" w:rsidRDefault="00B976DC" w:rsidP="00011A1C">
            <w:pPr>
              <w:keepNext/>
              <w:keepLines/>
              <w:tabs>
                <w:tab w:val="left" w:pos="567"/>
                <w:tab w:val="num" w:pos="851"/>
                <w:tab w:val="left" w:pos="993"/>
              </w:tabs>
              <w:rPr>
                <w:rFonts w:ascii="Tahoma" w:hAnsi="Tahoma" w:cs="Tahoma"/>
                <w:sz w:val="22"/>
              </w:rPr>
            </w:pPr>
          </w:p>
        </w:tc>
        <w:tc>
          <w:tcPr>
            <w:tcW w:w="4252" w:type="dxa"/>
          </w:tcPr>
          <w:p w14:paraId="7640C1BA" w14:textId="77777777" w:rsidR="00B976DC" w:rsidRPr="00C8579C" w:rsidRDefault="00B976DC" w:rsidP="00011A1C">
            <w:pPr>
              <w:keepNext/>
              <w:keepLines/>
              <w:tabs>
                <w:tab w:val="left" w:pos="567"/>
                <w:tab w:val="num" w:pos="851"/>
                <w:tab w:val="left" w:pos="993"/>
              </w:tabs>
              <w:ind w:left="330" w:hanging="330"/>
              <w:rPr>
                <w:rFonts w:ascii="Tahoma" w:hAnsi="Tahoma" w:cs="Tahoma"/>
                <w:sz w:val="22"/>
              </w:rPr>
            </w:pPr>
          </w:p>
        </w:tc>
      </w:tr>
      <w:tr w:rsidR="00B976DC" w:rsidRPr="00C8579C" w14:paraId="3921D9E3" w14:textId="77777777" w:rsidTr="00757F84">
        <w:trPr>
          <w:trHeight w:val="780"/>
        </w:trPr>
        <w:tc>
          <w:tcPr>
            <w:tcW w:w="637" w:type="dxa"/>
          </w:tcPr>
          <w:p w14:paraId="30DF44C3" w14:textId="77777777" w:rsidR="00B976DC" w:rsidRPr="00C8579C" w:rsidRDefault="00B976DC" w:rsidP="00011A1C">
            <w:pPr>
              <w:keepNext/>
              <w:keepLines/>
              <w:tabs>
                <w:tab w:val="left" w:pos="567"/>
                <w:tab w:val="num" w:pos="851"/>
                <w:tab w:val="left" w:pos="993"/>
              </w:tabs>
              <w:rPr>
                <w:rFonts w:ascii="Tahoma" w:hAnsi="Tahoma" w:cs="Tahoma"/>
                <w:sz w:val="22"/>
              </w:rPr>
            </w:pPr>
          </w:p>
        </w:tc>
        <w:tc>
          <w:tcPr>
            <w:tcW w:w="933" w:type="dxa"/>
            <w:vAlign w:val="center"/>
          </w:tcPr>
          <w:p w14:paraId="005DCA0E" w14:textId="77777777" w:rsidR="00B976DC" w:rsidRPr="00C8579C" w:rsidRDefault="00B976DC" w:rsidP="00011A1C">
            <w:pPr>
              <w:keepNext/>
              <w:keepLines/>
              <w:tabs>
                <w:tab w:val="left" w:pos="567"/>
                <w:tab w:val="num" w:pos="851"/>
                <w:tab w:val="left" w:pos="993"/>
              </w:tabs>
              <w:jc w:val="center"/>
              <w:rPr>
                <w:rFonts w:ascii="Tahoma" w:hAnsi="Tahoma" w:cs="Tahoma"/>
              </w:rPr>
            </w:pPr>
            <w:r w:rsidRPr="00C8579C">
              <w:rPr>
                <w:rFonts w:ascii="Tahoma" w:hAnsi="Tahoma" w:cs="Tahoma"/>
              </w:rPr>
              <w:t>DA</w:t>
            </w:r>
          </w:p>
          <w:p w14:paraId="291D2D11" w14:textId="77777777" w:rsidR="00B976DC" w:rsidRPr="00C8579C" w:rsidRDefault="00B976DC" w:rsidP="00011A1C">
            <w:pPr>
              <w:keepNext/>
              <w:keepLines/>
              <w:tabs>
                <w:tab w:val="left" w:pos="567"/>
                <w:tab w:val="num" w:pos="851"/>
                <w:tab w:val="left" w:pos="993"/>
              </w:tabs>
              <w:jc w:val="center"/>
              <w:rPr>
                <w:rFonts w:ascii="Tahoma" w:hAnsi="Tahoma" w:cs="Tahoma"/>
                <w:sz w:val="12"/>
                <w:szCs w:val="12"/>
              </w:rPr>
            </w:pPr>
          </w:p>
          <w:p w14:paraId="5F569E92" w14:textId="77777777" w:rsidR="00B976DC" w:rsidRPr="00C8579C" w:rsidRDefault="00B976DC" w:rsidP="00011A1C">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3320" w:type="dxa"/>
          </w:tcPr>
          <w:p w14:paraId="190E3483" w14:textId="77777777" w:rsidR="00B976DC" w:rsidRPr="00C8579C" w:rsidRDefault="00B976DC" w:rsidP="00011A1C">
            <w:pPr>
              <w:keepNext/>
              <w:keepLines/>
              <w:tabs>
                <w:tab w:val="left" w:pos="567"/>
                <w:tab w:val="num" w:pos="851"/>
                <w:tab w:val="left" w:pos="993"/>
              </w:tabs>
              <w:rPr>
                <w:rFonts w:ascii="Tahoma" w:hAnsi="Tahoma" w:cs="Tahoma"/>
                <w:sz w:val="22"/>
              </w:rPr>
            </w:pPr>
          </w:p>
        </w:tc>
        <w:tc>
          <w:tcPr>
            <w:tcW w:w="4252" w:type="dxa"/>
          </w:tcPr>
          <w:p w14:paraId="51014787" w14:textId="77777777" w:rsidR="00B976DC" w:rsidRPr="00C8579C" w:rsidRDefault="00B976DC" w:rsidP="00011A1C">
            <w:pPr>
              <w:keepNext/>
              <w:keepLines/>
              <w:tabs>
                <w:tab w:val="left" w:pos="567"/>
                <w:tab w:val="num" w:pos="851"/>
                <w:tab w:val="left" w:pos="993"/>
              </w:tabs>
              <w:ind w:left="330" w:hanging="330"/>
              <w:rPr>
                <w:rFonts w:ascii="Tahoma" w:hAnsi="Tahoma" w:cs="Tahoma"/>
                <w:sz w:val="22"/>
              </w:rPr>
            </w:pPr>
          </w:p>
        </w:tc>
      </w:tr>
    </w:tbl>
    <w:p w14:paraId="62B0BD1E" w14:textId="77777777" w:rsidR="00B976DC" w:rsidRPr="00C8579C" w:rsidRDefault="00B976DC" w:rsidP="00011A1C">
      <w:pPr>
        <w:keepNext/>
        <w:keepLines/>
        <w:tabs>
          <w:tab w:val="left" w:pos="567"/>
          <w:tab w:val="num" w:pos="851"/>
          <w:tab w:val="left" w:pos="993"/>
        </w:tabs>
        <w:rPr>
          <w:rFonts w:ascii="Tahoma" w:hAnsi="Tahoma" w:cs="Tahoma"/>
          <w:sz w:val="22"/>
        </w:rPr>
      </w:pPr>
    </w:p>
    <w:p w14:paraId="31541811" w14:textId="30CC815F" w:rsidR="00B976DC" w:rsidRDefault="00B976DC" w:rsidP="00011A1C">
      <w:pPr>
        <w:keepNext/>
        <w:keepLines/>
        <w:tabs>
          <w:tab w:val="left" w:pos="567"/>
          <w:tab w:val="num" w:pos="851"/>
          <w:tab w:val="left" w:pos="993"/>
        </w:tabs>
        <w:rPr>
          <w:rFonts w:ascii="Tahoma" w:hAnsi="Tahoma" w:cs="Tahoma"/>
          <w:sz w:val="22"/>
        </w:rPr>
      </w:pPr>
    </w:p>
    <w:p w14:paraId="308BF287" w14:textId="62D77BA2" w:rsidR="00044889" w:rsidRDefault="00044889" w:rsidP="00011A1C">
      <w:pPr>
        <w:keepNext/>
        <w:keepLines/>
        <w:tabs>
          <w:tab w:val="left" w:pos="567"/>
          <w:tab w:val="num" w:pos="851"/>
          <w:tab w:val="left" w:pos="993"/>
        </w:tabs>
        <w:rPr>
          <w:rFonts w:ascii="Tahoma" w:hAnsi="Tahoma" w:cs="Tahoma"/>
          <w:sz w:val="22"/>
        </w:rPr>
      </w:pPr>
    </w:p>
    <w:p w14:paraId="7FAEE052" w14:textId="1517A23A" w:rsidR="00044889" w:rsidRDefault="00044889" w:rsidP="00011A1C">
      <w:pPr>
        <w:keepNext/>
        <w:keepLines/>
        <w:tabs>
          <w:tab w:val="left" w:pos="567"/>
          <w:tab w:val="num" w:pos="851"/>
          <w:tab w:val="left" w:pos="993"/>
        </w:tabs>
        <w:rPr>
          <w:rFonts w:ascii="Tahoma" w:hAnsi="Tahoma" w:cs="Tahoma"/>
          <w:sz w:val="22"/>
        </w:rPr>
      </w:pPr>
    </w:p>
    <w:p w14:paraId="46B744C4" w14:textId="77777777" w:rsidR="00044889" w:rsidRPr="00C8579C" w:rsidRDefault="00044889" w:rsidP="00011A1C">
      <w:pPr>
        <w:keepNext/>
        <w:keepLines/>
        <w:tabs>
          <w:tab w:val="left" w:pos="567"/>
          <w:tab w:val="num" w:pos="851"/>
          <w:tab w:val="left" w:pos="993"/>
        </w:tabs>
        <w:rPr>
          <w:rFonts w:ascii="Tahoma" w:hAnsi="Tahoma" w:cs="Tahoma"/>
          <w:sz w:val="22"/>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552"/>
        <w:gridCol w:w="3118"/>
      </w:tblGrid>
      <w:tr w:rsidR="00B976DC" w:rsidRPr="00C8579C" w14:paraId="2F5D9744" w14:textId="77777777" w:rsidTr="00B976DC">
        <w:trPr>
          <w:trHeight w:val="235"/>
        </w:trPr>
        <w:tc>
          <w:tcPr>
            <w:tcW w:w="3402" w:type="dxa"/>
            <w:tcBorders>
              <w:bottom w:val="single" w:sz="4" w:space="0" w:color="auto"/>
            </w:tcBorders>
          </w:tcPr>
          <w:p w14:paraId="022C1ACC" w14:textId="77777777" w:rsidR="00B976DC" w:rsidRPr="00C8579C" w:rsidRDefault="00B976DC" w:rsidP="00011A1C">
            <w:pPr>
              <w:keepNext/>
              <w:keepLines/>
              <w:jc w:val="both"/>
              <w:rPr>
                <w:rFonts w:ascii="Tahoma" w:hAnsi="Tahoma" w:cs="Tahoma"/>
                <w:snapToGrid w:val="0"/>
                <w:color w:val="000000"/>
              </w:rPr>
            </w:pPr>
          </w:p>
        </w:tc>
        <w:tc>
          <w:tcPr>
            <w:tcW w:w="2552" w:type="dxa"/>
          </w:tcPr>
          <w:p w14:paraId="710CB6AF" w14:textId="77777777" w:rsidR="00B976DC" w:rsidRPr="00C8579C" w:rsidRDefault="00B976DC" w:rsidP="00011A1C">
            <w:pPr>
              <w:keepNext/>
              <w:keepLines/>
              <w:jc w:val="center"/>
              <w:rPr>
                <w:rFonts w:ascii="Tahoma" w:hAnsi="Tahoma" w:cs="Tahoma"/>
                <w:snapToGrid w:val="0"/>
                <w:color w:val="000000"/>
              </w:rPr>
            </w:pPr>
          </w:p>
        </w:tc>
        <w:tc>
          <w:tcPr>
            <w:tcW w:w="3118" w:type="dxa"/>
            <w:tcBorders>
              <w:bottom w:val="single" w:sz="4" w:space="0" w:color="auto"/>
            </w:tcBorders>
          </w:tcPr>
          <w:p w14:paraId="0FC948B9" w14:textId="77777777" w:rsidR="00B976DC" w:rsidRPr="00C8579C" w:rsidRDefault="00B976DC" w:rsidP="00011A1C">
            <w:pPr>
              <w:keepNext/>
              <w:keepLines/>
              <w:tabs>
                <w:tab w:val="left" w:pos="567"/>
                <w:tab w:val="num" w:pos="851"/>
                <w:tab w:val="left" w:pos="993"/>
              </w:tabs>
              <w:jc w:val="both"/>
              <w:rPr>
                <w:rFonts w:ascii="Tahoma" w:hAnsi="Tahoma" w:cs="Tahoma"/>
                <w:snapToGrid w:val="0"/>
                <w:color w:val="000000"/>
              </w:rPr>
            </w:pPr>
          </w:p>
          <w:p w14:paraId="37F7900A" w14:textId="77777777" w:rsidR="00B976DC" w:rsidRPr="00C8579C" w:rsidRDefault="00B976DC" w:rsidP="00011A1C">
            <w:pPr>
              <w:keepNext/>
              <w:keepLines/>
              <w:tabs>
                <w:tab w:val="left" w:pos="567"/>
                <w:tab w:val="num" w:pos="851"/>
                <w:tab w:val="left" w:pos="993"/>
              </w:tabs>
              <w:jc w:val="both"/>
              <w:rPr>
                <w:rFonts w:ascii="Tahoma" w:hAnsi="Tahoma" w:cs="Tahoma"/>
                <w:snapToGrid w:val="0"/>
                <w:color w:val="000000"/>
              </w:rPr>
            </w:pPr>
          </w:p>
        </w:tc>
      </w:tr>
      <w:tr w:rsidR="00B976DC" w:rsidRPr="00C8579C" w14:paraId="73EEEAD0" w14:textId="77777777" w:rsidTr="00B976DC">
        <w:trPr>
          <w:trHeight w:val="235"/>
        </w:trPr>
        <w:tc>
          <w:tcPr>
            <w:tcW w:w="3402" w:type="dxa"/>
            <w:tcBorders>
              <w:top w:val="single" w:sz="4" w:space="0" w:color="auto"/>
            </w:tcBorders>
          </w:tcPr>
          <w:p w14:paraId="3480D80E" w14:textId="77777777" w:rsidR="00B976DC" w:rsidRPr="00C8579C" w:rsidRDefault="00B976DC" w:rsidP="00011A1C">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4DED6E72" w14:textId="77777777" w:rsidR="00B976DC" w:rsidRPr="00C8579C" w:rsidRDefault="00B976DC" w:rsidP="00011A1C">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118" w:type="dxa"/>
            <w:tcBorders>
              <w:top w:val="single" w:sz="4" w:space="0" w:color="auto"/>
            </w:tcBorders>
          </w:tcPr>
          <w:p w14:paraId="28B2F1B1" w14:textId="175297E7" w:rsidR="00B976DC" w:rsidRPr="00C8579C" w:rsidRDefault="00B976DC" w:rsidP="00011A1C">
            <w:pPr>
              <w:keepNext/>
              <w:keepLines/>
              <w:jc w:val="both"/>
              <w:rPr>
                <w:rFonts w:ascii="Tahoma" w:hAnsi="Tahoma" w:cs="Tahoma"/>
                <w:snapToGrid w:val="0"/>
                <w:color w:val="000000"/>
              </w:rPr>
            </w:pPr>
            <w:r w:rsidRPr="00C8579C">
              <w:rPr>
                <w:rFonts w:ascii="Tahoma" w:hAnsi="Tahoma" w:cs="Tahoma"/>
                <w:snapToGrid w:val="0"/>
                <w:color w:val="000000"/>
              </w:rPr>
              <w:t>(</w:t>
            </w:r>
            <w:r w:rsidR="00D504E5">
              <w:rPr>
                <w:rFonts w:ascii="Tahoma" w:hAnsi="Tahoma" w:cs="Tahoma"/>
                <w:snapToGrid w:val="0"/>
                <w:color w:val="000000"/>
              </w:rPr>
              <w:t xml:space="preserve">Ime in priimek ter </w:t>
            </w:r>
            <w:r w:rsidR="00D504E5" w:rsidRPr="00C8579C">
              <w:rPr>
                <w:rFonts w:ascii="Tahoma" w:hAnsi="Tahoma" w:cs="Tahoma"/>
                <w:snapToGrid w:val="0"/>
                <w:color w:val="000000"/>
              </w:rPr>
              <w:t xml:space="preserve">podpis </w:t>
            </w:r>
            <w:r w:rsidR="00697311">
              <w:rPr>
                <w:rFonts w:ascii="Tahoma" w:hAnsi="Tahoma" w:cs="Tahoma"/>
                <w:snapToGrid w:val="0"/>
                <w:color w:val="000000"/>
              </w:rPr>
              <w:t>predstavnika</w:t>
            </w:r>
            <w:r w:rsidR="00697311" w:rsidRPr="00C8579C">
              <w:rPr>
                <w:rFonts w:ascii="Tahoma" w:hAnsi="Tahoma" w:cs="Tahoma"/>
                <w:snapToGrid w:val="0"/>
                <w:color w:val="000000"/>
              </w:rPr>
              <w:t xml:space="preserve"> </w:t>
            </w:r>
            <w:r w:rsidR="00D504E5" w:rsidRPr="00C8579C">
              <w:rPr>
                <w:rFonts w:ascii="Tahoma" w:hAnsi="Tahoma" w:cs="Tahoma"/>
                <w:snapToGrid w:val="0"/>
                <w:color w:val="000000"/>
              </w:rPr>
              <w:t>ponudnika</w:t>
            </w:r>
            <w:r w:rsidRPr="00C8579C">
              <w:rPr>
                <w:rFonts w:ascii="Tahoma" w:hAnsi="Tahoma" w:cs="Tahoma"/>
                <w:snapToGrid w:val="0"/>
                <w:color w:val="000000"/>
              </w:rPr>
              <w:t>)</w:t>
            </w:r>
          </w:p>
        </w:tc>
      </w:tr>
    </w:tbl>
    <w:p w14:paraId="2FB333C3" w14:textId="77777777" w:rsidR="00B976DC" w:rsidRPr="00C8579C" w:rsidRDefault="00B976DC" w:rsidP="00011A1C">
      <w:pPr>
        <w:keepNext/>
        <w:keepLines/>
        <w:jc w:val="both"/>
        <w:rPr>
          <w:rFonts w:ascii="Tahoma" w:hAnsi="Tahoma" w:cs="Tahoma"/>
          <w:bCs/>
          <w:i/>
          <w:noProof/>
          <w:sz w:val="18"/>
          <w:szCs w:val="18"/>
        </w:rPr>
      </w:pPr>
    </w:p>
    <w:p w14:paraId="08D57F9C" w14:textId="77777777" w:rsidR="00B976DC" w:rsidRPr="00C8579C" w:rsidRDefault="00B976DC" w:rsidP="00011A1C">
      <w:pPr>
        <w:keepNext/>
        <w:keepLines/>
        <w:jc w:val="both"/>
        <w:rPr>
          <w:rFonts w:ascii="Tahoma" w:hAnsi="Tahoma" w:cs="Tahoma"/>
          <w:bCs/>
          <w:i/>
          <w:noProof/>
          <w:sz w:val="18"/>
          <w:szCs w:val="18"/>
        </w:rPr>
      </w:pPr>
    </w:p>
    <w:p w14:paraId="018D26E4" w14:textId="77777777" w:rsidR="00196FCE" w:rsidRPr="00C8579C" w:rsidRDefault="00196FCE" w:rsidP="00011A1C">
      <w:pPr>
        <w:keepNext/>
        <w:keepLines/>
        <w:jc w:val="both"/>
        <w:rPr>
          <w:rFonts w:ascii="Tahoma" w:hAnsi="Tahoma" w:cs="Tahoma"/>
          <w:bCs/>
          <w:i/>
          <w:noProof/>
          <w:sz w:val="18"/>
          <w:szCs w:val="18"/>
        </w:rPr>
      </w:pPr>
    </w:p>
    <w:p w14:paraId="1F19BA8B" w14:textId="77777777" w:rsidR="00DD5BD9" w:rsidRPr="00C8579C" w:rsidRDefault="00DD5BD9" w:rsidP="00011A1C">
      <w:pPr>
        <w:keepNext/>
        <w:keepLines/>
        <w:rPr>
          <w:rFonts w:ascii="Tahoma" w:hAnsi="Tahoma" w:cs="Tahoma"/>
          <w:bCs/>
          <w:i/>
          <w:noProof/>
          <w:sz w:val="18"/>
          <w:szCs w:val="18"/>
        </w:rPr>
      </w:pPr>
    </w:p>
    <w:p w14:paraId="39162570" w14:textId="77777777" w:rsidR="006927C4" w:rsidRPr="00C8579C" w:rsidRDefault="006927C4" w:rsidP="00011A1C">
      <w:pPr>
        <w:keepNext/>
        <w:keepLines/>
        <w:rPr>
          <w:rFonts w:ascii="Tahoma" w:hAnsi="Tahoma" w:cs="Tahoma"/>
          <w:bCs/>
          <w:i/>
          <w:noProof/>
          <w:sz w:val="18"/>
          <w:szCs w:val="18"/>
        </w:rPr>
      </w:pPr>
      <w:r w:rsidRPr="00C8579C">
        <w:rPr>
          <w:rFonts w:ascii="Tahoma" w:hAnsi="Tahoma" w:cs="Tahoma"/>
          <w:bCs/>
          <w:i/>
          <w:noProof/>
          <w:sz w:val="18"/>
          <w:szCs w:val="18"/>
        </w:rPr>
        <w:br w:type="page"/>
      </w: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8"/>
        <w:gridCol w:w="1551"/>
      </w:tblGrid>
      <w:tr w:rsidR="00B976DC" w:rsidRPr="00C8579C" w14:paraId="63F722A3" w14:textId="77777777" w:rsidTr="00284581">
        <w:tc>
          <w:tcPr>
            <w:tcW w:w="7658" w:type="dxa"/>
            <w:tcBorders>
              <w:top w:val="single" w:sz="4" w:space="0" w:color="auto"/>
              <w:bottom w:val="single" w:sz="4" w:space="0" w:color="auto"/>
            </w:tcBorders>
          </w:tcPr>
          <w:p w14:paraId="21A70ED8" w14:textId="77777777" w:rsidR="00B976DC" w:rsidRPr="00C8579C" w:rsidRDefault="00B976DC" w:rsidP="006069CF">
            <w:pPr>
              <w:keepNext/>
              <w:keepLines/>
              <w:rPr>
                <w:rFonts w:ascii="Tahoma" w:hAnsi="Tahoma" w:cs="Tahoma"/>
              </w:rPr>
            </w:pPr>
            <w:r w:rsidRPr="00C8579C">
              <w:lastRenderedPageBreak/>
              <w:br w:type="page"/>
            </w:r>
            <w:r w:rsidRPr="00C8579C">
              <w:rPr>
                <w:rFonts w:ascii="Tahoma" w:hAnsi="Tahoma" w:cs="Tahoma"/>
                <w:sz w:val="18"/>
              </w:rPr>
              <w:br w:type="page"/>
            </w:r>
            <w:r w:rsidRPr="00C8579C">
              <w:rPr>
                <w:rFonts w:ascii="Tahoma" w:hAnsi="Tahoma" w:cs="Tahoma"/>
              </w:rPr>
              <w:t xml:space="preserve">POTRDITEV REFERENC S STRANI POSAMEZNIH NAROČNIKOV </w:t>
            </w:r>
          </w:p>
        </w:tc>
        <w:tc>
          <w:tcPr>
            <w:tcW w:w="1551" w:type="dxa"/>
            <w:tcBorders>
              <w:top w:val="single" w:sz="4" w:space="0" w:color="auto"/>
              <w:bottom w:val="single" w:sz="4" w:space="0" w:color="auto"/>
            </w:tcBorders>
          </w:tcPr>
          <w:p w14:paraId="20F14BD6" w14:textId="77777777" w:rsidR="00B976DC" w:rsidRPr="00C8579C" w:rsidRDefault="00B976DC" w:rsidP="006069CF">
            <w:pPr>
              <w:keepNext/>
              <w:keepLines/>
              <w:rPr>
                <w:rFonts w:ascii="Tahoma" w:hAnsi="Tahoma" w:cs="Tahoma"/>
                <w:b/>
                <w:i/>
              </w:rPr>
            </w:pPr>
            <w:r w:rsidRPr="00C8579C">
              <w:rPr>
                <w:rFonts w:ascii="Tahoma" w:hAnsi="Tahoma" w:cs="Tahoma"/>
                <w:b/>
                <w:i/>
              </w:rPr>
              <w:t xml:space="preserve">Priloga </w:t>
            </w:r>
            <w:r w:rsidR="00AF5910">
              <w:rPr>
                <w:rFonts w:ascii="Tahoma" w:hAnsi="Tahoma" w:cs="Tahoma"/>
                <w:b/>
                <w:i/>
              </w:rPr>
              <w:t>7</w:t>
            </w:r>
            <w:r w:rsidRPr="00C8579C">
              <w:rPr>
                <w:rFonts w:ascii="Tahoma" w:hAnsi="Tahoma" w:cs="Tahoma"/>
                <w:b/>
                <w:i/>
              </w:rPr>
              <w:t>/2</w:t>
            </w:r>
          </w:p>
        </w:tc>
      </w:tr>
    </w:tbl>
    <w:p w14:paraId="1AF8B583" w14:textId="77777777" w:rsidR="00B445A2" w:rsidRPr="00C8579C" w:rsidRDefault="00B445A2" w:rsidP="006069CF">
      <w:pPr>
        <w:keepNext/>
        <w:keepLines/>
        <w:jc w:val="both"/>
        <w:rPr>
          <w:rFonts w:ascii="Tahoma" w:hAnsi="Tahoma" w:cs="Tahoma"/>
          <w:bCs/>
          <w:i/>
          <w:noProof/>
          <w:sz w:val="18"/>
          <w:szCs w:val="18"/>
        </w:rPr>
      </w:pPr>
    </w:p>
    <w:p w14:paraId="52582473" w14:textId="77777777" w:rsidR="00B445A2" w:rsidRPr="00C8579C" w:rsidRDefault="00B445A2" w:rsidP="006069CF">
      <w:pPr>
        <w:pStyle w:val="NavadenTimesNewRoman"/>
        <w:keepNext/>
        <w:keepLines/>
        <w:widowControl/>
        <w:jc w:val="both"/>
        <w:rPr>
          <w:rFonts w:ascii="Tahoma" w:hAnsi="Tahoma" w:cs="Tahoma"/>
          <w:sz w:val="20"/>
        </w:rPr>
      </w:pPr>
      <w:r w:rsidRPr="00C8579C">
        <w:rPr>
          <w:rFonts w:ascii="Tahoma" w:hAnsi="Tahoma" w:cs="Tahoma"/>
          <w:sz w:val="20"/>
        </w:rPr>
        <w:t>Pod kazensko in materialno odgovornostjo izjavljamo, da so spodaj navedeni podatki o referenčnih delih resnični. Na podlagi poziva bomo naročniku v zahtevanem roku predložili dodatna dokazila o uspešni izvedbi navedenih referenčnih del oziroma</w:t>
      </w:r>
      <w:r w:rsidRPr="00C8579C">
        <w:rPr>
          <w:rFonts w:ascii="Tahoma" w:hAnsi="Tahoma" w:cs="Tahoma"/>
          <w:b/>
        </w:rPr>
        <w:t xml:space="preserve"> </w:t>
      </w:r>
      <w:r w:rsidRPr="00C8579C">
        <w:rPr>
          <w:rFonts w:ascii="Tahoma" w:hAnsi="Tahoma" w:cs="Tahoma"/>
          <w:sz w:val="20"/>
        </w:rPr>
        <w:t>uspešno izvedenih poslov ponudnika.</w:t>
      </w:r>
    </w:p>
    <w:p w14:paraId="1B3D66B0" w14:textId="77777777" w:rsidR="00697311" w:rsidRDefault="00697311" w:rsidP="006069CF">
      <w:pPr>
        <w:pStyle w:val="NavadenTimesNewRoman"/>
        <w:keepNext/>
        <w:keepLines/>
        <w:widowControl/>
        <w:jc w:val="both"/>
        <w:rPr>
          <w:rFonts w:ascii="Tahoma" w:hAnsi="Tahoma" w:cs="Tahoma"/>
          <w:sz w:val="20"/>
        </w:rPr>
      </w:pPr>
    </w:p>
    <w:tbl>
      <w:tblPr>
        <w:tblW w:w="9782" w:type="dxa"/>
        <w:tblInd w:w="-28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14"/>
        <w:gridCol w:w="2693"/>
        <w:gridCol w:w="933"/>
        <w:gridCol w:w="1760"/>
        <w:gridCol w:w="1289"/>
        <w:gridCol w:w="2395"/>
        <w:gridCol w:w="398"/>
      </w:tblGrid>
      <w:tr w:rsidR="00697311" w:rsidRPr="003C5E66" w14:paraId="01C04CD9" w14:textId="77777777" w:rsidTr="006069CF">
        <w:trPr>
          <w:trHeight w:val="310"/>
        </w:trPr>
        <w:tc>
          <w:tcPr>
            <w:tcW w:w="9782" w:type="dxa"/>
            <w:gridSpan w:val="7"/>
            <w:tcBorders>
              <w:top w:val="single" w:sz="2" w:space="0" w:color="auto"/>
              <w:left w:val="single" w:sz="2" w:space="0" w:color="auto"/>
              <w:bottom w:val="single" w:sz="2" w:space="0" w:color="auto"/>
              <w:right w:val="single" w:sz="2" w:space="0" w:color="auto"/>
            </w:tcBorders>
            <w:vAlign w:val="center"/>
          </w:tcPr>
          <w:p w14:paraId="5BCDD063" w14:textId="6410B460" w:rsidR="00697311" w:rsidRPr="004345CD" w:rsidRDefault="00697311" w:rsidP="006069CF">
            <w:pPr>
              <w:keepNext/>
              <w:keepLines/>
              <w:rPr>
                <w:rFonts w:ascii="Tahoma" w:hAnsi="Tahoma" w:cs="Tahoma"/>
                <w:b/>
              </w:rPr>
            </w:pPr>
            <w:r w:rsidRPr="004345CD">
              <w:rPr>
                <w:rFonts w:ascii="Tahoma" w:hAnsi="Tahoma" w:cs="Tahoma"/>
                <w:b/>
              </w:rPr>
              <w:t>Podatki o investitorju del</w:t>
            </w:r>
            <w:r>
              <w:rPr>
                <w:rFonts w:ascii="Tahoma" w:hAnsi="Tahoma" w:cs="Tahoma"/>
                <w:b/>
              </w:rPr>
              <w:t>/referenčnem naročniku</w:t>
            </w:r>
            <w:r w:rsidRPr="004345CD">
              <w:rPr>
                <w:rFonts w:ascii="Tahoma" w:hAnsi="Tahoma" w:cs="Tahoma"/>
                <w:b/>
              </w:rPr>
              <w:t xml:space="preserve"> (izdajatelju reference)</w:t>
            </w:r>
          </w:p>
        </w:tc>
      </w:tr>
      <w:tr w:rsidR="00697311" w:rsidRPr="003C5E66" w14:paraId="11FD50A2" w14:textId="77777777" w:rsidTr="006069CF">
        <w:trPr>
          <w:trHeight w:val="310"/>
        </w:trPr>
        <w:tc>
          <w:tcPr>
            <w:tcW w:w="3940" w:type="dxa"/>
            <w:gridSpan w:val="3"/>
            <w:tcBorders>
              <w:top w:val="single" w:sz="2" w:space="0" w:color="auto"/>
              <w:left w:val="single" w:sz="2" w:space="0" w:color="auto"/>
              <w:bottom w:val="single" w:sz="2" w:space="0" w:color="auto"/>
              <w:right w:val="single" w:sz="2" w:space="0" w:color="auto"/>
            </w:tcBorders>
            <w:vAlign w:val="center"/>
            <w:hideMark/>
          </w:tcPr>
          <w:p w14:paraId="4950D402" w14:textId="77777777" w:rsidR="00697311" w:rsidRPr="00B612E5" w:rsidRDefault="00697311" w:rsidP="006069CF">
            <w:pPr>
              <w:keepNext/>
              <w:keepLines/>
              <w:rPr>
                <w:rFonts w:ascii="Tahoma" w:hAnsi="Tahoma" w:cs="Tahoma"/>
              </w:rPr>
            </w:pPr>
            <w:r>
              <w:rPr>
                <w:rFonts w:ascii="Tahoma" w:hAnsi="Tahoma" w:cs="Tahoma"/>
              </w:rPr>
              <w:t>Naziv i</w:t>
            </w:r>
            <w:r w:rsidRPr="00B612E5">
              <w:rPr>
                <w:rFonts w:ascii="Tahoma" w:hAnsi="Tahoma" w:cs="Tahoma"/>
              </w:rPr>
              <w:t>nvestitor</w:t>
            </w:r>
            <w:r>
              <w:rPr>
                <w:rFonts w:ascii="Tahoma" w:hAnsi="Tahoma" w:cs="Tahoma"/>
              </w:rPr>
              <w:t>ja</w:t>
            </w:r>
            <w:r w:rsidRPr="00B612E5">
              <w:rPr>
                <w:rFonts w:ascii="Tahoma" w:hAnsi="Tahoma" w:cs="Tahoma"/>
              </w:rPr>
              <w:t xml:space="preserve"> del (naročnik oz. plačnik):</w:t>
            </w:r>
          </w:p>
        </w:tc>
        <w:tc>
          <w:tcPr>
            <w:tcW w:w="5842" w:type="dxa"/>
            <w:gridSpan w:val="4"/>
            <w:tcBorders>
              <w:top w:val="single" w:sz="2" w:space="0" w:color="auto"/>
              <w:left w:val="single" w:sz="2" w:space="0" w:color="auto"/>
              <w:bottom w:val="single" w:sz="2" w:space="0" w:color="auto"/>
              <w:right w:val="single" w:sz="2" w:space="0" w:color="auto"/>
            </w:tcBorders>
          </w:tcPr>
          <w:p w14:paraId="3CE22CE4" w14:textId="77777777" w:rsidR="00697311" w:rsidRPr="003C5E66" w:rsidRDefault="00697311" w:rsidP="006069CF">
            <w:pPr>
              <w:keepNext/>
              <w:keepLines/>
              <w:rPr>
                <w:rFonts w:ascii="Tahoma" w:hAnsi="Tahoma" w:cs="Tahoma"/>
              </w:rPr>
            </w:pPr>
          </w:p>
          <w:p w14:paraId="4BE10157" w14:textId="77777777" w:rsidR="00697311" w:rsidRPr="003C5E66" w:rsidRDefault="00697311" w:rsidP="006069CF">
            <w:pPr>
              <w:keepNext/>
              <w:keepLines/>
              <w:rPr>
                <w:rFonts w:ascii="Tahoma" w:hAnsi="Tahoma" w:cs="Tahoma"/>
              </w:rPr>
            </w:pPr>
          </w:p>
        </w:tc>
      </w:tr>
      <w:tr w:rsidR="00697311" w:rsidRPr="003C5E66" w14:paraId="43F98179" w14:textId="77777777" w:rsidTr="006069CF">
        <w:trPr>
          <w:trHeight w:val="375"/>
        </w:trPr>
        <w:tc>
          <w:tcPr>
            <w:tcW w:w="3940" w:type="dxa"/>
            <w:gridSpan w:val="3"/>
            <w:tcBorders>
              <w:top w:val="single" w:sz="2" w:space="0" w:color="auto"/>
              <w:left w:val="single" w:sz="2" w:space="0" w:color="auto"/>
              <w:bottom w:val="single" w:sz="2" w:space="0" w:color="auto"/>
              <w:right w:val="single" w:sz="2" w:space="0" w:color="auto"/>
            </w:tcBorders>
            <w:vAlign w:val="center"/>
            <w:hideMark/>
          </w:tcPr>
          <w:p w14:paraId="3E0B0B27" w14:textId="77777777" w:rsidR="00697311" w:rsidRPr="00B612E5" w:rsidRDefault="00697311" w:rsidP="006069CF">
            <w:pPr>
              <w:keepNext/>
              <w:keepLines/>
              <w:rPr>
                <w:rFonts w:ascii="Tahoma" w:hAnsi="Tahoma" w:cs="Tahoma"/>
              </w:rPr>
            </w:pPr>
            <w:r w:rsidRPr="00B612E5">
              <w:rPr>
                <w:rFonts w:ascii="Tahoma" w:hAnsi="Tahoma" w:cs="Tahoma"/>
              </w:rPr>
              <w:t>Naslov (sedež) investitorja:</w:t>
            </w:r>
          </w:p>
        </w:tc>
        <w:tc>
          <w:tcPr>
            <w:tcW w:w="5842" w:type="dxa"/>
            <w:gridSpan w:val="4"/>
            <w:tcBorders>
              <w:top w:val="single" w:sz="2" w:space="0" w:color="auto"/>
              <w:left w:val="single" w:sz="2" w:space="0" w:color="auto"/>
              <w:bottom w:val="single" w:sz="2" w:space="0" w:color="auto"/>
              <w:right w:val="single" w:sz="2" w:space="0" w:color="auto"/>
            </w:tcBorders>
          </w:tcPr>
          <w:p w14:paraId="48B7A8C4" w14:textId="77777777" w:rsidR="00697311" w:rsidRPr="003C5E66" w:rsidRDefault="00697311" w:rsidP="006069CF">
            <w:pPr>
              <w:keepNext/>
              <w:keepLines/>
              <w:rPr>
                <w:rFonts w:ascii="Tahoma" w:hAnsi="Tahoma" w:cs="Tahoma"/>
              </w:rPr>
            </w:pPr>
          </w:p>
          <w:p w14:paraId="48D239A0" w14:textId="77777777" w:rsidR="00697311" w:rsidRPr="003C5E66" w:rsidRDefault="00697311" w:rsidP="006069CF">
            <w:pPr>
              <w:keepNext/>
              <w:keepLines/>
              <w:rPr>
                <w:rFonts w:ascii="Tahoma" w:hAnsi="Tahoma" w:cs="Tahoma"/>
              </w:rPr>
            </w:pPr>
          </w:p>
        </w:tc>
      </w:tr>
      <w:tr w:rsidR="00697311" w:rsidRPr="003C5E66" w14:paraId="4AD38C26" w14:textId="77777777" w:rsidTr="006069CF">
        <w:trPr>
          <w:trHeight w:val="375"/>
        </w:trPr>
        <w:tc>
          <w:tcPr>
            <w:tcW w:w="3940" w:type="dxa"/>
            <w:gridSpan w:val="3"/>
            <w:vMerge w:val="restart"/>
            <w:tcBorders>
              <w:top w:val="single" w:sz="2" w:space="0" w:color="auto"/>
              <w:left w:val="single" w:sz="2" w:space="0" w:color="auto"/>
              <w:right w:val="single" w:sz="2" w:space="0" w:color="auto"/>
            </w:tcBorders>
            <w:vAlign w:val="center"/>
          </w:tcPr>
          <w:p w14:paraId="55E8CA55" w14:textId="77777777" w:rsidR="00697311" w:rsidRPr="00B612E5" w:rsidRDefault="00697311" w:rsidP="006069CF">
            <w:pPr>
              <w:keepNext/>
              <w:keepLines/>
              <w:rPr>
                <w:rFonts w:ascii="Tahoma" w:hAnsi="Tahoma" w:cs="Tahoma"/>
              </w:rPr>
            </w:pPr>
            <w:r>
              <w:rPr>
                <w:rFonts w:ascii="Tahoma" w:hAnsi="Tahoma" w:cs="Tahoma"/>
              </w:rPr>
              <w:t>Kontaktna oseba investitorja:</w:t>
            </w:r>
          </w:p>
        </w:tc>
        <w:tc>
          <w:tcPr>
            <w:tcW w:w="5842" w:type="dxa"/>
            <w:gridSpan w:val="4"/>
            <w:tcBorders>
              <w:top w:val="single" w:sz="2" w:space="0" w:color="auto"/>
              <w:left w:val="single" w:sz="2" w:space="0" w:color="auto"/>
              <w:bottom w:val="single" w:sz="2" w:space="0" w:color="auto"/>
              <w:right w:val="single" w:sz="2" w:space="0" w:color="auto"/>
            </w:tcBorders>
          </w:tcPr>
          <w:p w14:paraId="5EA714BD" w14:textId="77777777" w:rsidR="00697311" w:rsidRPr="003C5E66" w:rsidRDefault="00697311" w:rsidP="006069CF">
            <w:pPr>
              <w:keepNext/>
              <w:keepLines/>
              <w:rPr>
                <w:rFonts w:ascii="Tahoma" w:hAnsi="Tahoma" w:cs="Tahoma"/>
              </w:rPr>
            </w:pPr>
            <w:r>
              <w:rPr>
                <w:rFonts w:ascii="Tahoma" w:hAnsi="Tahoma" w:cs="Tahoma"/>
              </w:rPr>
              <w:t>Ime in priimek:</w:t>
            </w:r>
          </w:p>
        </w:tc>
      </w:tr>
      <w:tr w:rsidR="00697311" w:rsidRPr="003C5E66" w14:paraId="3C1F8BFB" w14:textId="77777777" w:rsidTr="006069CF">
        <w:trPr>
          <w:trHeight w:val="375"/>
        </w:trPr>
        <w:tc>
          <w:tcPr>
            <w:tcW w:w="3940" w:type="dxa"/>
            <w:gridSpan w:val="3"/>
            <w:vMerge/>
            <w:tcBorders>
              <w:left w:val="single" w:sz="2" w:space="0" w:color="auto"/>
              <w:bottom w:val="single" w:sz="2" w:space="0" w:color="auto"/>
              <w:right w:val="single" w:sz="2" w:space="0" w:color="auto"/>
            </w:tcBorders>
            <w:vAlign w:val="center"/>
          </w:tcPr>
          <w:p w14:paraId="30B46074" w14:textId="77777777" w:rsidR="00697311" w:rsidRDefault="00697311" w:rsidP="006069CF">
            <w:pPr>
              <w:keepNext/>
              <w:keepLines/>
              <w:rPr>
                <w:rFonts w:ascii="Tahoma" w:hAnsi="Tahoma" w:cs="Tahoma"/>
              </w:rPr>
            </w:pPr>
          </w:p>
        </w:tc>
        <w:tc>
          <w:tcPr>
            <w:tcW w:w="3049" w:type="dxa"/>
            <w:gridSpan w:val="2"/>
            <w:tcBorders>
              <w:top w:val="single" w:sz="2" w:space="0" w:color="auto"/>
              <w:left w:val="single" w:sz="2" w:space="0" w:color="auto"/>
              <w:bottom w:val="single" w:sz="2" w:space="0" w:color="auto"/>
              <w:right w:val="single" w:sz="2" w:space="0" w:color="auto"/>
            </w:tcBorders>
          </w:tcPr>
          <w:p w14:paraId="12E50308" w14:textId="77777777" w:rsidR="00697311" w:rsidRPr="003C5E66" w:rsidRDefault="00697311" w:rsidP="006069CF">
            <w:pPr>
              <w:keepNext/>
              <w:keepLines/>
              <w:rPr>
                <w:rFonts w:ascii="Tahoma" w:hAnsi="Tahoma" w:cs="Tahoma"/>
              </w:rPr>
            </w:pPr>
            <w:r>
              <w:rPr>
                <w:rFonts w:ascii="Tahoma" w:hAnsi="Tahoma" w:cs="Tahoma"/>
              </w:rPr>
              <w:t>Telefon:</w:t>
            </w:r>
          </w:p>
        </w:tc>
        <w:tc>
          <w:tcPr>
            <w:tcW w:w="2793" w:type="dxa"/>
            <w:gridSpan w:val="2"/>
            <w:tcBorders>
              <w:top w:val="single" w:sz="2" w:space="0" w:color="auto"/>
              <w:left w:val="single" w:sz="2" w:space="0" w:color="auto"/>
              <w:bottom w:val="single" w:sz="2" w:space="0" w:color="auto"/>
              <w:right w:val="single" w:sz="2" w:space="0" w:color="auto"/>
            </w:tcBorders>
          </w:tcPr>
          <w:p w14:paraId="76B208EB" w14:textId="77777777" w:rsidR="00697311" w:rsidRDefault="00697311" w:rsidP="006069CF">
            <w:pPr>
              <w:keepNext/>
              <w:keepLines/>
              <w:rPr>
                <w:rFonts w:ascii="Tahoma" w:hAnsi="Tahoma" w:cs="Tahoma"/>
              </w:rPr>
            </w:pPr>
            <w:r>
              <w:rPr>
                <w:rFonts w:ascii="Tahoma" w:hAnsi="Tahoma" w:cs="Tahoma"/>
              </w:rPr>
              <w:t>E-pošta:</w:t>
            </w:r>
          </w:p>
          <w:p w14:paraId="270D165C" w14:textId="77777777" w:rsidR="00697311" w:rsidRPr="003C5E66" w:rsidRDefault="00697311" w:rsidP="006069CF">
            <w:pPr>
              <w:keepNext/>
              <w:keepLines/>
              <w:rPr>
                <w:rFonts w:ascii="Tahoma" w:hAnsi="Tahoma" w:cs="Tahoma"/>
              </w:rPr>
            </w:pPr>
          </w:p>
        </w:tc>
      </w:tr>
      <w:tr w:rsidR="00697311" w:rsidRPr="003C5E66" w14:paraId="2E982888" w14:textId="77777777" w:rsidTr="006069CF">
        <w:trPr>
          <w:trHeight w:val="355"/>
        </w:trPr>
        <w:tc>
          <w:tcPr>
            <w:tcW w:w="9782" w:type="dxa"/>
            <w:gridSpan w:val="7"/>
            <w:tcBorders>
              <w:top w:val="single" w:sz="2" w:space="0" w:color="auto"/>
              <w:left w:val="single" w:sz="2" w:space="0" w:color="auto"/>
              <w:bottom w:val="single" w:sz="2" w:space="0" w:color="auto"/>
              <w:right w:val="single" w:sz="2" w:space="0" w:color="auto"/>
            </w:tcBorders>
            <w:vAlign w:val="center"/>
          </w:tcPr>
          <w:p w14:paraId="2149FDBE" w14:textId="77777777" w:rsidR="00697311" w:rsidRPr="003C5E66" w:rsidRDefault="00697311" w:rsidP="006069CF">
            <w:pPr>
              <w:keepNext/>
              <w:keepLines/>
              <w:rPr>
                <w:rFonts w:ascii="Tahoma" w:hAnsi="Tahoma" w:cs="Tahoma"/>
              </w:rPr>
            </w:pPr>
            <w:r w:rsidRPr="004345CD">
              <w:rPr>
                <w:rFonts w:ascii="Tahoma" w:hAnsi="Tahoma" w:cs="Tahoma"/>
                <w:b/>
              </w:rPr>
              <w:t xml:space="preserve">Podatki o </w:t>
            </w:r>
            <w:r>
              <w:rPr>
                <w:rFonts w:ascii="Tahoma" w:hAnsi="Tahoma" w:cs="Tahoma"/>
                <w:b/>
              </w:rPr>
              <w:t>izvajalcu</w:t>
            </w:r>
            <w:r w:rsidRPr="004345CD">
              <w:rPr>
                <w:rFonts w:ascii="Tahoma" w:hAnsi="Tahoma" w:cs="Tahoma"/>
                <w:b/>
              </w:rPr>
              <w:t xml:space="preserve"> del</w:t>
            </w:r>
            <w:r>
              <w:rPr>
                <w:rFonts w:ascii="Tahoma" w:hAnsi="Tahoma" w:cs="Tahoma"/>
                <w:b/>
              </w:rPr>
              <w:t>:</w:t>
            </w:r>
          </w:p>
        </w:tc>
      </w:tr>
      <w:tr w:rsidR="00697311" w:rsidRPr="003C5E66" w14:paraId="0E293A9B" w14:textId="77777777" w:rsidTr="006069CF">
        <w:trPr>
          <w:trHeight w:val="500"/>
        </w:trPr>
        <w:tc>
          <w:tcPr>
            <w:tcW w:w="3940" w:type="dxa"/>
            <w:gridSpan w:val="3"/>
            <w:tcBorders>
              <w:top w:val="single" w:sz="2" w:space="0" w:color="auto"/>
              <w:left w:val="single" w:sz="2" w:space="0" w:color="auto"/>
              <w:bottom w:val="single" w:sz="2" w:space="0" w:color="auto"/>
              <w:right w:val="single" w:sz="2" w:space="0" w:color="auto"/>
            </w:tcBorders>
            <w:vAlign w:val="center"/>
            <w:hideMark/>
          </w:tcPr>
          <w:p w14:paraId="1E57C053" w14:textId="77777777" w:rsidR="00697311" w:rsidRPr="00B612E5" w:rsidRDefault="00697311" w:rsidP="006069CF">
            <w:pPr>
              <w:keepNext/>
              <w:keepLines/>
              <w:rPr>
                <w:rFonts w:ascii="Tahoma" w:hAnsi="Tahoma" w:cs="Tahoma"/>
              </w:rPr>
            </w:pPr>
            <w:r w:rsidRPr="00B612E5">
              <w:rPr>
                <w:rFonts w:ascii="Tahoma" w:hAnsi="Tahoma" w:cs="Tahoma"/>
              </w:rPr>
              <w:t>Izvajalec (naziv in sedež):</w:t>
            </w:r>
          </w:p>
        </w:tc>
        <w:tc>
          <w:tcPr>
            <w:tcW w:w="5842" w:type="dxa"/>
            <w:gridSpan w:val="4"/>
            <w:tcBorders>
              <w:top w:val="single" w:sz="2" w:space="0" w:color="auto"/>
              <w:left w:val="single" w:sz="2" w:space="0" w:color="auto"/>
              <w:bottom w:val="single" w:sz="2" w:space="0" w:color="auto"/>
              <w:right w:val="single" w:sz="2" w:space="0" w:color="auto"/>
            </w:tcBorders>
          </w:tcPr>
          <w:p w14:paraId="2779FE9B" w14:textId="77777777" w:rsidR="00697311" w:rsidRPr="003C5E66" w:rsidRDefault="00697311" w:rsidP="006069CF">
            <w:pPr>
              <w:keepNext/>
              <w:keepLines/>
              <w:rPr>
                <w:rFonts w:ascii="Tahoma" w:hAnsi="Tahoma" w:cs="Tahoma"/>
              </w:rPr>
            </w:pPr>
          </w:p>
        </w:tc>
      </w:tr>
      <w:tr w:rsidR="00697311" w:rsidRPr="003C5E66" w14:paraId="33804A93" w14:textId="77777777" w:rsidTr="006069CF">
        <w:trPr>
          <w:trHeight w:val="344"/>
        </w:trPr>
        <w:tc>
          <w:tcPr>
            <w:tcW w:w="9782" w:type="dxa"/>
            <w:gridSpan w:val="7"/>
            <w:tcBorders>
              <w:top w:val="single" w:sz="2" w:space="0" w:color="auto"/>
              <w:left w:val="single" w:sz="2" w:space="0" w:color="auto"/>
              <w:bottom w:val="single" w:sz="2" w:space="0" w:color="auto"/>
              <w:right w:val="single" w:sz="2" w:space="0" w:color="auto"/>
            </w:tcBorders>
            <w:vAlign w:val="center"/>
            <w:hideMark/>
          </w:tcPr>
          <w:p w14:paraId="549A0360" w14:textId="77777777" w:rsidR="00697311" w:rsidRPr="00780DDE" w:rsidRDefault="00697311" w:rsidP="006069CF">
            <w:pPr>
              <w:keepNext/>
              <w:keepLines/>
              <w:rPr>
                <w:rFonts w:ascii="Tahoma" w:hAnsi="Tahoma" w:cs="Tahoma"/>
                <w:b/>
              </w:rPr>
            </w:pPr>
            <w:r w:rsidRPr="00780DDE">
              <w:rPr>
                <w:rFonts w:ascii="Tahoma" w:hAnsi="Tahoma" w:cs="Tahoma"/>
                <w:b/>
              </w:rPr>
              <w:t>Podatki o referenčnem poslu</w:t>
            </w:r>
          </w:p>
        </w:tc>
      </w:tr>
      <w:tr w:rsidR="00697311" w:rsidRPr="003C5E66" w14:paraId="1A8C9D71" w14:textId="77777777" w:rsidTr="006069CF">
        <w:trPr>
          <w:trHeight w:val="483"/>
        </w:trPr>
        <w:tc>
          <w:tcPr>
            <w:tcW w:w="3940" w:type="dxa"/>
            <w:gridSpan w:val="3"/>
            <w:tcBorders>
              <w:top w:val="single" w:sz="2" w:space="0" w:color="auto"/>
              <w:left w:val="single" w:sz="2" w:space="0" w:color="auto"/>
              <w:bottom w:val="single" w:sz="2" w:space="0" w:color="auto"/>
              <w:right w:val="single" w:sz="2" w:space="0" w:color="auto"/>
            </w:tcBorders>
            <w:vAlign w:val="center"/>
            <w:hideMark/>
          </w:tcPr>
          <w:p w14:paraId="5BB9B4EE" w14:textId="77777777" w:rsidR="00697311" w:rsidRPr="00B612E5" w:rsidRDefault="00697311" w:rsidP="006069CF">
            <w:pPr>
              <w:keepNext/>
              <w:keepLines/>
              <w:rPr>
                <w:rFonts w:ascii="Tahoma" w:hAnsi="Tahoma" w:cs="Tahoma"/>
              </w:rPr>
            </w:pPr>
            <w:r w:rsidRPr="003C5E66">
              <w:rPr>
                <w:rFonts w:ascii="Tahoma" w:hAnsi="Tahoma" w:cs="Tahoma"/>
              </w:rPr>
              <w:t>Naziv projekta</w:t>
            </w:r>
            <w:r>
              <w:rPr>
                <w:rFonts w:ascii="Tahoma" w:hAnsi="Tahoma" w:cs="Tahoma"/>
              </w:rPr>
              <w:t>/pogodbe</w:t>
            </w:r>
            <w:r w:rsidRPr="003C5E66">
              <w:rPr>
                <w:rFonts w:ascii="Tahoma" w:hAnsi="Tahoma" w:cs="Tahoma"/>
              </w:rPr>
              <w:t>:</w:t>
            </w:r>
          </w:p>
        </w:tc>
        <w:tc>
          <w:tcPr>
            <w:tcW w:w="5842" w:type="dxa"/>
            <w:gridSpan w:val="4"/>
            <w:tcBorders>
              <w:top w:val="single" w:sz="2" w:space="0" w:color="auto"/>
              <w:left w:val="single" w:sz="2" w:space="0" w:color="auto"/>
              <w:bottom w:val="single" w:sz="2" w:space="0" w:color="auto"/>
              <w:right w:val="single" w:sz="2" w:space="0" w:color="auto"/>
            </w:tcBorders>
          </w:tcPr>
          <w:p w14:paraId="7E5EEBE5" w14:textId="77777777" w:rsidR="00697311" w:rsidRPr="003C5E66" w:rsidRDefault="00697311" w:rsidP="006069CF">
            <w:pPr>
              <w:keepNext/>
              <w:keepLines/>
              <w:rPr>
                <w:rFonts w:ascii="Tahoma" w:hAnsi="Tahoma" w:cs="Tahoma"/>
              </w:rPr>
            </w:pPr>
          </w:p>
        </w:tc>
      </w:tr>
      <w:tr w:rsidR="00697311" w:rsidRPr="003C5E66" w14:paraId="7E1C260D" w14:textId="77777777" w:rsidTr="006069CF">
        <w:trPr>
          <w:cantSplit/>
          <w:trHeight w:val="358"/>
        </w:trPr>
        <w:tc>
          <w:tcPr>
            <w:tcW w:w="3940" w:type="dxa"/>
            <w:gridSpan w:val="3"/>
            <w:tcBorders>
              <w:top w:val="single" w:sz="2" w:space="0" w:color="auto"/>
              <w:left w:val="single" w:sz="2" w:space="0" w:color="auto"/>
              <w:bottom w:val="single" w:sz="2" w:space="0" w:color="auto"/>
              <w:right w:val="single" w:sz="2" w:space="0" w:color="auto"/>
            </w:tcBorders>
            <w:vAlign w:val="center"/>
            <w:hideMark/>
          </w:tcPr>
          <w:p w14:paraId="1F80A53C" w14:textId="605E026A" w:rsidR="00697311" w:rsidRPr="00B612E5" w:rsidRDefault="00697311" w:rsidP="006069CF">
            <w:pPr>
              <w:keepNext/>
              <w:keepLines/>
              <w:rPr>
                <w:rFonts w:ascii="Tahoma" w:hAnsi="Tahoma" w:cs="Tahoma"/>
              </w:rPr>
            </w:pPr>
            <w:r>
              <w:rPr>
                <w:rFonts w:ascii="Tahoma" w:hAnsi="Tahoma" w:cs="Tahoma"/>
              </w:rPr>
              <w:t>Obdobje</w:t>
            </w:r>
            <w:r w:rsidRPr="00B612E5">
              <w:rPr>
                <w:rFonts w:ascii="Tahoma" w:hAnsi="Tahoma" w:cs="Tahoma"/>
              </w:rPr>
              <w:t xml:space="preserve"> izvedbe:</w:t>
            </w:r>
          </w:p>
        </w:tc>
        <w:tc>
          <w:tcPr>
            <w:tcW w:w="5842" w:type="dxa"/>
            <w:gridSpan w:val="4"/>
            <w:tcBorders>
              <w:top w:val="single" w:sz="2" w:space="0" w:color="auto"/>
              <w:left w:val="single" w:sz="2" w:space="0" w:color="auto"/>
              <w:bottom w:val="single" w:sz="2" w:space="0" w:color="auto"/>
              <w:right w:val="single" w:sz="2" w:space="0" w:color="auto"/>
            </w:tcBorders>
            <w:vAlign w:val="bottom"/>
          </w:tcPr>
          <w:p w14:paraId="254FB695" w14:textId="77777777" w:rsidR="00697311" w:rsidRPr="003C5E66" w:rsidRDefault="00697311" w:rsidP="006069CF">
            <w:pPr>
              <w:keepNext/>
              <w:keepLines/>
              <w:rPr>
                <w:rFonts w:ascii="Tahoma" w:hAnsi="Tahoma" w:cs="Tahoma"/>
              </w:rPr>
            </w:pPr>
            <w:r w:rsidRPr="003C5E66">
              <w:rPr>
                <w:rFonts w:ascii="Tahoma" w:hAnsi="Tahoma" w:cs="Tahoma"/>
              </w:rPr>
              <w:t xml:space="preserve"> Od  __________________         do_________________</w:t>
            </w:r>
          </w:p>
        </w:tc>
      </w:tr>
      <w:tr w:rsidR="00697311" w:rsidRPr="003C5E66" w14:paraId="19156B75" w14:textId="77777777" w:rsidTr="006069CF">
        <w:trPr>
          <w:trHeight w:val="363"/>
        </w:trPr>
        <w:tc>
          <w:tcPr>
            <w:tcW w:w="3940" w:type="dxa"/>
            <w:gridSpan w:val="3"/>
            <w:tcBorders>
              <w:top w:val="single" w:sz="2" w:space="0" w:color="auto"/>
              <w:left w:val="single" w:sz="2" w:space="0" w:color="auto"/>
              <w:bottom w:val="single" w:sz="2" w:space="0" w:color="auto"/>
              <w:right w:val="single" w:sz="2" w:space="0" w:color="auto"/>
            </w:tcBorders>
            <w:vAlign w:val="center"/>
            <w:hideMark/>
          </w:tcPr>
          <w:p w14:paraId="18ECBC35" w14:textId="77777777" w:rsidR="00697311" w:rsidRPr="00B612E5" w:rsidRDefault="00697311" w:rsidP="006069CF">
            <w:pPr>
              <w:keepNext/>
              <w:keepLines/>
              <w:rPr>
                <w:rFonts w:ascii="Tahoma" w:hAnsi="Tahoma" w:cs="Tahoma"/>
              </w:rPr>
            </w:pPr>
            <w:r w:rsidRPr="00B612E5">
              <w:rPr>
                <w:rFonts w:ascii="Tahoma" w:hAnsi="Tahoma" w:cs="Tahoma"/>
              </w:rPr>
              <w:t>Kraj izvedbe:</w:t>
            </w:r>
          </w:p>
        </w:tc>
        <w:tc>
          <w:tcPr>
            <w:tcW w:w="5842" w:type="dxa"/>
            <w:gridSpan w:val="4"/>
            <w:tcBorders>
              <w:top w:val="single" w:sz="2" w:space="0" w:color="auto"/>
              <w:left w:val="single" w:sz="2" w:space="0" w:color="auto"/>
              <w:bottom w:val="single" w:sz="4" w:space="0" w:color="auto"/>
              <w:right w:val="single" w:sz="2" w:space="0" w:color="auto"/>
            </w:tcBorders>
            <w:vAlign w:val="center"/>
          </w:tcPr>
          <w:p w14:paraId="4CFCFDEB" w14:textId="77777777" w:rsidR="00697311" w:rsidRPr="003C5E66" w:rsidRDefault="00697311" w:rsidP="006069CF">
            <w:pPr>
              <w:keepNext/>
              <w:keepLines/>
              <w:rPr>
                <w:rFonts w:ascii="Tahoma" w:hAnsi="Tahoma" w:cs="Tahoma"/>
              </w:rPr>
            </w:pPr>
          </w:p>
          <w:p w14:paraId="20A5F0D9" w14:textId="77777777" w:rsidR="00697311" w:rsidRPr="003C5E66" w:rsidRDefault="00697311" w:rsidP="006069CF">
            <w:pPr>
              <w:keepNext/>
              <w:keepLines/>
              <w:rPr>
                <w:rFonts w:ascii="Tahoma" w:hAnsi="Tahoma" w:cs="Tahoma"/>
              </w:rPr>
            </w:pPr>
          </w:p>
        </w:tc>
      </w:tr>
      <w:tr w:rsidR="00697311" w:rsidRPr="003C5E66" w14:paraId="0E525E5B" w14:textId="77777777" w:rsidTr="006069CF">
        <w:trPr>
          <w:trHeight w:val="527"/>
        </w:trPr>
        <w:tc>
          <w:tcPr>
            <w:tcW w:w="3940" w:type="dxa"/>
            <w:gridSpan w:val="3"/>
            <w:tcBorders>
              <w:top w:val="single" w:sz="2" w:space="0" w:color="auto"/>
              <w:left w:val="single" w:sz="2" w:space="0" w:color="auto"/>
              <w:right w:val="single" w:sz="2" w:space="0" w:color="auto"/>
            </w:tcBorders>
            <w:vAlign w:val="center"/>
          </w:tcPr>
          <w:p w14:paraId="46BFA346" w14:textId="34478D16" w:rsidR="00697311" w:rsidRPr="00F76D95" w:rsidRDefault="00F76D95" w:rsidP="006069CF">
            <w:pPr>
              <w:pStyle w:val="NavadenTimesNewRoman"/>
              <w:keepNext/>
              <w:keepLines/>
              <w:widowControl/>
              <w:rPr>
                <w:rFonts w:ascii="Tahoma" w:hAnsi="Tahoma" w:cs="Tahoma"/>
                <w:sz w:val="20"/>
              </w:rPr>
            </w:pPr>
            <w:r>
              <w:rPr>
                <w:rFonts w:ascii="Tahoma" w:hAnsi="Tahoma" w:cs="Tahoma"/>
                <w:sz w:val="20"/>
              </w:rPr>
              <w:t>Kratek opis predmeta naročila:</w:t>
            </w:r>
          </w:p>
        </w:tc>
        <w:tc>
          <w:tcPr>
            <w:tcW w:w="5842" w:type="dxa"/>
            <w:gridSpan w:val="4"/>
            <w:tcBorders>
              <w:top w:val="single" w:sz="2" w:space="0" w:color="auto"/>
              <w:left w:val="single" w:sz="2" w:space="0" w:color="auto"/>
              <w:right w:val="single" w:sz="2" w:space="0" w:color="auto"/>
            </w:tcBorders>
            <w:vAlign w:val="center"/>
          </w:tcPr>
          <w:p w14:paraId="40E78E7E" w14:textId="77777777" w:rsidR="00697311" w:rsidRDefault="00697311" w:rsidP="006069CF">
            <w:pPr>
              <w:keepNext/>
              <w:keepLines/>
              <w:jc w:val="center"/>
              <w:rPr>
                <w:rFonts w:ascii="Tahoma" w:hAnsi="Tahoma" w:cs="Tahoma"/>
              </w:rPr>
            </w:pPr>
          </w:p>
        </w:tc>
      </w:tr>
      <w:tr w:rsidR="00697311" w:rsidRPr="003C5E66" w14:paraId="5335B737" w14:textId="77777777" w:rsidTr="006069CF">
        <w:trPr>
          <w:trHeight w:val="707"/>
        </w:trPr>
        <w:tc>
          <w:tcPr>
            <w:tcW w:w="3940" w:type="dxa"/>
            <w:gridSpan w:val="3"/>
            <w:tcBorders>
              <w:top w:val="single" w:sz="2" w:space="0" w:color="auto"/>
              <w:left w:val="single" w:sz="2" w:space="0" w:color="auto"/>
              <w:right w:val="single" w:sz="2" w:space="0" w:color="auto"/>
            </w:tcBorders>
            <w:vAlign w:val="center"/>
          </w:tcPr>
          <w:p w14:paraId="57720475" w14:textId="77777777" w:rsidR="00697311" w:rsidRDefault="00697311" w:rsidP="006069CF">
            <w:pPr>
              <w:keepNext/>
              <w:keepLines/>
              <w:shd w:val="clear" w:color="auto" w:fill="FFFFFF"/>
              <w:tabs>
                <w:tab w:val="left" w:pos="0"/>
              </w:tabs>
              <w:ind w:right="6"/>
              <w:jc w:val="both"/>
              <w:rPr>
                <w:rFonts w:ascii="Tahoma" w:hAnsi="Tahoma" w:cs="Tahoma"/>
              </w:rPr>
            </w:pPr>
          </w:p>
          <w:p w14:paraId="65C82AF0" w14:textId="3DFD6692" w:rsidR="00697311" w:rsidRPr="003C5E66" w:rsidRDefault="00F76D95" w:rsidP="006069CF">
            <w:pPr>
              <w:keepNext/>
              <w:keepLines/>
              <w:shd w:val="clear" w:color="auto" w:fill="FFFFFF"/>
              <w:tabs>
                <w:tab w:val="left" w:pos="0"/>
              </w:tabs>
              <w:ind w:right="6"/>
              <w:jc w:val="both"/>
              <w:rPr>
                <w:rFonts w:ascii="Tahoma" w:hAnsi="Tahoma" w:cs="Tahoma"/>
              </w:rPr>
            </w:pPr>
            <w:r w:rsidRPr="00BD7331">
              <w:rPr>
                <w:rFonts w:ascii="Tahoma" w:hAnsi="Tahoma" w:cs="Tahoma"/>
              </w:rPr>
              <w:t>Naziv proizvajalca in tip opreme / naprave, na katerih so bila izvedena vzdrževalno / servisna dela:</w:t>
            </w:r>
          </w:p>
        </w:tc>
        <w:tc>
          <w:tcPr>
            <w:tcW w:w="5842" w:type="dxa"/>
            <w:gridSpan w:val="4"/>
            <w:tcBorders>
              <w:top w:val="single" w:sz="2" w:space="0" w:color="auto"/>
              <w:left w:val="single" w:sz="2" w:space="0" w:color="auto"/>
              <w:right w:val="single" w:sz="2" w:space="0" w:color="auto"/>
            </w:tcBorders>
            <w:vAlign w:val="center"/>
          </w:tcPr>
          <w:p w14:paraId="4B24254F" w14:textId="77777777" w:rsidR="00697311" w:rsidRDefault="00697311" w:rsidP="006069CF">
            <w:pPr>
              <w:keepNext/>
              <w:keepLines/>
              <w:jc w:val="center"/>
              <w:rPr>
                <w:rFonts w:ascii="Tahoma" w:hAnsi="Tahoma" w:cs="Tahoma"/>
              </w:rPr>
            </w:pPr>
          </w:p>
          <w:p w14:paraId="1838B99F" w14:textId="77777777" w:rsidR="00697311" w:rsidRPr="00987EC6" w:rsidRDefault="00697311" w:rsidP="006069CF">
            <w:pPr>
              <w:keepNext/>
              <w:keepLines/>
              <w:jc w:val="center"/>
              <w:rPr>
                <w:rFonts w:ascii="Tahoma" w:hAnsi="Tahoma" w:cs="Tahoma"/>
              </w:rPr>
            </w:pPr>
          </w:p>
        </w:tc>
      </w:tr>
      <w:tr w:rsidR="00F76D95" w:rsidRPr="00C8579C" w14:paraId="75522F98" w14:textId="77777777" w:rsidTr="006069CF">
        <w:tblPrEx>
          <w:tblLook w:val="0000" w:firstRow="0" w:lastRow="0" w:firstColumn="0" w:lastColumn="0" w:noHBand="0" w:noVBand="0"/>
        </w:tblPrEx>
        <w:trPr>
          <w:trHeight w:val="562"/>
        </w:trPr>
        <w:tc>
          <w:tcPr>
            <w:tcW w:w="3940" w:type="dxa"/>
            <w:gridSpan w:val="3"/>
            <w:tcBorders>
              <w:right w:val="single" w:sz="4" w:space="0" w:color="auto"/>
            </w:tcBorders>
            <w:vAlign w:val="center"/>
          </w:tcPr>
          <w:p w14:paraId="3BCA95DC" w14:textId="77777777" w:rsidR="00F76D95" w:rsidRDefault="00F76D95" w:rsidP="006069CF">
            <w:pPr>
              <w:pStyle w:val="NavadenTimesNewRoman"/>
              <w:keepNext/>
              <w:keepLines/>
              <w:widowControl/>
              <w:rPr>
                <w:rFonts w:ascii="Tahoma" w:hAnsi="Tahoma" w:cs="Tahoma"/>
                <w:sz w:val="20"/>
              </w:rPr>
            </w:pPr>
            <w:r>
              <w:rPr>
                <w:rFonts w:ascii="Tahoma" w:hAnsi="Tahoma" w:cs="Tahoma"/>
                <w:sz w:val="20"/>
              </w:rPr>
              <w:t>Vrednost posla v EUR brez DDV:</w:t>
            </w:r>
          </w:p>
        </w:tc>
        <w:tc>
          <w:tcPr>
            <w:tcW w:w="5842" w:type="dxa"/>
            <w:gridSpan w:val="4"/>
            <w:tcBorders>
              <w:top w:val="single" w:sz="4" w:space="0" w:color="auto"/>
              <w:left w:val="single" w:sz="4" w:space="0" w:color="auto"/>
              <w:bottom w:val="single" w:sz="4" w:space="0" w:color="auto"/>
              <w:right w:val="single" w:sz="4" w:space="0" w:color="auto"/>
            </w:tcBorders>
            <w:vAlign w:val="center"/>
          </w:tcPr>
          <w:p w14:paraId="65E3F59B" w14:textId="77777777" w:rsidR="00F76D95" w:rsidRPr="00C8579C" w:rsidRDefault="00F76D95" w:rsidP="006069CF">
            <w:pPr>
              <w:pStyle w:val="NavadenTimesNewRoman"/>
              <w:keepNext/>
              <w:keepLines/>
              <w:widowControl/>
              <w:rPr>
                <w:rFonts w:ascii="Tahoma" w:hAnsi="Tahoma" w:cs="Tahoma"/>
                <w:sz w:val="20"/>
              </w:rPr>
            </w:pPr>
          </w:p>
        </w:tc>
      </w:tr>
      <w:tr w:rsidR="00B445A2" w:rsidRPr="00C8579C" w14:paraId="71FFF668" w14:textId="77777777" w:rsidTr="006069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Before w:val="1"/>
          <w:gridAfter w:val="1"/>
          <w:wBefore w:w="314" w:type="dxa"/>
          <w:wAfter w:w="398" w:type="dxa"/>
          <w:trHeight w:val="235"/>
        </w:trPr>
        <w:tc>
          <w:tcPr>
            <w:tcW w:w="2693" w:type="dxa"/>
            <w:tcBorders>
              <w:bottom w:val="single" w:sz="4" w:space="0" w:color="auto"/>
            </w:tcBorders>
          </w:tcPr>
          <w:p w14:paraId="26D4F614" w14:textId="3E3C56DF" w:rsidR="00B445A2" w:rsidRPr="00C8579C" w:rsidRDefault="00B445A2" w:rsidP="006069CF">
            <w:pPr>
              <w:keepNext/>
              <w:keepLines/>
              <w:ind w:right="140"/>
              <w:jc w:val="both"/>
              <w:rPr>
                <w:rFonts w:ascii="Tahoma" w:hAnsi="Tahoma" w:cs="Tahoma"/>
                <w:snapToGrid w:val="0"/>
                <w:color w:val="000000"/>
              </w:rPr>
            </w:pPr>
          </w:p>
        </w:tc>
        <w:tc>
          <w:tcPr>
            <w:tcW w:w="2693" w:type="dxa"/>
            <w:gridSpan w:val="2"/>
          </w:tcPr>
          <w:p w14:paraId="52F1135D" w14:textId="77777777" w:rsidR="00B445A2" w:rsidRPr="00C8579C" w:rsidRDefault="00B445A2" w:rsidP="006069CF">
            <w:pPr>
              <w:keepNext/>
              <w:keepLines/>
              <w:ind w:right="140"/>
              <w:jc w:val="center"/>
              <w:rPr>
                <w:rFonts w:ascii="Tahoma" w:hAnsi="Tahoma" w:cs="Tahoma"/>
                <w:snapToGrid w:val="0"/>
                <w:color w:val="000000"/>
              </w:rPr>
            </w:pPr>
          </w:p>
        </w:tc>
        <w:tc>
          <w:tcPr>
            <w:tcW w:w="3684" w:type="dxa"/>
            <w:gridSpan w:val="2"/>
            <w:tcBorders>
              <w:bottom w:val="single" w:sz="4" w:space="0" w:color="auto"/>
            </w:tcBorders>
          </w:tcPr>
          <w:p w14:paraId="0580B62C" w14:textId="77777777" w:rsidR="00B445A2" w:rsidRPr="00C8579C" w:rsidRDefault="00B445A2" w:rsidP="006069CF">
            <w:pPr>
              <w:keepNext/>
              <w:keepLines/>
              <w:tabs>
                <w:tab w:val="left" w:pos="567"/>
                <w:tab w:val="num" w:pos="851"/>
                <w:tab w:val="left" w:pos="993"/>
              </w:tabs>
              <w:ind w:right="140"/>
              <w:jc w:val="both"/>
              <w:rPr>
                <w:rFonts w:ascii="Tahoma" w:hAnsi="Tahoma" w:cs="Tahoma"/>
                <w:snapToGrid w:val="0"/>
                <w:color w:val="000000"/>
              </w:rPr>
            </w:pPr>
          </w:p>
          <w:p w14:paraId="35D9723A" w14:textId="77777777" w:rsidR="00B445A2" w:rsidRPr="00C8579C" w:rsidRDefault="00B445A2" w:rsidP="006069CF">
            <w:pPr>
              <w:keepNext/>
              <w:keepLines/>
              <w:tabs>
                <w:tab w:val="left" w:pos="567"/>
                <w:tab w:val="num" w:pos="851"/>
                <w:tab w:val="left" w:pos="993"/>
              </w:tabs>
              <w:ind w:right="140"/>
              <w:jc w:val="both"/>
              <w:rPr>
                <w:rFonts w:ascii="Tahoma" w:hAnsi="Tahoma" w:cs="Tahoma"/>
                <w:snapToGrid w:val="0"/>
                <w:color w:val="000000"/>
              </w:rPr>
            </w:pPr>
          </w:p>
        </w:tc>
      </w:tr>
      <w:tr w:rsidR="00B445A2" w:rsidRPr="00C8579C" w14:paraId="7892A714" w14:textId="77777777" w:rsidTr="006069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Before w:val="1"/>
          <w:gridAfter w:val="1"/>
          <w:wBefore w:w="314" w:type="dxa"/>
          <w:wAfter w:w="398" w:type="dxa"/>
          <w:trHeight w:val="537"/>
        </w:trPr>
        <w:tc>
          <w:tcPr>
            <w:tcW w:w="2693" w:type="dxa"/>
            <w:tcBorders>
              <w:top w:val="single" w:sz="4" w:space="0" w:color="auto"/>
            </w:tcBorders>
          </w:tcPr>
          <w:p w14:paraId="039CDDBC" w14:textId="77777777" w:rsidR="00B445A2" w:rsidRPr="00C8579C" w:rsidRDefault="00B445A2" w:rsidP="006069CF">
            <w:pPr>
              <w:keepNext/>
              <w:keepLines/>
              <w:ind w:right="140"/>
              <w:jc w:val="center"/>
              <w:rPr>
                <w:rFonts w:ascii="Tahoma" w:hAnsi="Tahoma" w:cs="Tahoma"/>
                <w:snapToGrid w:val="0"/>
                <w:color w:val="000000"/>
              </w:rPr>
            </w:pPr>
            <w:r w:rsidRPr="00C8579C">
              <w:rPr>
                <w:rFonts w:ascii="Tahoma" w:hAnsi="Tahoma" w:cs="Tahoma"/>
                <w:snapToGrid w:val="0"/>
                <w:color w:val="000000"/>
              </w:rPr>
              <w:t>(kraj, datum)</w:t>
            </w:r>
          </w:p>
        </w:tc>
        <w:tc>
          <w:tcPr>
            <w:tcW w:w="2693" w:type="dxa"/>
            <w:gridSpan w:val="2"/>
          </w:tcPr>
          <w:p w14:paraId="33F322C8" w14:textId="77777777" w:rsidR="00B445A2" w:rsidRPr="00C8579C" w:rsidRDefault="00B445A2" w:rsidP="006069CF">
            <w:pPr>
              <w:keepNext/>
              <w:keepLines/>
              <w:ind w:right="140"/>
              <w:jc w:val="center"/>
              <w:rPr>
                <w:rFonts w:ascii="Tahoma" w:hAnsi="Tahoma" w:cs="Tahoma"/>
                <w:snapToGrid w:val="0"/>
                <w:color w:val="000000"/>
              </w:rPr>
            </w:pPr>
            <w:r w:rsidRPr="00C8579C">
              <w:rPr>
                <w:rFonts w:ascii="Tahoma" w:hAnsi="Tahoma" w:cs="Tahoma"/>
                <w:snapToGrid w:val="0"/>
                <w:color w:val="000000"/>
              </w:rPr>
              <w:t>žig</w:t>
            </w:r>
          </w:p>
        </w:tc>
        <w:tc>
          <w:tcPr>
            <w:tcW w:w="3684" w:type="dxa"/>
            <w:gridSpan w:val="2"/>
            <w:tcBorders>
              <w:top w:val="single" w:sz="4" w:space="0" w:color="auto"/>
            </w:tcBorders>
          </w:tcPr>
          <w:p w14:paraId="118A0FF3" w14:textId="6EFDA7AA" w:rsidR="00B445A2" w:rsidRPr="00C8579C" w:rsidRDefault="00B445A2" w:rsidP="006069CF">
            <w:pPr>
              <w:keepNext/>
              <w:keepLines/>
              <w:ind w:right="140"/>
              <w:jc w:val="both"/>
              <w:rPr>
                <w:rFonts w:ascii="Tahoma" w:hAnsi="Tahoma" w:cs="Tahoma"/>
                <w:snapToGrid w:val="0"/>
                <w:color w:val="000000"/>
              </w:rPr>
            </w:pPr>
            <w:r w:rsidRPr="00C8579C">
              <w:rPr>
                <w:rFonts w:ascii="Tahoma" w:hAnsi="Tahoma" w:cs="Tahoma"/>
                <w:snapToGrid w:val="0"/>
                <w:color w:val="000000"/>
              </w:rPr>
              <w:t>(Ime in priimek ter podpis</w:t>
            </w:r>
            <w:r w:rsidR="00D5152D">
              <w:rPr>
                <w:rFonts w:ascii="Tahoma" w:hAnsi="Tahoma" w:cs="Tahoma"/>
                <w:snapToGrid w:val="0"/>
                <w:color w:val="000000"/>
              </w:rPr>
              <w:t xml:space="preserve"> </w:t>
            </w:r>
            <w:r w:rsidR="002904F5">
              <w:rPr>
                <w:rFonts w:ascii="Tahoma" w:hAnsi="Tahoma" w:cs="Tahoma"/>
                <w:snapToGrid w:val="0"/>
                <w:color w:val="000000"/>
              </w:rPr>
              <w:t>predstavnika</w:t>
            </w:r>
            <w:r w:rsidR="002904F5" w:rsidRPr="00C8579C">
              <w:rPr>
                <w:rFonts w:ascii="Tahoma" w:hAnsi="Tahoma" w:cs="Tahoma"/>
                <w:snapToGrid w:val="0"/>
                <w:color w:val="000000"/>
              </w:rPr>
              <w:t xml:space="preserve"> </w:t>
            </w:r>
            <w:r w:rsidRPr="00C8579C">
              <w:rPr>
                <w:rFonts w:ascii="Tahoma" w:hAnsi="Tahoma" w:cs="Tahoma"/>
                <w:b/>
                <w:snapToGrid w:val="0"/>
                <w:color w:val="000000"/>
              </w:rPr>
              <w:t>ponudnika</w:t>
            </w:r>
            <w:r w:rsidRPr="00C8579C">
              <w:rPr>
                <w:rFonts w:ascii="Tahoma" w:hAnsi="Tahoma" w:cs="Tahoma"/>
                <w:snapToGrid w:val="0"/>
                <w:color w:val="000000"/>
              </w:rPr>
              <w:t>)</w:t>
            </w:r>
          </w:p>
        </w:tc>
      </w:tr>
    </w:tbl>
    <w:p w14:paraId="58BCF4D3" w14:textId="77777777" w:rsidR="00B445A2" w:rsidRPr="00C8579C" w:rsidRDefault="00B445A2" w:rsidP="006069CF">
      <w:pPr>
        <w:pStyle w:val="NavadenTimesNewRoman"/>
        <w:keepNext/>
        <w:keepLines/>
        <w:widowControl/>
        <w:ind w:right="140"/>
        <w:jc w:val="both"/>
        <w:rPr>
          <w:rFonts w:ascii="Tahoma" w:hAnsi="Tahoma" w:cs="Tahoma"/>
          <w:b/>
          <w:sz w:val="20"/>
        </w:rPr>
      </w:pPr>
      <w:r w:rsidRPr="00C8579C">
        <w:rPr>
          <w:rFonts w:ascii="Tahoma" w:hAnsi="Tahoma" w:cs="Tahoma"/>
          <w:b/>
          <w:sz w:val="20"/>
        </w:rPr>
        <w:t>IZPOLNI NAROČNIK (Izdajatelj reference)!!!</w:t>
      </w:r>
    </w:p>
    <w:p w14:paraId="10101471" w14:textId="5435CE1B" w:rsidR="00732B15" w:rsidRPr="00732B15" w:rsidRDefault="00B445A2" w:rsidP="00732B15">
      <w:pPr>
        <w:pStyle w:val="NavadenTimesNewRoman"/>
        <w:keepNext/>
        <w:keepLines/>
        <w:widowControl/>
        <w:ind w:right="142"/>
        <w:jc w:val="both"/>
        <w:rPr>
          <w:rFonts w:ascii="Tahoma" w:eastAsia="Calibri" w:hAnsi="Tahoma" w:cs="Tahoma"/>
          <w:b/>
          <w:i/>
          <w:sz w:val="20"/>
        </w:rPr>
      </w:pPr>
      <w:r w:rsidRPr="00C8579C">
        <w:rPr>
          <w:rFonts w:ascii="Tahoma" w:hAnsi="Tahoma" w:cs="Tahoma"/>
          <w:sz w:val="20"/>
        </w:rPr>
        <w:t xml:space="preserve">Potrjujemo, da nam je na podlagi našega naročila, zgoraj navedeni izvajalec </w:t>
      </w:r>
      <w:r w:rsidRPr="00C8579C">
        <w:rPr>
          <w:rFonts w:ascii="Tahoma" w:eastAsia="Calibri" w:hAnsi="Tahoma" w:cs="Tahoma"/>
          <w:sz w:val="20"/>
        </w:rPr>
        <w:t xml:space="preserve">kvalitetno, pravočasno in skladno s pogodbenimi določili izvedel navedeno referenčno delo. Potrdilo dajemo na prošnjo izvajalca in velja izključno za potrebe pri njegovi oddaji ponudbe za pridobitev javnega naročila št. </w:t>
      </w:r>
      <w:r w:rsidR="00DD0752">
        <w:rPr>
          <w:rFonts w:ascii="Tahoma" w:hAnsi="Tahoma" w:cs="Tahoma"/>
          <w:b/>
          <w:sz w:val="20"/>
        </w:rPr>
        <w:t>VKS-227/22</w:t>
      </w:r>
      <w:r w:rsidR="00032CA0" w:rsidRPr="00C8579C">
        <w:rPr>
          <w:rFonts w:ascii="Tahoma" w:hAnsi="Tahoma" w:cs="Tahoma"/>
          <w:b/>
          <w:sz w:val="20"/>
        </w:rPr>
        <w:t xml:space="preserve"> </w:t>
      </w:r>
      <w:r w:rsidRPr="00C8579C">
        <w:rPr>
          <w:rFonts w:ascii="Tahoma" w:hAnsi="Tahoma" w:cs="Tahoma"/>
          <w:b/>
          <w:sz w:val="20"/>
        </w:rPr>
        <w:t xml:space="preserve">– </w:t>
      </w:r>
      <w:r w:rsidR="00DD0752" w:rsidRPr="00DD0752">
        <w:rPr>
          <w:rFonts w:ascii="Tahoma" w:hAnsi="Tahoma" w:cs="Tahoma"/>
          <w:b/>
          <w:sz w:val="20"/>
        </w:rPr>
        <w:t>Dobava rezervnih delov, preventivno vzdrževanje in servisiranje požarne zaščite in tehničnega varovanja na lokaciji RCERO</w:t>
      </w:r>
      <w:r w:rsidR="00DA0B3F" w:rsidRPr="00C8579C">
        <w:rPr>
          <w:rFonts w:ascii="Tahoma" w:hAnsi="Tahoma" w:cs="Tahoma"/>
          <w:b/>
          <w:sz w:val="20"/>
        </w:rPr>
        <w:t>.</w:t>
      </w:r>
      <w:r w:rsidR="00C609F8" w:rsidRPr="00C8579C">
        <w:rPr>
          <w:rFonts w:ascii="Tahoma" w:hAnsi="Tahoma" w:cs="Tahoma"/>
          <w:b/>
          <w:sz w:val="20"/>
        </w:rPr>
        <w:t xml:space="preserve"> </w:t>
      </w:r>
    </w:p>
    <w:p w14:paraId="6592C830" w14:textId="77777777" w:rsidR="00732B15" w:rsidRDefault="00732B15" w:rsidP="006069CF">
      <w:pPr>
        <w:pStyle w:val="NavadenTimesNewRoman"/>
        <w:keepNext/>
        <w:keepLines/>
        <w:widowControl/>
        <w:ind w:right="140"/>
        <w:jc w:val="center"/>
        <w:rPr>
          <w:rFonts w:ascii="Tahoma" w:hAnsi="Tahoma" w:cs="Tahoma"/>
          <w:sz w:val="20"/>
        </w:rPr>
      </w:pPr>
    </w:p>
    <w:p w14:paraId="3E213FBC" w14:textId="77777777" w:rsidR="00732B15" w:rsidRDefault="00B445A2" w:rsidP="006069CF">
      <w:pPr>
        <w:pStyle w:val="NavadenTimesNewRoman"/>
        <w:keepNext/>
        <w:keepLines/>
        <w:widowControl/>
        <w:ind w:right="140"/>
        <w:jc w:val="center"/>
        <w:rPr>
          <w:rFonts w:ascii="Tahoma" w:hAnsi="Tahoma" w:cs="Tahoma"/>
          <w:sz w:val="20"/>
        </w:rPr>
      </w:pPr>
      <w:r w:rsidRPr="00C8579C">
        <w:rPr>
          <w:rFonts w:ascii="Tahoma" w:hAnsi="Tahoma" w:cs="Tahoma"/>
          <w:sz w:val="20"/>
        </w:rPr>
        <w:t xml:space="preserve">Izjavljamo, da smo </w:t>
      </w:r>
      <w:r w:rsidRPr="00C8579C">
        <w:rPr>
          <w:rFonts w:ascii="Tahoma" w:hAnsi="Tahoma" w:cs="Tahoma"/>
          <w:b/>
          <w:i/>
          <w:sz w:val="20"/>
        </w:rPr>
        <w:t>javni  /  zasebni</w:t>
      </w:r>
      <w:r w:rsidRPr="00C8579C">
        <w:rPr>
          <w:rFonts w:ascii="Tahoma" w:hAnsi="Tahoma" w:cs="Tahoma"/>
          <w:sz w:val="20"/>
        </w:rPr>
        <w:t xml:space="preserve"> naročnik. </w:t>
      </w:r>
    </w:p>
    <w:p w14:paraId="4E2CA91F" w14:textId="4FB6E6BE" w:rsidR="00B445A2" w:rsidRDefault="00B445A2" w:rsidP="006069CF">
      <w:pPr>
        <w:pStyle w:val="NavadenTimesNewRoman"/>
        <w:keepNext/>
        <w:keepLines/>
        <w:widowControl/>
        <w:ind w:right="140"/>
        <w:jc w:val="center"/>
        <w:rPr>
          <w:rFonts w:ascii="Tahoma" w:hAnsi="Tahoma" w:cs="Tahoma"/>
          <w:sz w:val="20"/>
        </w:rPr>
      </w:pPr>
      <w:r w:rsidRPr="00C8579C">
        <w:rPr>
          <w:rFonts w:ascii="Tahoma" w:hAnsi="Tahoma" w:cs="Tahoma"/>
          <w:sz w:val="20"/>
        </w:rPr>
        <w:t>(Ustrezno obkrožite)</w:t>
      </w:r>
    </w:p>
    <w:p w14:paraId="36BEF7A4" w14:textId="77777777" w:rsidR="00732B15" w:rsidRPr="00C8579C" w:rsidRDefault="00732B15" w:rsidP="00732B15">
      <w:pPr>
        <w:pStyle w:val="NavadenTimesNewRoman"/>
        <w:keepNext/>
        <w:keepLines/>
        <w:widowControl/>
        <w:ind w:right="140"/>
        <w:rPr>
          <w:rFonts w:ascii="Tahoma" w:hAnsi="Tahoma" w:cs="Tahoma"/>
          <w:sz w:val="20"/>
        </w:rPr>
      </w:pPr>
    </w:p>
    <w:tbl>
      <w:tblPr>
        <w:tblW w:w="9073" w:type="dxa"/>
        <w:tblInd w:w="30" w:type="dxa"/>
        <w:tblLayout w:type="fixed"/>
        <w:tblCellMar>
          <w:left w:w="30" w:type="dxa"/>
          <w:right w:w="30" w:type="dxa"/>
        </w:tblCellMar>
        <w:tblLook w:val="0000" w:firstRow="0" w:lastRow="0" w:firstColumn="0" w:lastColumn="0" w:noHBand="0" w:noVBand="0"/>
      </w:tblPr>
      <w:tblGrid>
        <w:gridCol w:w="3400"/>
        <w:gridCol w:w="1829"/>
        <w:gridCol w:w="3844"/>
      </w:tblGrid>
      <w:tr w:rsidR="00732B15" w:rsidRPr="00C8579C" w14:paraId="6597752A" w14:textId="77777777" w:rsidTr="0093698E">
        <w:trPr>
          <w:trHeight w:val="1271"/>
        </w:trPr>
        <w:tc>
          <w:tcPr>
            <w:tcW w:w="3299" w:type="dxa"/>
            <w:tcBorders>
              <w:top w:val="single" w:sz="4" w:space="0" w:color="auto"/>
            </w:tcBorders>
          </w:tcPr>
          <w:p w14:paraId="1E3CC34E" w14:textId="77777777" w:rsidR="00732B15" w:rsidRDefault="00732B15" w:rsidP="0093698E">
            <w:pPr>
              <w:keepNext/>
              <w:keepLines/>
              <w:ind w:right="140"/>
              <w:jc w:val="center"/>
              <w:rPr>
                <w:rFonts w:ascii="Tahoma" w:hAnsi="Tahoma" w:cs="Tahoma"/>
                <w:snapToGrid w:val="0"/>
                <w:color w:val="000000"/>
              </w:rPr>
            </w:pPr>
            <w:r w:rsidRPr="00C8579C">
              <w:rPr>
                <w:rFonts w:ascii="Tahoma" w:hAnsi="Tahoma" w:cs="Tahoma"/>
                <w:snapToGrid w:val="0"/>
                <w:color w:val="000000"/>
              </w:rPr>
              <w:t>(kraj, datum)</w:t>
            </w:r>
          </w:p>
          <w:p w14:paraId="1C1D4B99" w14:textId="77777777" w:rsidR="00732B15" w:rsidRDefault="00732B15" w:rsidP="0093698E">
            <w:pPr>
              <w:keepNext/>
              <w:keepLines/>
              <w:ind w:right="140"/>
              <w:rPr>
                <w:rFonts w:ascii="Tahoma" w:hAnsi="Tahoma" w:cs="Tahoma"/>
                <w:snapToGrid w:val="0"/>
                <w:color w:val="000000"/>
              </w:rPr>
            </w:pPr>
          </w:p>
          <w:p w14:paraId="2AE9F244" w14:textId="77777777" w:rsidR="00732B15" w:rsidRPr="00C8579C" w:rsidRDefault="00732B15" w:rsidP="0093698E">
            <w:pPr>
              <w:keepNext/>
              <w:keepLines/>
              <w:ind w:right="140"/>
              <w:rPr>
                <w:rFonts w:ascii="Tahoma" w:hAnsi="Tahoma" w:cs="Tahoma"/>
                <w:snapToGrid w:val="0"/>
                <w:color w:val="000000"/>
              </w:rPr>
            </w:pPr>
          </w:p>
        </w:tc>
        <w:tc>
          <w:tcPr>
            <w:tcW w:w="1774" w:type="dxa"/>
          </w:tcPr>
          <w:p w14:paraId="6BFFF1B1" w14:textId="77777777" w:rsidR="00732B15" w:rsidRPr="00C8579C" w:rsidRDefault="00732B15" w:rsidP="0093698E">
            <w:pPr>
              <w:keepNext/>
              <w:keepLines/>
              <w:ind w:right="140"/>
              <w:jc w:val="center"/>
              <w:rPr>
                <w:rFonts w:ascii="Tahoma" w:hAnsi="Tahoma" w:cs="Tahoma"/>
                <w:snapToGrid w:val="0"/>
                <w:color w:val="000000"/>
              </w:rPr>
            </w:pPr>
            <w:r w:rsidRPr="00C8579C">
              <w:rPr>
                <w:rFonts w:ascii="Tahoma" w:hAnsi="Tahoma" w:cs="Tahoma"/>
                <w:snapToGrid w:val="0"/>
                <w:color w:val="000000"/>
              </w:rPr>
              <w:t>žig</w:t>
            </w:r>
          </w:p>
        </w:tc>
        <w:tc>
          <w:tcPr>
            <w:tcW w:w="3729" w:type="dxa"/>
            <w:tcBorders>
              <w:top w:val="single" w:sz="4" w:space="0" w:color="auto"/>
            </w:tcBorders>
          </w:tcPr>
          <w:p w14:paraId="54E80F15" w14:textId="77777777" w:rsidR="00732B15" w:rsidRPr="00C8579C" w:rsidRDefault="00732B15" w:rsidP="0093698E">
            <w:pPr>
              <w:keepNext/>
              <w:keepLines/>
              <w:ind w:right="140"/>
              <w:jc w:val="both"/>
              <w:rPr>
                <w:rFonts w:ascii="Tahoma" w:hAnsi="Tahoma" w:cs="Tahoma"/>
                <w:snapToGrid w:val="0"/>
                <w:color w:val="000000"/>
              </w:rPr>
            </w:pPr>
            <w:r w:rsidRPr="00C8579C">
              <w:rPr>
                <w:rFonts w:ascii="Tahoma" w:hAnsi="Tahoma" w:cs="Tahoma"/>
                <w:snapToGrid w:val="0"/>
                <w:color w:val="000000"/>
              </w:rPr>
              <w:t>(Ime in priimek ter podpis</w:t>
            </w:r>
            <w:r>
              <w:rPr>
                <w:rFonts w:ascii="Tahoma" w:hAnsi="Tahoma" w:cs="Tahoma"/>
                <w:snapToGrid w:val="0"/>
                <w:color w:val="000000"/>
              </w:rPr>
              <w:t xml:space="preserve"> predstavnika</w:t>
            </w:r>
            <w:r w:rsidRPr="00C8579C">
              <w:rPr>
                <w:rFonts w:ascii="Tahoma" w:hAnsi="Tahoma" w:cs="Tahoma"/>
                <w:snapToGrid w:val="0"/>
                <w:color w:val="000000"/>
              </w:rPr>
              <w:t xml:space="preserve"> </w:t>
            </w:r>
            <w:r w:rsidRPr="00C8579C">
              <w:rPr>
                <w:rFonts w:ascii="Tahoma" w:hAnsi="Tahoma" w:cs="Tahoma"/>
                <w:b/>
                <w:snapToGrid w:val="0"/>
                <w:color w:val="000000"/>
              </w:rPr>
              <w:t>izdajatelja reference</w:t>
            </w:r>
            <w:r w:rsidRPr="00C8579C">
              <w:rPr>
                <w:rFonts w:ascii="Tahoma" w:hAnsi="Tahoma" w:cs="Tahoma"/>
                <w:snapToGrid w:val="0"/>
                <w:color w:val="000000"/>
              </w:rPr>
              <w:t>)</w:t>
            </w:r>
          </w:p>
        </w:tc>
      </w:tr>
    </w:tbl>
    <w:p w14:paraId="49140785" w14:textId="4743FB71" w:rsidR="006069CF" w:rsidRDefault="006069CF" w:rsidP="006069CF">
      <w:pPr>
        <w:keepNext/>
        <w:keepLines/>
      </w:pPr>
    </w:p>
    <w:tbl>
      <w:tblPr>
        <w:tblW w:w="9073" w:type="dxa"/>
        <w:tblInd w:w="2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26"/>
        <w:gridCol w:w="888"/>
        <w:gridCol w:w="559"/>
      </w:tblGrid>
      <w:tr w:rsidR="009C525B" w:rsidRPr="00C8579C" w14:paraId="5522A5CF" w14:textId="77777777" w:rsidTr="00732B15">
        <w:tc>
          <w:tcPr>
            <w:tcW w:w="7626" w:type="dxa"/>
          </w:tcPr>
          <w:p w14:paraId="7BF89FEF" w14:textId="13862136" w:rsidR="009C525B" w:rsidRPr="00C8579C" w:rsidRDefault="009C525B" w:rsidP="00011A1C">
            <w:pPr>
              <w:keepNext/>
              <w:keepLines/>
              <w:jc w:val="both"/>
              <w:rPr>
                <w:rFonts w:ascii="Tahoma" w:hAnsi="Tahoma" w:cs="Tahoma"/>
              </w:rPr>
            </w:pPr>
            <w:r w:rsidRPr="00C8579C">
              <w:rPr>
                <w:rFonts w:ascii="Tahoma" w:hAnsi="Tahoma" w:cs="Tahoma"/>
              </w:rPr>
              <w:lastRenderedPageBreak/>
              <w:t>VZOREC OKVIRNEGA SPORAZUMA</w:t>
            </w:r>
          </w:p>
        </w:tc>
        <w:tc>
          <w:tcPr>
            <w:tcW w:w="888" w:type="dxa"/>
            <w:tcBorders>
              <w:right w:val="nil"/>
            </w:tcBorders>
          </w:tcPr>
          <w:p w14:paraId="0C1C7C6D" w14:textId="77777777" w:rsidR="009C525B" w:rsidRPr="00C8579C" w:rsidRDefault="009C525B" w:rsidP="00011A1C">
            <w:pPr>
              <w:keepNext/>
              <w:keepLines/>
              <w:ind w:left="-455" w:firstLine="455"/>
              <w:jc w:val="both"/>
              <w:rPr>
                <w:rFonts w:ascii="Tahoma" w:hAnsi="Tahoma" w:cs="Tahoma"/>
                <w:b/>
              </w:rPr>
            </w:pPr>
            <w:r w:rsidRPr="00C8579C">
              <w:rPr>
                <w:rFonts w:ascii="Tahoma" w:hAnsi="Tahoma" w:cs="Tahoma"/>
                <w:b/>
                <w:i/>
              </w:rPr>
              <w:t xml:space="preserve">Priloga </w:t>
            </w:r>
          </w:p>
        </w:tc>
        <w:tc>
          <w:tcPr>
            <w:tcW w:w="559" w:type="dxa"/>
            <w:tcBorders>
              <w:left w:val="nil"/>
            </w:tcBorders>
          </w:tcPr>
          <w:p w14:paraId="3BDE2AF4" w14:textId="77777777" w:rsidR="009C525B" w:rsidRPr="00C8579C" w:rsidRDefault="00D27B46" w:rsidP="00011A1C">
            <w:pPr>
              <w:keepNext/>
              <w:keepLines/>
              <w:jc w:val="both"/>
              <w:rPr>
                <w:rFonts w:ascii="Tahoma" w:hAnsi="Tahoma" w:cs="Tahoma"/>
                <w:b/>
                <w:i/>
              </w:rPr>
            </w:pPr>
            <w:r w:rsidRPr="00C8579C">
              <w:rPr>
                <w:rFonts w:ascii="Tahoma" w:hAnsi="Tahoma" w:cs="Tahoma"/>
                <w:b/>
                <w:i/>
              </w:rPr>
              <w:t>8</w:t>
            </w:r>
          </w:p>
        </w:tc>
      </w:tr>
    </w:tbl>
    <w:p w14:paraId="2D3FE7DE" w14:textId="77777777" w:rsidR="007827C9" w:rsidRPr="00C8579C" w:rsidRDefault="007827C9" w:rsidP="00011A1C">
      <w:pPr>
        <w:keepNext/>
        <w:keepLines/>
        <w:jc w:val="center"/>
        <w:rPr>
          <w:rFonts w:ascii="Tahoma" w:hAnsi="Tahoma" w:cs="Tahoma"/>
          <w:b/>
          <w:sz w:val="28"/>
          <w:szCs w:val="28"/>
        </w:rPr>
      </w:pPr>
    </w:p>
    <w:p w14:paraId="39BED4B9" w14:textId="77777777" w:rsidR="005744DD" w:rsidRPr="005C2BB8" w:rsidRDefault="005744DD" w:rsidP="005744DD">
      <w:pPr>
        <w:keepNext/>
        <w:keepLines/>
        <w:jc w:val="center"/>
        <w:rPr>
          <w:rFonts w:ascii="Tahoma" w:hAnsi="Tahoma" w:cs="Tahoma"/>
          <w:b/>
          <w:sz w:val="28"/>
          <w:szCs w:val="28"/>
        </w:rPr>
      </w:pPr>
    </w:p>
    <w:p w14:paraId="68F39AF1" w14:textId="77777777" w:rsidR="005744DD" w:rsidRPr="005C2BB8" w:rsidRDefault="005744DD" w:rsidP="005744DD">
      <w:pPr>
        <w:keepNext/>
        <w:keepLines/>
        <w:tabs>
          <w:tab w:val="left" w:pos="4962"/>
        </w:tabs>
        <w:rPr>
          <w:rFonts w:ascii="Tahoma" w:hAnsi="Tahoma" w:cs="Tahoma"/>
        </w:rPr>
      </w:pPr>
      <w:r w:rsidRPr="005C2BB8">
        <w:rPr>
          <w:rFonts w:ascii="Tahoma" w:hAnsi="Tahoma" w:cs="Tahoma"/>
          <w:b/>
        </w:rPr>
        <w:t xml:space="preserve">Št. okvirnega sporazuma naročnika: </w:t>
      </w:r>
      <w:r w:rsidRPr="005C2BB8">
        <w:rPr>
          <w:rFonts w:ascii="Tahoma" w:hAnsi="Tahoma" w:cs="Tahoma"/>
        </w:rPr>
        <w:t>………………………</w:t>
      </w:r>
    </w:p>
    <w:p w14:paraId="648BF24E" w14:textId="77777777" w:rsidR="005744DD" w:rsidRPr="005C2BB8" w:rsidRDefault="005744DD" w:rsidP="005744DD">
      <w:pPr>
        <w:keepNext/>
        <w:keepLines/>
        <w:tabs>
          <w:tab w:val="left" w:pos="4962"/>
        </w:tabs>
        <w:rPr>
          <w:rFonts w:ascii="Tahoma" w:hAnsi="Tahoma" w:cs="Tahoma"/>
          <w:b/>
        </w:rPr>
      </w:pPr>
    </w:p>
    <w:p w14:paraId="67DB839C" w14:textId="77777777" w:rsidR="005744DD" w:rsidRPr="005C2BB8" w:rsidRDefault="005744DD" w:rsidP="005744DD">
      <w:pPr>
        <w:keepNext/>
        <w:keepLines/>
        <w:tabs>
          <w:tab w:val="left" w:pos="4962"/>
        </w:tabs>
        <w:rPr>
          <w:rFonts w:ascii="Tahoma" w:hAnsi="Tahoma" w:cs="Tahoma"/>
          <w:b/>
        </w:rPr>
      </w:pPr>
      <w:r w:rsidRPr="005C2BB8">
        <w:rPr>
          <w:rFonts w:ascii="Tahoma" w:hAnsi="Tahoma" w:cs="Tahoma"/>
          <w:b/>
        </w:rPr>
        <w:t>Št. okvirnega sporazuma izvajalca:</w:t>
      </w:r>
      <w:r w:rsidRPr="005C2BB8">
        <w:rPr>
          <w:rFonts w:ascii="Tahoma" w:hAnsi="Tahoma" w:cs="Tahoma"/>
        </w:rPr>
        <w:t xml:space="preserve"> ........................</w:t>
      </w:r>
    </w:p>
    <w:p w14:paraId="6B54D960" w14:textId="77777777" w:rsidR="005744DD" w:rsidRPr="005C2BB8" w:rsidRDefault="005744DD" w:rsidP="005744DD">
      <w:pPr>
        <w:keepNext/>
        <w:keepLines/>
        <w:rPr>
          <w:rFonts w:ascii="Tahoma" w:hAnsi="Tahoma" w:cs="Tahoma"/>
          <w:b/>
        </w:rPr>
      </w:pPr>
    </w:p>
    <w:p w14:paraId="312432AF" w14:textId="77777777" w:rsidR="005744DD" w:rsidRPr="005C2BB8" w:rsidRDefault="005744DD" w:rsidP="005744DD">
      <w:pPr>
        <w:keepNext/>
        <w:keepLines/>
        <w:rPr>
          <w:rFonts w:ascii="Tahoma" w:hAnsi="Tahoma" w:cs="Tahoma"/>
          <w:b/>
        </w:rPr>
      </w:pPr>
    </w:p>
    <w:p w14:paraId="54B93253" w14:textId="77777777" w:rsidR="005744DD" w:rsidRPr="005C2BB8" w:rsidRDefault="005744DD" w:rsidP="005744DD">
      <w:pPr>
        <w:keepNext/>
        <w:keepLines/>
        <w:jc w:val="center"/>
        <w:rPr>
          <w:rFonts w:ascii="Tahoma" w:hAnsi="Tahoma" w:cs="Tahoma"/>
          <w:b/>
          <w:sz w:val="22"/>
          <w:szCs w:val="22"/>
        </w:rPr>
      </w:pPr>
      <w:r w:rsidRPr="005C2BB8">
        <w:rPr>
          <w:rFonts w:ascii="Tahoma" w:hAnsi="Tahoma" w:cs="Tahoma"/>
          <w:b/>
          <w:sz w:val="22"/>
          <w:szCs w:val="22"/>
        </w:rPr>
        <w:t>OKVIRNI SPORAZUM</w:t>
      </w:r>
    </w:p>
    <w:p w14:paraId="5FCC7051" w14:textId="77777777" w:rsidR="005744DD" w:rsidRPr="005C2BB8" w:rsidRDefault="005744DD" w:rsidP="005744DD">
      <w:pPr>
        <w:keepNext/>
        <w:keepLines/>
        <w:jc w:val="center"/>
        <w:rPr>
          <w:rFonts w:ascii="Tahoma" w:hAnsi="Tahoma" w:cs="Tahoma"/>
          <w:sz w:val="22"/>
          <w:szCs w:val="22"/>
        </w:rPr>
      </w:pPr>
      <w:r w:rsidRPr="005C2BB8">
        <w:rPr>
          <w:rFonts w:ascii="Tahoma" w:hAnsi="Tahoma" w:cs="Tahoma"/>
          <w:b/>
          <w:snapToGrid w:val="0"/>
          <w:sz w:val="22"/>
          <w:szCs w:val="22"/>
        </w:rPr>
        <w:t>za dobavo rezervnih delov, preventivno vzdrževanje in servisiranje požarne zaščite in tehničnega varovanja na lokaciji RCERO</w:t>
      </w:r>
    </w:p>
    <w:p w14:paraId="40FDCF48" w14:textId="77777777" w:rsidR="005744DD" w:rsidRPr="005C2BB8" w:rsidRDefault="005744DD" w:rsidP="005744DD">
      <w:pPr>
        <w:keepNext/>
        <w:keepLines/>
        <w:rPr>
          <w:rFonts w:ascii="Tahoma" w:hAnsi="Tahoma" w:cs="Tahoma"/>
        </w:rPr>
      </w:pPr>
    </w:p>
    <w:p w14:paraId="6405E0A9" w14:textId="77777777" w:rsidR="005744DD" w:rsidRPr="005C2BB8" w:rsidRDefault="005744DD" w:rsidP="005744DD">
      <w:pPr>
        <w:keepNext/>
        <w:keepLines/>
        <w:rPr>
          <w:rFonts w:ascii="Tahoma" w:hAnsi="Tahoma" w:cs="Tahoma"/>
        </w:rPr>
      </w:pPr>
      <w:r w:rsidRPr="005C2BB8">
        <w:rPr>
          <w:rFonts w:ascii="Tahoma" w:hAnsi="Tahoma" w:cs="Tahoma"/>
        </w:rPr>
        <w:t>ki ga skleneta</w:t>
      </w:r>
    </w:p>
    <w:p w14:paraId="508895A0" w14:textId="77777777" w:rsidR="005744DD" w:rsidRPr="005C2BB8" w:rsidRDefault="005744DD" w:rsidP="005744DD">
      <w:pPr>
        <w:keepNext/>
        <w:keepLines/>
        <w:tabs>
          <w:tab w:val="left" w:pos="1702"/>
        </w:tabs>
        <w:ind w:left="1701" w:hanging="1701"/>
        <w:rPr>
          <w:rFonts w:ascii="Tahoma" w:hAnsi="Tahoma" w:cs="Tahoma"/>
        </w:rPr>
      </w:pPr>
    </w:p>
    <w:tbl>
      <w:tblPr>
        <w:tblW w:w="0" w:type="auto"/>
        <w:tblInd w:w="108" w:type="dxa"/>
        <w:tblLayout w:type="fixed"/>
        <w:tblLook w:val="04A0" w:firstRow="1" w:lastRow="0" w:firstColumn="1" w:lastColumn="0" w:noHBand="0" w:noVBand="1"/>
      </w:tblPr>
      <w:tblGrid>
        <w:gridCol w:w="1701"/>
        <w:gridCol w:w="7230"/>
      </w:tblGrid>
      <w:tr w:rsidR="005744DD" w:rsidRPr="005C2BB8" w14:paraId="4105F47B" w14:textId="77777777" w:rsidTr="00D177C9">
        <w:tc>
          <w:tcPr>
            <w:tcW w:w="1701" w:type="dxa"/>
            <w:shd w:val="clear" w:color="auto" w:fill="auto"/>
          </w:tcPr>
          <w:p w14:paraId="22E0F9FC" w14:textId="77777777" w:rsidR="005744DD" w:rsidRPr="005C2BB8" w:rsidRDefault="005744DD" w:rsidP="00D177C9">
            <w:pPr>
              <w:keepNext/>
              <w:keepLines/>
              <w:tabs>
                <w:tab w:val="left" w:pos="1702"/>
              </w:tabs>
              <w:ind w:left="-108"/>
              <w:jc w:val="both"/>
              <w:rPr>
                <w:rFonts w:ascii="Tahoma" w:hAnsi="Tahoma" w:cs="Tahoma"/>
                <w:b/>
              </w:rPr>
            </w:pPr>
            <w:r w:rsidRPr="005C2BB8">
              <w:rPr>
                <w:rFonts w:ascii="Tahoma" w:hAnsi="Tahoma" w:cs="Tahoma"/>
                <w:b/>
              </w:rPr>
              <w:t>NAROČNIK:</w:t>
            </w:r>
          </w:p>
        </w:tc>
        <w:tc>
          <w:tcPr>
            <w:tcW w:w="7230" w:type="dxa"/>
            <w:shd w:val="clear" w:color="auto" w:fill="auto"/>
          </w:tcPr>
          <w:p w14:paraId="2BE310BD" w14:textId="77777777" w:rsidR="005744DD" w:rsidRPr="005C2BB8" w:rsidRDefault="005744DD" w:rsidP="00D177C9">
            <w:pPr>
              <w:keepNext/>
              <w:keepLines/>
              <w:tabs>
                <w:tab w:val="left" w:pos="1702"/>
              </w:tabs>
              <w:ind w:left="-108"/>
              <w:jc w:val="both"/>
              <w:rPr>
                <w:rFonts w:ascii="Tahoma" w:hAnsi="Tahoma" w:cs="Tahoma"/>
              </w:rPr>
            </w:pPr>
            <w:r w:rsidRPr="005C2BB8">
              <w:rPr>
                <w:rFonts w:ascii="Tahoma" w:hAnsi="Tahoma" w:cs="Tahoma"/>
                <w:b/>
              </w:rPr>
              <w:t xml:space="preserve">JAVNO PODJETJE VODOVOD </w:t>
            </w:r>
            <w:r w:rsidRPr="00044889">
              <w:rPr>
                <w:rFonts w:ascii="Tahoma" w:hAnsi="Tahoma" w:cs="Tahoma"/>
                <w:b/>
              </w:rPr>
              <w:t xml:space="preserve">KANALIZACIJA SNAGA </w:t>
            </w:r>
            <w:proofErr w:type="spellStart"/>
            <w:r w:rsidRPr="00044889">
              <w:rPr>
                <w:rFonts w:ascii="Tahoma" w:hAnsi="Tahoma" w:cs="Tahoma"/>
                <w:b/>
              </w:rPr>
              <w:t>d.o.o</w:t>
            </w:r>
            <w:proofErr w:type="spellEnd"/>
            <w:r w:rsidRPr="00044889">
              <w:rPr>
                <w:rFonts w:ascii="Tahoma" w:hAnsi="Tahoma" w:cs="Tahoma"/>
                <w:b/>
              </w:rPr>
              <w:t>.</w:t>
            </w:r>
            <w:r w:rsidRPr="00044889">
              <w:rPr>
                <w:rFonts w:ascii="Tahoma" w:hAnsi="Tahoma" w:cs="Tahoma"/>
              </w:rPr>
              <w:t xml:space="preserve">, Vodovodna cesta 90, 1000 Ljubljana, ki ga zastopa </w:t>
            </w:r>
            <w:r w:rsidRPr="00044889">
              <w:rPr>
                <w:rFonts w:ascii="Tahoma" w:hAnsi="Tahoma" w:cs="Tahoma"/>
                <w:b/>
              </w:rPr>
              <w:t xml:space="preserve">direktor </w:t>
            </w:r>
            <w:r w:rsidRPr="00044889">
              <w:rPr>
                <w:rStyle w:val="Krepko"/>
                <w:rFonts w:ascii="Tahoma" w:eastAsia="Calibri" w:hAnsi="Tahoma" w:cs="Tahoma"/>
                <w:bdr w:val="none" w:sz="0" w:space="0" w:color="auto" w:frame="1"/>
              </w:rPr>
              <w:t xml:space="preserve">David </w:t>
            </w:r>
            <w:r w:rsidRPr="00044889">
              <w:rPr>
                <w:rStyle w:val="Krepko"/>
                <w:rFonts w:ascii="Tahoma" w:hAnsi="Tahoma" w:cs="Tahoma"/>
                <w:bdr w:val="none" w:sz="0" w:space="0" w:color="auto" w:frame="1"/>
              </w:rPr>
              <w:t>POLUTNIK</w:t>
            </w:r>
            <w:r w:rsidRPr="00044889">
              <w:rPr>
                <w:rFonts w:ascii="Tahoma" w:hAnsi="Tahoma" w:cs="Tahoma"/>
              </w:rPr>
              <w:t>,</w:t>
            </w:r>
          </w:p>
        </w:tc>
      </w:tr>
      <w:tr w:rsidR="005744DD" w:rsidRPr="005C2BB8" w14:paraId="0529A468" w14:textId="77777777" w:rsidTr="00D177C9">
        <w:tc>
          <w:tcPr>
            <w:tcW w:w="1701" w:type="dxa"/>
            <w:shd w:val="clear" w:color="auto" w:fill="auto"/>
          </w:tcPr>
          <w:p w14:paraId="1C80FA03" w14:textId="77777777" w:rsidR="005744DD" w:rsidRPr="005C2BB8" w:rsidRDefault="005744DD" w:rsidP="00D177C9">
            <w:pPr>
              <w:keepNext/>
              <w:keepLines/>
              <w:tabs>
                <w:tab w:val="left" w:pos="1702"/>
              </w:tabs>
              <w:jc w:val="both"/>
              <w:rPr>
                <w:rFonts w:ascii="Tahoma" w:hAnsi="Tahoma" w:cs="Tahoma"/>
              </w:rPr>
            </w:pPr>
          </w:p>
        </w:tc>
        <w:tc>
          <w:tcPr>
            <w:tcW w:w="7230" w:type="dxa"/>
            <w:shd w:val="clear" w:color="auto" w:fill="auto"/>
          </w:tcPr>
          <w:p w14:paraId="1B040B13" w14:textId="77777777" w:rsidR="005744DD" w:rsidRPr="005C2BB8" w:rsidRDefault="005744DD" w:rsidP="00D177C9">
            <w:pPr>
              <w:keepNext/>
              <w:keepLines/>
              <w:tabs>
                <w:tab w:val="left" w:pos="1702"/>
              </w:tabs>
              <w:ind w:left="-108"/>
              <w:jc w:val="both"/>
              <w:rPr>
                <w:rFonts w:ascii="Tahoma" w:hAnsi="Tahoma" w:cs="Tahoma"/>
              </w:rPr>
            </w:pPr>
          </w:p>
        </w:tc>
      </w:tr>
      <w:tr w:rsidR="005744DD" w:rsidRPr="005C2BB8" w14:paraId="1F646039" w14:textId="77777777" w:rsidTr="00D177C9">
        <w:tc>
          <w:tcPr>
            <w:tcW w:w="1701" w:type="dxa"/>
            <w:shd w:val="clear" w:color="auto" w:fill="auto"/>
          </w:tcPr>
          <w:p w14:paraId="2994EEB8" w14:textId="77777777" w:rsidR="005744DD" w:rsidRPr="005C2BB8" w:rsidRDefault="005744DD" w:rsidP="00D177C9">
            <w:pPr>
              <w:keepNext/>
              <w:keepLines/>
              <w:tabs>
                <w:tab w:val="left" w:pos="1702"/>
              </w:tabs>
              <w:jc w:val="both"/>
              <w:rPr>
                <w:rFonts w:ascii="Tahoma" w:hAnsi="Tahoma" w:cs="Tahoma"/>
              </w:rPr>
            </w:pPr>
          </w:p>
        </w:tc>
        <w:tc>
          <w:tcPr>
            <w:tcW w:w="7230" w:type="dxa"/>
            <w:shd w:val="clear" w:color="auto" w:fill="auto"/>
          </w:tcPr>
          <w:p w14:paraId="5196C084" w14:textId="77777777" w:rsidR="005744DD" w:rsidRPr="005C2BB8" w:rsidRDefault="005744DD" w:rsidP="00D177C9">
            <w:pPr>
              <w:keepNext/>
              <w:keepLines/>
              <w:tabs>
                <w:tab w:val="left" w:pos="1702"/>
              </w:tabs>
              <w:ind w:left="-108"/>
              <w:jc w:val="both"/>
              <w:rPr>
                <w:rFonts w:ascii="Tahoma" w:hAnsi="Tahoma" w:cs="Tahoma"/>
              </w:rPr>
            </w:pPr>
            <w:r w:rsidRPr="005C2BB8">
              <w:rPr>
                <w:rFonts w:ascii="Tahoma" w:hAnsi="Tahoma" w:cs="Tahoma"/>
              </w:rPr>
              <w:t>identifikacijska številka za DDV: SI64520463</w:t>
            </w:r>
          </w:p>
        </w:tc>
      </w:tr>
      <w:tr w:rsidR="005744DD" w:rsidRPr="005C2BB8" w14:paraId="3898284F" w14:textId="77777777" w:rsidTr="00D177C9">
        <w:tc>
          <w:tcPr>
            <w:tcW w:w="1701" w:type="dxa"/>
            <w:shd w:val="clear" w:color="auto" w:fill="auto"/>
          </w:tcPr>
          <w:p w14:paraId="68CC1D22" w14:textId="77777777" w:rsidR="005744DD" w:rsidRPr="005C2BB8" w:rsidRDefault="005744DD" w:rsidP="00D177C9">
            <w:pPr>
              <w:keepNext/>
              <w:keepLines/>
              <w:tabs>
                <w:tab w:val="left" w:pos="1702"/>
              </w:tabs>
              <w:jc w:val="both"/>
              <w:rPr>
                <w:rFonts w:ascii="Tahoma" w:hAnsi="Tahoma" w:cs="Tahoma"/>
              </w:rPr>
            </w:pPr>
          </w:p>
        </w:tc>
        <w:tc>
          <w:tcPr>
            <w:tcW w:w="7230" w:type="dxa"/>
            <w:shd w:val="clear" w:color="auto" w:fill="auto"/>
          </w:tcPr>
          <w:p w14:paraId="7986848E" w14:textId="77777777" w:rsidR="005744DD" w:rsidRPr="005C2BB8" w:rsidRDefault="005744DD" w:rsidP="00D177C9">
            <w:pPr>
              <w:keepNext/>
              <w:keepLines/>
              <w:tabs>
                <w:tab w:val="left" w:pos="1702"/>
              </w:tabs>
              <w:ind w:left="-108"/>
              <w:jc w:val="both"/>
              <w:rPr>
                <w:rFonts w:ascii="Tahoma" w:hAnsi="Tahoma" w:cs="Tahoma"/>
              </w:rPr>
            </w:pPr>
            <w:r w:rsidRPr="005C2BB8">
              <w:rPr>
                <w:rFonts w:ascii="Tahoma" w:hAnsi="Tahoma" w:cs="Tahoma"/>
              </w:rPr>
              <w:t>matična številka:                     5046688</w:t>
            </w:r>
          </w:p>
        </w:tc>
      </w:tr>
      <w:tr w:rsidR="005744DD" w:rsidRPr="005C2BB8" w14:paraId="341F2BB8" w14:textId="77777777" w:rsidTr="00D177C9">
        <w:tc>
          <w:tcPr>
            <w:tcW w:w="1701" w:type="dxa"/>
            <w:shd w:val="clear" w:color="auto" w:fill="auto"/>
          </w:tcPr>
          <w:p w14:paraId="404F27C1" w14:textId="77777777" w:rsidR="005744DD" w:rsidRPr="005C2BB8" w:rsidRDefault="005744DD" w:rsidP="00D177C9">
            <w:pPr>
              <w:keepNext/>
              <w:keepLines/>
              <w:tabs>
                <w:tab w:val="left" w:pos="1702"/>
              </w:tabs>
              <w:jc w:val="both"/>
              <w:rPr>
                <w:rFonts w:ascii="Tahoma" w:hAnsi="Tahoma" w:cs="Tahoma"/>
              </w:rPr>
            </w:pPr>
          </w:p>
        </w:tc>
        <w:tc>
          <w:tcPr>
            <w:tcW w:w="7230" w:type="dxa"/>
            <w:shd w:val="clear" w:color="auto" w:fill="auto"/>
          </w:tcPr>
          <w:p w14:paraId="37B4F4C6" w14:textId="77777777" w:rsidR="005744DD" w:rsidRPr="005C2BB8" w:rsidRDefault="005744DD" w:rsidP="00D177C9">
            <w:pPr>
              <w:keepNext/>
              <w:keepLines/>
              <w:tabs>
                <w:tab w:val="left" w:pos="1702"/>
              </w:tabs>
              <w:ind w:left="-108"/>
              <w:jc w:val="both"/>
              <w:rPr>
                <w:rFonts w:ascii="Tahoma" w:hAnsi="Tahoma" w:cs="Tahoma"/>
              </w:rPr>
            </w:pPr>
          </w:p>
        </w:tc>
      </w:tr>
      <w:tr w:rsidR="005744DD" w:rsidRPr="005C2BB8" w14:paraId="328A19B9" w14:textId="77777777" w:rsidTr="00D177C9">
        <w:tc>
          <w:tcPr>
            <w:tcW w:w="1701" w:type="dxa"/>
            <w:shd w:val="clear" w:color="auto" w:fill="auto"/>
          </w:tcPr>
          <w:p w14:paraId="2ADCF8E1" w14:textId="77777777" w:rsidR="005744DD" w:rsidRPr="005C2BB8" w:rsidRDefault="005744DD" w:rsidP="00D177C9">
            <w:pPr>
              <w:keepNext/>
              <w:keepLines/>
              <w:tabs>
                <w:tab w:val="left" w:pos="1702"/>
              </w:tabs>
              <w:jc w:val="both"/>
              <w:rPr>
                <w:rFonts w:ascii="Tahoma" w:hAnsi="Tahoma" w:cs="Tahoma"/>
              </w:rPr>
            </w:pPr>
          </w:p>
        </w:tc>
        <w:tc>
          <w:tcPr>
            <w:tcW w:w="7230" w:type="dxa"/>
            <w:shd w:val="clear" w:color="auto" w:fill="auto"/>
          </w:tcPr>
          <w:p w14:paraId="7A448AB4" w14:textId="77777777" w:rsidR="005744DD" w:rsidRPr="005C2BB8" w:rsidRDefault="005744DD" w:rsidP="00D177C9">
            <w:pPr>
              <w:keepNext/>
              <w:keepLines/>
              <w:tabs>
                <w:tab w:val="left" w:pos="1702"/>
              </w:tabs>
              <w:ind w:left="-108"/>
              <w:jc w:val="both"/>
              <w:rPr>
                <w:rFonts w:ascii="Tahoma" w:hAnsi="Tahoma" w:cs="Tahoma"/>
              </w:rPr>
            </w:pPr>
            <w:r w:rsidRPr="005C2BB8">
              <w:rPr>
                <w:rFonts w:ascii="Tahoma" w:hAnsi="Tahoma" w:cs="Tahoma"/>
              </w:rPr>
              <w:t>(v nadaljevanju: naročnik)</w:t>
            </w:r>
          </w:p>
        </w:tc>
      </w:tr>
    </w:tbl>
    <w:p w14:paraId="77098B45" w14:textId="77777777" w:rsidR="005744DD" w:rsidRPr="005C2BB8" w:rsidRDefault="005744DD" w:rsidP="005744DD">
      <w:pPr>
        <w:keepNext/>
        <w:keepLines/>
        <w:tabs>
          <w:tab w:val="left" w:pos="1843"/>
        </w:tabs>
        <w:ind w:left="1701" w:hanging="1701"/>
        <w:jc w:val="both"/>
        <w:rPr>
          <w:rFonts w:ascii="Tahoma" w:hAnsi="Tahoma" w:cs="Tahoma"/>
        </w:rPr>
      </w:pPr>
    </w:p>
    <w:p w14:paraId="4430D7B1" w14:textId="77777777" w:rsidR="005744DD" w:rsidRPr="005C2BB8" w:rsidRDefault="005744DD" w:rsidP="005744DD">
      <w:pPr>
        <w:keepNext/>
        <w:keepLines/>
        <w:tabs>
          <w:tab w:val="left" w:pos="1702"/>
        </w:tabs>
        <w:rPr>
          <w:rFonts w:ascii="Tahoma" w:hAnsi="Tahoma" w:cs="Tahoma"/>
        </w:rPr>
      </w:pPr>
      <w:r w:rsidRPr="005C2BB8">
        <w:rPr>
          <w:rFonts w:ascii="Tahoma" w:hAnsi="Tahoma" w:cs="Tahoma"/>
        </w:rPr>
        <w:t xml:space="preserve">ter </w:t>
      </w:r>
    </w:p>
    <w:p w14:paraId="20CF846F" w14:textId="77777777" w:rsidR="005744DD" w:rsidRPr="005C2BB8" w:rsidRDefault="005744DD" w:rsidP="005744DD">
      <w:pPr>
        <w:keepNext/>
        <w:keepLines/>
        <w:tabs>
          <w:tab w:val="left" w:pos="1702"/>
        </w:tabs>
        <w:rPr>
          <w:rFonts w:ascii="Tahoma" w:hAnsi="Tahoma" w:cs="Tahoma"/>
          <w:b/>
        </w:rPr>
      </w:pPr>
    </w:p>
    <w:tbl>
      <w:tblPr>
        <w:tblW w:w="0" w:type="auto"/>
        <w:tblInd w:w="108" w:type="dxa"/>
        <w:tblLayout w:type="fixed"/>
        <w:tblLook w:val="04A0" w:firstRow="1" w:lastRow="0" w:firstColumn="1" w:lastColumn="0" w:noHBand="0" w:noVBand="1"/>
      </w:tblPr>
      <w:tblGrid>
        <w:gridCol w:w="1701"/>
        <w:gridCol w:w="7088"/>
      </w:tblGrid>
      <w:tr w:rsidR="005744DD" w:rsidRPr="005C2BB8" w14:paraId="03DFCDBC" w14:textId="77777777" w:rsidTr="00D177C9">
        <w:tc>
          <w:tcPr>
            <w:tcW w:w="1701" w:type="dxa"/>
            <w:shd w:val="clear" w:color="auto" w:fill="auto"/>
          </w:tcPr>
          <w:p w14:paraId="541855B6" w14:textId="77777777" w:rsidR="005744DD" w:rsidRPr="005C2BB8" w:rsidRDefault="005744DD" w:rsidP="00D177C9">
            <w:pPr>
              <w:keepNext/>
              <w:keepLines/>
              <w:tabs>
                <w:tab w:val="left" w:pos="1702"/>
              </w:tabs>
              <w:ind w:left="-108"/>
              <w:jc w:val="both"/>
              <w:rPr>
                <w:rFonts w:ascii="Tahoma" w:hAnsi="Tahoma" w:cs="Tahoma"/>
                <w:b/>
              </w:rPr>
            </w:pPr>
            <w:r w:rsidRPr="005C2BB8">
              <w:rPr>
                <w:rFonts w:ascii="Tahoma" w:hAnsi="Tahoma" w:cs="Tahoma"/>
                <w:b/>
              </w:rPr>
              <w:t>IZVAJALEC:</w:t>
            </w:r>
          </w:p>
        </w:tc>
        <w:tc>
          <w:tcPr>
            <w:tcW w:w="7088" w:type="dxa"/>
            <w:shd w:val="clear" w:color="auto" w:fill="auto"/>
          </w:tcPr>
          <w:p w14:paraId="449D1A95" w14:textId="77777777" w:rsidR="005744DD" w:rsidRPr="005C2BB8" w:rsidRDefault="005744DD" w:rsidP="00D177C9">
            <w:pPr>
              <w:keepNext/>
              <w:keepLines/>
              <w:tabs>
                <w:tab w:val="left" w:pos="1702"/>
              </w:tabs>
              <w:ind w:left="-108" w:right="-142"/>
              <w:jc w:val="both"/>
              <w:rPr>
                <w:rFonts w:ascii="Tahoma" w:hAnsi="Tahoma" w:cs="Tahoma"/>
              </w:rPr>
            </w:pPr>
            <w:r w:rsidRPr="005C2BB8">
              <w:rPr>
                <w:rFonts w:ascii="Tahoma" w:hAnsi="Tahoma" w:cs="Tahoma"/>
              </w:rPr>
              <w:t>______________________________________________________________,</w:t>
            </w:r>
          </w:p>
          <w:p w14:paraId="5A119C72" w14:textId="77777777" w:rsidR="005744DD" w:rsidRPr="005C2BB8" w:rsidRDefault="005744DD" w:rsidP="00D177C9">
            <w:pPr>
              <w:keepNext/>
              <w:keepLines/>
              <w:tabs>
                <w:tab w:val="left" w:pos="1702"/>
              </w:tabs>
              <w:ind w:left="-108" w:right="-142"/>
              <w:jc w:val="both"/>
              <w:rPr>
                <w:rFonts w:ascii="Tahoma" w:hAnsi="Tahoma" w:cs="Tahoma"/>
              </w:rPr>
            </w:pPr>
          </w:p>
          <w:p w14:paraId="70ABA4D7" w14:textId="77777777" w:rsidR="005744DD" w:rsidRPr="005C2BB8" w:rsidRDefault="005744DD" w:rsidP="00D177C9">
            <w:pPr>
              <w:keepNext/>
              <w:keepLines/>
              <w:tabs>
                <w:tab w:val="left" w:pos="1702"/>
              </w:tabs>
              <w:ind w:left="-108" w:right="-142"/>
              <w:jc w:val="both"/>
              <w:rPr>
                <w:rFonts w:ascii="Tahoma" w:hAnsi="Tahoma" w:cs="Tahoma"/>
              </w:rPr>
            </w:pPr>
            <w:r w:rsidRPr="005C2BB8">
              <w:rPr>
                <w:rFonts w:ascii="Tahoma" w:hAnsi="Tahoma" w:cs="Tahoma"/>
              </w:rPr>
              <w:t>ki ga zastopa: __________________________________________________,</w:t>
            </w:r>
          </w:p>
        </w:tc>
      </w:tr>
      <w:tr w:rsidR="005744DD" w:rsidRPr="005C2BB8" w14:paraId="757DB8C6" w14:textId="77777777" w:rsidTr="00D177C9">
        <w:tc>
          <w:tcPr>
            <w:tcW w:w="1701" w:type="dxa"/>
            <w:shd w:val="clear" w:color="auto" w:fill="auto"/>
          </w:tcPr>
          <w:p w14:paraId="3BE46210" w14:textId="77777777" w:rsidR="005744DD" w:rsidRPr="005C2BB8" w:rsidRDefault="005744DD" w:rsidP="00D177C9">
            <w:pPr>
              <w:keepNext/>
              <w:keepLines/>
              <w:tabs>
                <w:tab w:val="left" w:pos="1702"/>
              </w:tabs>
              <w:jc w:val="both"/>
              <w:rPr>
                <w:rFonts w:ascii="Tahoma" w:hAnsi="Tahoma" w:cs="Tahoma"/>
              </w:rPr>
            </w:pPr>
          </w:p>
        </w:tc>
        <w:tc>
          <w:tcPr>
            <w:tcW w:w="7088" w:type="dxa"/>
            <w:shd w:val="clear" w:color="auto" w:fill="auto"/>
          </w:tcPr>
          <w:p w14:paraId="4392E591" w14:textId="77777777" w:rsidR="005744DD" w:rsidRPr="005C2BB8" w:rsidRDefault="005744DD" w:rsidP="00D177C9">
            <w:pPr>
              <w:keepNext/>
              <w:keepLines/>
              <w:tabs>
                <w:tab w:val="left" w:pos="1702"/>
              </w:tabs>
              <w:ind w:left="-108" w:right="-142"/>
              <w:jc w:val="both"/>
              <w:rPr>
                <w:rFonts w:ascii="Tahoma" w:hAnsi="Tahoma" w:cs="Tahoma"/>
              </w:rPr>
            </w:pPr>
          </w:p>
        </w:tc>
      </w:tr>
      <w:tr w:rsidR="005744DD" w:rsidRPr="005C2BB8" w14:paraId="2F0FF4C9" w14:textId="77777777" w:rsidTr="00D177C9">
        <w:tc>
          <w:tcPr>
            <w:tcW w:w="1701" w:type="dxa"/>
            <w:shd w:val="clear" w:color="auto" w:fill="auto"/>
          </w:tcPr>
          <w:p w14:paraId="7326809C" w14:textId="77777777" w:rsidR="005744DD" w:rsidRPr="005C2BB8" w:rsidRDefault="005744DD" w:rsidP="00D177C9">
            <w:pPr>
              <w:keepNext/>
              <w:keepLines/>
              <w:tabs>
                <w:tab w:val="left" w:pos="1702"/>
              </w:tabs>
              <w:jc w:val="both"/>
              <w:rPr>
                <w:rFonts w:ascii="Tahoma" w:hAnsi="Tahoma" w:cs="Tahoma"/>
              </w:rPr>
            </w:pPr>
          </w:p>
        </w:tc>
        <w:tc>
          <w:tcPr>
            <w:tcW w:w="7088" w:type="dxa"/>
            <w:shd w:val="clear" w:color="auto" w:fill="auto"/>
          </w:tcPr>
          <w:p w14:paraId="2720C41B" w14:textId="77777777" w:rsidR="005744DD" w:rsidRPr="005C2BB8" w:rsidRDefault="005744DD" w:rsidP="00D177C9">
            <w:pPr>
              <w:keepNext/>
              <w:keepLines/>
              <w:tabs>
                <w:tab w:val="left" w:pos="1702"/>
              </w:tabs>
              <w:ind w:left="-108" w:right="-142"/>
              <w:jc w:val="both"/>
              <w:rPr>
                <w:rFonts w:ascii="Tahoma" w:hAnsi="Tahoma" w:cs="Tahoma"/>
              </w:rPr>
            </w:pPr>
            <w:r w:rsidRPr="005C2BB8">
              <w:rPr>
                <w:rFonts w:ascii="Tahoma" w:hAnsi="Tahoma" w:cs="Tahoma"/>
              </w:rPr>
              <w:t>identifikacijska številka za DDV: SI__________________________________</w:t>
            </w:r>
          </w:p>
        </w:tc>
      </w:tr>
      <w:tr w:rsidR="005744DD" w:rsidRPr="005C2BB8" w14:paraId="6AAF4814" w14:textId="77777777" w:rsidTr="00D177C9">
        <w:tc>
          <w:tcPr>
            <w:tcW w:w="1701" w:type="dxa"/>
            <w:shd w:val="clear" w:color="auto" w:fill="auto"/>
          </w:tcPr>
          <w:p w14:paraId="122E869C" w14:textId="77777777" w:rsidR="005744DD" w:rsidRPr="005C2BB8" w:rsidRDefault="005744DD" w:rsidP="00D177C9">
            <w:pPr>
              <w:keepNext/>
              <w:keepLines/>
              <w:tabs>
                <w:tab w:val="left" w:pos="1702"/>
              </w:tabs>
              <w:jc w:val="both"/>
              <w:rPr>
                <w:rFonts w:ascii="Tahoma" w:hAnsi="Tahoma" w:cs="Tahoma"/>
              </w:rPr>
            </w:pPr>
          </w:p>
        </w:tc>
        <w:tc>
          <w:tcPr>
            <w:tcW w:w="7088" w:type="dxa"/>
            <w:shd w:val="clear" w:color="auto" w:fill="auto"/>
          </w:tcPr>
          <w:p w14:paraId="1DEEBC02" w14:textId="77777777" w:rsidR="005744DD" w:rsidRPr="005C2BB8" w:rsidRDefault="005744DD" w:rsidP="00D177C9">
            <w:pPr>
              <w:keepNext/>
              <w:keepLines/>
              <w:tabs>
                <w:tab w:val="left" w:pos="1702"/>
              </w:tabs>
              <w:ind w:left="-108" w:right="-142"/>
              <w:jc w:val="both"/>
              <w:rPr>
                <w:rFonts w:ascii="Tahoma" w:hAnsi="Tahoma" w:cs="Tahoma"/>
              </w:rPr>
            </w:pPr>
            <w:r w:rsidRPr="005C2BB8">
              <w:rPr>
                <w:rFonts w:ascii="Tahoma" w:hAnsi="Tahoma" w:cs="Tahoma"/>
              </w:rPr>
              <w:t>matična številka:                      ___________________________________</w:t>
            </w:r>
          </w:p>
        </w:tc>
      </w:tr>
      <w:tr w:rsidR="005744DD" w:rsidRPr="005C2BB8" w14:paraId="68991D76" w14:textId="77777777" w:rsidTr="00D177C9">
        <w:tc>
          <w:tcPr>
            <w:tcW w:w="1701" w:type="dxa"/>
            <w:shd w:val="clear" w:color="auto" w:fill="auto"/>
          </w:tcPr>
          <w:p w14:paraId="616D1FAC" w14:textId="77777777" w:rsidR="005744DD" w:rsidRPr="005C2BB8" w:rsidRDefault="005744DD" w:rsidP="00D177C9">
            <w:pPr>
              <w:keepNext/>
              <w:keepLines/>
              <w:tabs>
                <w:tab w:val="left" w:pos="1702"/>
              </w:tabs>
              <w:jc w:val="both"/>
              <w:rPr>
                <w:rFonts w:ascii="Tahoma" w:hAnsi="Tahoma" w:cs="Tahoma"/>
              </w:rPr>
            </w:pPr>
          </w:p>
        </w:tc>
        <w:tc>
          <w:tcPr>
            <w:tcW w:w="7088" w:type="dxa"/>
            <w:shd w:val="clear" w:color="auto" w:fill="auto"/>
          </w:tcPr>
          <w:p w14:paraId="326505B7" w14:textId="77777777" w:rsidR="005744DD" w:rsidRPr="005C2BB8" w:rsidRDefault="005744DD" w:rsidP="00D177C9">
            <w:pPr>
              <w:keepNext/>
              <w:keepLines/>
              <w:tabs>
                <w:tab w:val="left" w:pos="1702"/>
              </w:tabs>
              <w:ind w:left="-108" w:right="-142"/>
              <w:jc w:val="both"/>
              <w:rPr>
                <w:rFonts w:ascii="Tahoma" w:hAnsi="Tahoma" w:cs="Tahoma"/>
              </w:rPr>
            </w:pPr>
          </w:p>
        </w:tc>
      </w:tr>
      <w:tr w:rsidR="005744DD" w:rsidRPr="005C2BB8" w14:paraId="1A6A70D5" w14:textId="77777777" w:rsidTr="00D177C9">
        <w:tc>
          <w:tcPr>
            <w:tcW w:w="1701" w:type="dxa"/>
            <w:shd w:val="clear" w:color="auto" w:fill="auto"/>
          </w:tcPr>
          <w:p w14:paraId="550C2BDB" w14:textId="77777777" w:rsidR="005744DD" w:rsidRPr="005C2BB8" w:rsidRDefault="005744DD" w:rsidP="00D177C9">
            <w:pPr>
              <w:keepNext/>
              <w:keepLines/>
              <w:tabs>
                <w:tab w:val="left" w:pos="1702"/>
              </w:tabs>
              <w:jc w:val="both"/>
              <w:rPr>
                <w:rFonts w:ascii="Tahoma" w:hAnsi="Tahoma" w:cs="Tahoma"/>
              </w:rPr>
            </w:pPr>
          </w:p>
        </w:tc>
        <w:tc>
          <w:tcPr>
            <w:tcW w:w="7088" w:type="dxa"/>
            <w:shd w:val="clear" w:color="auto" w:fill="auto"/>
          </w:tcPr>
          <w:p w14:paraId="4EFB514A" w14:textId="77777777" w:rsidR="005744DD" w:rsidRPr="005C2BB8" w:rsidRDefault="005744DD" w:rsidP="00D177C9">
            <w:pPr>
              <w:keepNext/>
              <w:keepLines/>
              <w:tabs>
                <w:tab w:val="left" w:pos="1702"/>
              </w:tabs>
              <w:ind w:left="-108" w:right="-142"/>
              <w:jc w:val="both"/>
              <w:rPr>
                <w:rFonts w:ascii="Tahoma" w:hAnsi="Tahoma" w:cs="Tahoma"/>
              </w:rPr>
            </w:pPr>
            <w:r w:rsidRPr="005C2BB8">
              <w:rPr>
                <w:rFonts w:ascii="Tahoma" w:hAnsi="Tahoma" w:cs="Tahoma"/>
              </w:rPr>
              <w:t>(v nadaljevanju: izvajalec).</w:t>
            </w:r>
          </w:p>
        </w:tc>
      </w:tr>
    </w:tbl>
    <w:p w14:paraId="007752E8" w14:textId="77777777" w:rsidR="005744DD" w:rsidRPr="005C2BB8" w:rsidRDefault="005744DD" w:rsidP="005744DD">
      <w:pPr>
        <w:keepNext/>
        <w:keepLines/>
        <w:tabs>
          <w:tab w:val="left" w:pos="709"/>
          <w:tab w:val="left" w:pos="1702"/>
        </w:tabs>
        <w:rPr>
          <w:rFonts w:ascii="Tahoma" w:hAnsi="Tahoma" w:cs="Tahoma"/>
        </w:rPr>
      </w:pPr>
    </w:p>
    <w:p w14:paraId="7CB4323E" w14:textId="77777777" w:rsidR="005744DD" w:rsidRPr="005C2BB8" w:rsidRDefault="005744DD" w:rsidP="005744DD">
      <w:pPr>
        <w:keepNext/>
        <w:keepLines/>
        <w:tabs>
          <w:tab w:val="left" w:pos="709"/>
          <w:tab w:val="left" w:pos="1702"/>
        </w:tabs>
        <w:rPr>
          <w:rFonts w:ascii="Tahoma" w:hAnsi="Tahoma" w:cs="Tahoma"/>
        </w:rPr>
      </w:pPr>
    </w:p>
    <w:p w14:paraId="27F87BEC" w14:textId="77777777" w:rsidR="005744DD" w:rsidRPr="005C2BB8" w:rsidRDefault="005744DD" w:rsidP="005744DD">
      <w:pPr>
        <w:keepNext/>
        <w:keepLines/>
        <w:tabs>
          <w:tab w:val="left" w:pos="709"/>
          <w:tab w:val="left" w:pos="1702"/>
        </w:tabs>
        <w:rPr>
          <w:rFonts w:ascii="Tahoma" w:hAnsi="Tahoma" w:cs="Tahoma"/>
        </w:rPr>
      </w:pPr>
    </w:p>
    <w:p w14:paraId="02B6D472" w14:textId="77777777" w:rsidR="005744DD" w:rsidRPr="005C2BB8" w:rsidRDefault="005744DD" w:rsidP="005744DD">
      <w:pPr>
        <w:keepNext/>
        <w:keepLines/>
        <w:tabs>
          <w:tab w:val="left" w:pos="851"/>
          <w:tab w:val="left" w:pos="1702"/>
        </w:tabs>
        <w:jc w:val="both"/>
        <w:rPr>
          <w:rFonts w:ascii="Tahoma" w:hAnsi="Tahoma" w:cs="Tahoma"/>
          <w:b/>
        </w:rPr>
      </w:pPr>
      <w:r w:rsidRPr="005C2BB8">
        <w:rPr>
          <w:rFonts w:ascii="Tahoma" w:hAnsi="Tahoma" w:cs="Tahoma"/>
          <w:b/>
        </w:rPr>
        <w:t>I.</w:t>
      </w:r>
      <w:r w:rsidRPr="005C2BB8">
        <w:rPr>
          <w:rFonts w:ascii="Tahoma" w:hAnsi="Tahoma" w:cs="Tahoma"/>
          <w:b/>
        </w:rPr>
        <w:tab/>
        <w:t>UVODNA DOLOČBA</w:t>
      </w:r>
    </w:p>
    <w:p w14:paraId="3B00C65F" w14:textId="77777777" w:rsidR="005744DD" w:rsidRPr="005C2BB8" w:rsidRDefault="005744DD" w:rsidP="005744DD">
      <w:pPr>
        <w:keepNext/>
        <w:keepLines/>
        <w:tabs>
          <w:tab w:val="left" w:pos="709"/>
          <w:tab w:val="left" w:pos="1702"/>
        </w:tabs>
        <w:jc w:val="both"/>
        <w:rPr>
          <w:rFonts w:ascii="Tahoma" w:hAnsi="Tahoma" w:cs="Tahoma"/>
          <w:b/>
        </w:rPr>
      </w:pPr>
    </w:p>
    <w:p w14:paraId="27C703C1" w14:textId="77777777" w:rsidR="005744DD" w:rsidRPr="005C2BB8" w:rsidRDefault="005744DD" w:rsidP="005744DD">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18E7DA68" w14:textId="77777777" w:rsidR="005744DD" w:rsidRPr="005C2BB8" w:rsidRDefault="005744DD" w:rsidP="005744DD">
      <w:pPr>
        <w:keepNext/>
        <w:keepLines/>
        <w:tabs>
          <w:tab w:val="left" w:pos="1702"/>
        </w:tabs>
        <w:jc w:val="center"/>
        <w:rPr>
          <w:rFonts w:ascii="Tahoma" w:hAnsi="Tahoma" w:cs="Tahoma"/>
        </w:rPr>
      </w:pPr>
    </w:p>
    <w:p w14:paraId="11B292B6" w14:textId="77777777" w:rsidR="005744DD" w:rsidRPr="005C2BB8" w:rsidRDefault="005744DD" w:rsidP="005744DD">
      <w:pPr>
        <w:keepNext/>
        <w:keepLines/>
        <w:jc w:val="both"/>
        <w:rPr>
          <w:rFonts w:ascii="Tahoma" w:hAnsi="Tahoma" w:cs="Tahoma"/>
        </w:rPr>
      </w:pPr>
      <w:r w:rsidRPr="005C2BB8">
        <w:rPr>
          <w:rFonts w:ascii="Tahoma" w:hAnsi="Tahoma" w:cs="Tahoma"/>
        </w:rPr>
        <w:t xml:space="preserve">Stranki tega okvirnega sporazuma ugotavljata, da je JAVNI HOLDING Ljubljana, </w:t>
      </w:r>
      <w:proofErr w:type="spellStart"/>
      <w:r w:rsidRPr="005C2BB8">
        <w:rPr>
          <w:rFonts w:ascii="Tahoma" w:hAnsi="Tahoma" w:cs="Tahoma"/>
        </w:rPr>
        <w:t>d.o.o</w:t>
      </w:r>
      <w:proofErr w:type="spellEnd"/>
      <w:r w:rsidRPr="005C2BB8">
        <w:rPr>
          <w:rFonts w:ascii="Tahoma" w:hAnsi="Tahoma" w:cs="Tahoma"/>
        </w:rPr>
        <w:t>., Verovškova ulica 70, 1000 Ljubljana, na podlagi pooblastila naročnika, izvedel postopek za oddajo javnega naročila št. VKS-</w:t>
      </w:r>
      <w:r>
        <w:rPr>
          <w:rFonts w:ascii="Tahoma" w:hAnsi="Tahoma" w:cs="Tahoma"/>
        </w:rPr>
        <w:t>227/22</w:t>
      </w:r>
      <w:r w:rsidRPr="005C2BB8">
        <w:rPr>
          <w:rFonts w:ascii="Tahoma" w:hAnsi="Tahoma" w:cs="Tahoma"/>
        </w:rPr>
        <w:t xml:space="preserve"> po odprtem postopku, v skladu s 40. členom Zakona o javnem naročanju (Ur. l. RS, št. 91/15 s spremembami; v nadaljnjem besedilu: ZJN-3), objavljeno na Portalu javnih naročil dne ………………….. , pod št. objave </w:t>
      </w:r>
      <w:r w:rsidRPr="00044889">
        <w:rPr>
          <w:rFonts w:ascii="Tahoma" w:hAnsi="Tahoma" w:cs="Tahoma"/>
        </w:rPr>
        <w:t>………………………. in v Dopolnilu k Uradnemu listu Evropske unije dne ……………………. , pod št. objave ……………………, z namenom sklenitve okvirnega sporazuma za »Dobava rezervnih delov, preventivno vzdrževanje in servisiranje požarne zaščite in tehničnega varovanja na lokaciji RCERO«, v katerem je naročnik izvajalca izbral na podlagi ekonomsko najugodnejše ponudbe in na podlagi</w:t>
      </w:r>
      <w:r w:rsidRPr="005C2BB8">
        <w:rPr>
          <w:rFonts w:ascii="Tahoma" w:hAnsi="Tahoma" w:cs="Tahoma"/>
        </w:rPr>
        <w:t xml:space="preserve"> pogojev, opredeljenih v razpisni dokumentaciji št. VKS-227/22.</w:t>
      </w:r>
    </w:p>
    <w:p w14:paraId="0AB31C2C" w14:textId="77777777" w:rsidR="005744DD" w:rsidRPr="005C2BB8" w:rsidRDefault="005744DD" w:rsidP="005744DD">
      <w:pPr>
        <w:pStyle w:val="Telobesedila"/>
        <w:keepNext/>
        <w:keepLines/>
        <w:widowControl/>
        <w:rPr>
          <w:rFonts w:ascii="Tahoma" w:hAnsi="Tahoma" w:cs="Tahoma"/>
          <w:b w:val="0"/>
          <w:lang w:val="sl-SI"/>
        </w:rPr>
      </w:pPr>
    </w:p>
    <w:p w14:paraId="144C857A" w14:textId="06EB0F61" w:rsidR="005744DD" w:rsidRDefault="005744DD" w:rsidP="005744DD">
      <w:pPr>
        <w:pStyle w:val="Telobesedila"/>
        <w:keepNext/>
        <w:keepLines/>
        <w:widowControl/>
        <w:rPr>
          <w:rFonts w:ascii="Tahoma" w:hAnsi="Tahoma" w:cs="Tahoma"/>
          <w:b w:val="0"/>
          <w:lang w:val="sl-SI"/>
        </w:rPr>
      </w:pPr>
      <w:r w:rsidRPr="005C2BB8">
        <w:rPr>
          <w:rFonts w:ascii="Tahoma" w:hAnsi="Tahoma" w:cs="Tahoma"/>
          <w:b w:val="0"/>
          <w:lang w:val="sl-SI"/>
        </w:rPr>
        <w:t xml:space="preserve">Okvirni sporazum je sklenjen in prične veljati z </w:t>
      </w:r>
      <w:r w:rsidRPr="006E3691">
        <w:rPr>
          <w:rFonts w:ascii="Tahoma" w:hAnsi="Tahoma" w:cs="Tahoma"/>
          <w:b w:val="0"/>
          <w:lang w:val="sl-SI"/>
        </w:rPr>
        <w:t>dnem</w:t>
      </w:r>
      <w:r w:rsidR="006E3691" w:rsidRPr="006E3691">
        <w:rPr>
          <w:rFonts w:ascii="Tahoma" w:hAnsi="Tahoma" w:cs="Tahoma"/>
          <w:b w:val="0"/>
          <w:lang w:val="sl-SI"/>
        </w:rPr>
        <w:t>,</w:t>
      </w:r>
      <w:r w:rsidRPr="006E3691">
        <w:rPr>
          <w:rFonts w:ascii="Tahoma" w:hAnsi="Tahoma" w:cs="Tahoma"/>
          <w:b w:val="0"/>
          <w:lang w:val="sl-SI"/>
        </w:rPr>
        <w:t xml:space="preserve"> </w:t>
      </w:r>
      <w:r w:rsidR="006E3691" w:rsidRPr="006E3691">
        <w:rPr>
          <w:rFonts w:ascii="Tahoma" w:hAnsi="Tahoma" w:cs="Tahoma"/>
          <w:b w:val="0"/>
        </w:rPr>
        <w:t>ko ga podpišeta obe stranki okvirnega sporazuma,</w:t>
      </w:r>
      <w:r w:rsidRPr="006E3691">
        <w:rPr>
          <w:rFonts w:ascii="Tahoma" w:hAnsi="Tahoma" w:cs="Tahoma"/>
          <w:b w:val="0"/>
          <w:lang w:val="sl-SI"/>
        </w:rPr>
        <w:t xml:space="preserve"> pod pogojem iz 21.</w:t>
      </w:r>
      <w:r w:rsidRPr="005C2BB8">
        <w:rPr>
          <w:rFonts w:ascii="Tahoma" w:hAnsi="Tahoma" w:cs="Tahoma"/>
          <w:b w:val="0"/>
          <w:lang w:val="sl-SI"/>
        </w:rPr>
        <w:t xml:space="preserve"> člena okvirnega sporazuma, ter velja 24 (štiriindvajset) mesecev, šteto od dneva sklenitve tega okvirnega sporazuma oziroma do izčrpanja ocenjene vrednosti okvirnega sporazuma, navedene v prvem odstavku 3. člena tega okvirnega sporazuma, kar nastopi prej.</w:t>
      </w:r>
    </w:p>
    <w:p w14:paraId="0DE8A752" w14:textId="77777777" w:rsidR="006E3691" w:rsidRPr="00776F19" w:rsidRDefault="006E3691" w:rsidP="006E3691">
      <w:pPr>
        <w:keepNext/>
        <w:tabs>
          <w:tab w:val="left" w:pos="1702"/>
        </w:tabs>
        <w:jc w:val="both"/>
        <w:rPr>
          <w:rFonts w:ascii="Tahoma" w:hAnsi="Tahoma" w:cs="Tahoma"/>
        </w:rPr>
      </w:pPr>
      <w:r w:rsidRPr="00776F19">
        <w:rPr>
          <w:rFonts w:ascii="Tahoma" w:hAnsi="Tahoma" w:cs="Tahoma"/>
        </w:rPr>
        <w:lastRenderedPageBreak/>
        <w:t>Glede garancijskih določil okvirni sporazum velja do izteka vseh garancijskih rokov.</w:t>
      </w:r>
    </w:p>
    <w:p w14:paraId="45AA33ED" w14:textId="77777777" w:rsidR="006E3691" w:rsidRDefault="006E3691" w:rsidP="005744DD">
      <w:pPr>
        <w:pStyle w:val="Telobesedila"/>
        <w:keepNext/>
        <w:keepLines/>
        <w:widowControl/>
        <w:rPr>
          <w:rFonts w:ascii="Tahoma" w:hAnsi="Tahoma" w:cs="Tahoma"/>
          <w:b w:val="0"/>
          <w:lang w:val="sl-SI"/>
        </w:rPr>
      </w:pPr>
    </w:p>
    <w:p w14:paraId="5703FA31" w14:textId="77777777" w:rsidR="002665A6" w:rsidRPr="005C2BB8" w:rsidRDefault="002665A6" w:rsidP="005744DD">
      <w:pPr>
        <w:pStyle w:val="Telobesedila"/>
        <w:keepNext/>
        <w:keepLines/>
        <w:widowControl/>
        <w:rPr>
          <w:rFonts w:ascii="Tahoma" w:hAnsi="Tahoma" w:cs="Tahoma"/>
          <w:b w:val="0"/>
          <w:lang w:val="sl-SI"/>
        </w:rPr>
      </w:pPr>
    </w:p>
    <w:p w14:paraId="600056D2" w14:textId="77777777" w:rsidR="005744DD" w:rsidRPr="005C2BB8" w:rsidRDefault="005744DD" w:rsidP="005744DD">
      <w:pPr>
        <w:keepNext/>
        <w:keepLines/>
        <w:numPr>
          <w:ilvl w:val="0"/>
          <w:numId w:val="5"/>
        </w:numPr>
        <w:tabs>
          <w:tab w:val="clear" w:pos="1440"/>
          <w:tab w:val="left" w:pos="851"/>
          <w:tab w:val="left" w:pos="1702"/>
        </w:tabs>
        <w:ind w:hanging="1440"/>
        <w:jc w:val="both"/>
        <w:rPr>
          <w:rFonts w:ascii="Tahoma" w:hAnsi="Tahoma" w:cs="Tahoma"/>
          <w:b/>
        </w:rPr>
      </w:pPr>
      <w:r w:rsidRPr="005C2BB8">
        <w:rPr>
          <w:rFonts w:ascii="Tahoma" w:hAnsi="Tahoma" w:cs="Tahoma"/>
          <w:b/>
        </w:rPr>
        <w:t>PREDMET OKVIRNEGA SPORAZUMA</w:t>
      </w:r>
    </w:p>
    <w:p w14:paraId="080FA20A" w14:textId="77777777" w:rsidR="005744DD" w:rsidRPr="005C2BB8" w:rsidRDefault="005744DD" w:rsidP="005744DD">
      <w:pPr>
        <w:keepNext/>
        <w:keepLines/>
        <w:tabs>
          <w:tab w:val="left" w:pos="1080"/>
          <w:tab w:val="left" w:pos="1702"/>
        </w:tabs>
        <w:ind w:left="360"/>
        <w:jc w:val="both"/>
        <w:rPr>
          <w:rFonts w:ascii="Tahoma" w:hAnsi="Tahoma" w:cs="Tahoma"/>
          <w:b/>
        </w:rPr>
      </w:pPr>
    </w:p>
    <w:p w14:paraId="5AC814C0" w14:textId="77777777" w:rsidR="005744DD" w:rsidRPr="005C2BB8" w:rsidRDefault="005744DD" w:rsidP="005744DD">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48D0EFA7" w14:textId="77777777" w:rsidR="005744DD" w:rsidRPr="005C2BB8" w:rsidRDefault="005744DD" w:rsidP="005744DD">
      <w:pPr>
        <w:keepNext/>
        <w:keepLines/>
        <w:tabs>
          <w:tab w:val="left" w:pos="1702"/>
        </w:tabs>
        <w:jc w:val="both"/>
        <w:rPr>
          <w:rFonts w:ascii="Tahoma" w:hAnsi="Tahoma" w:cs="Tahoma"/>
        </w:rPr>
      </w:pPr>
    </w:p>
    <w:p w14:paraId="1286B4B5" w14:textId="77777777" w:rsidR="005744DD" w:rsidRPr="005C2BB8" w:rsidRDefault="005744DD" w:rsidP="005744DD">
      <w:pPr>
        <w:keepNext/>
        <w:keepLines/>
        <w:jc w:val="both"/>
        <w:rPr>
          <w:rFonts w:ascii="Tahoma" w:hAnsi="Tahoma" w:cs="Tahoma"/>
        </w:rPr>
      </w:pPr>
      <w:r w:rsidRPr="005C2BB8">
        <w:rPr>
          <w:rFonts w:ascii="Tahoma" w:hAnsi="Tahoma" w:cs="Tahoma"/>
        </w:rPr>
        <w:t xml:space="preserve">Predmet tega okvirnega sporazuma je: </w:t>
      </w:r>
    </w:p>
    <w:p w14:paraId="54CF51D4" w14:textId="26E5429E" w:rsidR="005744DD" w:rsidRPr="00792A23" w:rsidRDefault="005744DD" w:rsidP="005744DD">
      <w:pPr>
        <w:keepNext/>
        <w:keepLines/>
        <w:numPr>
          <w:ilvl w:val="0"/>
          <w:numId w:val="9"/>
        </w:numPr>
        <w:jc w:val="both"/>
        <w:rPr>
          <w:rFonts w:ascii="Tahoma" w:hAnsi="Tahoma" w:cs="Tahoma"/>
        </w:rPr>
      </w:pPr>
      <w:r w:rsidRPr="005C2BB8">
        <w:rPr>
          <w:rFonts w:ascii="Tahoma" w:hAnsi="Tahoma" w:cs="Tahoma"/>
        </w:rPr>
        <w:t>dobava rezervnih delov za opremo in instalacije za sisteme požarne zaščite in tehničnega varovanja</w:t>
      </w:r>
      <w:r w:rsidRPr="005C2BB8">
        <w:rPr>
          <w:rFonts w:ascii="Tahoma" w:hAnsi="Tahoma" w:cs="Tahoma"/>
          <w:b/>
        </w:rPr>
        <w:t xml:space="preserve"> </w:t>
      </w:r>
      <w:r w:rsidRPr="00792A23">
        <w:rPr>
          <w:rFonts w:ascii="Tahoma" w:hAnsi="Tahoma" w:cs="Tahoma"/>
        </w:rPr>
        <w:t>na objektih</w:t>
      </w:r>
      <w:r w:rsidRPr="00792A23">
        <w:rPr>
          <w:rFonts w:ascii="Tahoma" w:hAnsi="Tahoma" w:cs="Tahoma"/>
          <w:b/>
        </w:rPr>
        <w:t xml:space="preserve"> </w:t>
      </w:r>
      <w:r w:rsidRPr="00792A23">
        <w:rPr>
          <w:rFonts w:ascii="Tahoma" w:hAnsi="Tahoma" w:cs="Tahoma"/>
        </w:rPr>
        <w:t xml:space="preserve">obdelave odpadkov (v nadaljevanju: MBO) (v nadaljnjem besedilu: dobava ali tudi blago), </w:t>
      </w:r>
    </w:p>
    <w:p w14:paraId="30831632" w14:textId="223C46D3" w:rsidR="005744DD" w:rsidRPr="005C2BB8" w:rsidRDefault="005744DD" w:rsidP="005744DD">
      <w:pPr>
        <w:keepNext/>
        <w:keepLines/>
        <w:numPr>
          <w:ilvl w:val="0"/>
          <w:numId w:val="9"/>
        </w:numPr>
        <w:jc w:val="both"/>
        <w:rPr>
          <w:rFonts w:ascii="Tahoma" w:hAnsi="Tahoma" w:cs="Tahoma"/>
        </w:rPr>
      </w:pPr>
      <w:r w:rsidRPr="005C2BB8">
        <w:rPr>
          <w:rFonts w:ascii="Tahoma" w:hAnsi="Tahoma" w:cs="Tahoma"/>
        </w:rPr>
        <w:t xml:space="preserve">preventivno vzdrževanje </w:t>
      </w:r>
      <w:r w:rsidRPr="005C2BB8">
        <w:rPr>
          <w:rFonts w:ascii="Tahoma" w:hAnsi="Tahoma" w:cs="Tahoma"/>
          <w:bCs/>
        </w:rPr>
        <w:t>sistemov požarne zaščite in tehničnega varovanja</w:t>
      </w:r>
      <w:r w:rsidRPr="005C2BB8">
        <w:rPr>
          <w:rFonts w:ascii="Tahoma" w:hAnsi="Tahoma" w:cs="Tahoma"/>
          <w:b/>
          <w:bCs/>
        </w:rPr>
        <w:t xml:space="preserve"> </w:t>
      </w:r>
      <w:r w:rsidRPr="005C2BB8">
        <w:rPr>
          <w:rFonts w:ascii="Tahoma" w:hAnsi="Tahoma" w:cs="Tahoma"/>
        </w:rPr>
        <w:t>na objektih MBO (v nadaljnjem besedilu: preventivno vzdrževanje ali tudi delo),</w:t>
      </w:r>
    </w:p>
    <w:p w14:paraId="2FF75063" w14:textId="4291230B" w:rsidR="005744DD" w:rsidRPr="005C2BB8" w:rsidRDefault="005744DD" w:rsidP="005744DD">
      <w:pPr>
        <w:keepNext/>
        <w:keepLines/>
        <w:numPr>
          <w:ilvl w:val="0"/>
          <w:numId w:val="9"/>
        </w:numPr>
        <w:jc w:val="both"/>
        <w:rPr>
          <w:rFonts w:ascii="Tahoma" w:hAnsi="Tahoma" w:cs="Tahoma"/>
        </w:rPr>
      </w:pPr>
      <w:r w:rsidRPr="005C2BB8">
        <w:rPr>
          <w:rFonts w:ascii="Tahoma" w:hAnsi="Tahoma" w:cs="Tahoma"/>
        </w:rPr>
        <w:t>servisne intervencije v primeru nepredvidenih okvar na sistemih požarne zaščite in tehničnega varovanja</w:t>
      </w:r>
      <w:r w:rsidRPr="005C2BB8">
        <w:rPr>
          <w:rFonts w:ascii="Tahoma" w:hAnsi="Tahoma" w:cs="Tahoma"/>
          <w:b/>
        </w:rPr>
        <w:t xml:space="preserve"> </w:t>
      </w:r>
      <w:r w:rsidRPr="005C2BB8">
        <w:rPr>
          <w:rFonts w:ascii="Tahoma" w:hAnsi="Tahoma" w:cs="Tahoma"/>
        </w:rPr>
        <w:t>v</w:t>
      </w:r>
      <w:r w:rsidR="00005E02">
        <w:rPr>
          <w:rFonts w:ascii="Tahoma" w:hAnsi="Tahoma" w:cs="Tahoma"/>
        </w:rPr>
        <w:t xml:space="preserve"> objektih</w:t>
      </w:r>
      <w:r w:rsidRPr="005C2BB8">
        <w:rPr>
          <w:rFonts w:ascii="Tahoma" w:hAnsi="Tahoma" w:cs="Tahoma"/>
        </w:rPr>
        <w:t xml:space="preserve"> MBO (v nadaljevanju: servisna intervencija ali tudi delo),</w:t>
      </w:r>
    </w:p>
    <w:p w14:paraId="7AA3CADB" w14:textId="75BDFFE2" w:rsidR="005744DD" w:rsidRPr="005C2BB8" w:rsidRDefault="005744DD" w:rsidP="005744DD">
      <w:pPr>
        <w:keepNext/>
        <w:keepLines/>
        <w:jc w:val="both"/>
        <w:rPr>
          <w:rFonts w:ascii="Tahoma" w:hAnsi="Tahoma" w:cs="Tahoma"/>
        </w:rPr>
      </w:pPr>
      <w:r w:rsidRPr="005C2BB8">
        <w:rPr>
          <w:rFonts w:ascii="Tahoma" w:hAnsi="Tahoma" w:cs="Tahoma"/>
        </w:rPr>
        <w:t>na območju Regijskega centra za ravnanje z odpadki v Ljubljani, Cesta dveh cesarjev 101, 1000</w:t>
      </w:r>
      <w:r w:rsidR="00005E02">
        <w:rPr>
          <w:rFonts w:ascii="Tahoma" w:hAnsi="Tahoma" w:cs="Tahoma"/>
        </w:rPr>
        <w:t xml:space="preserve"> </w:t>
      </w:r>
      <w:r w:rsidRPr="005C2BB8">
        <w:rPr>
          <w:rFonts w:ascii="Tahoma" w:hAnsi="Tahoma" w:cs="Tahoma"/>
        </w:rPr>
        <w:t>Ljubljana (v nadaljnjem besedilu: RCERO Ljubljana).</w:t>
      </w:r>
    </w:p>
    <w:p w14:paraId="78AA3269" w14:textId="77777777" w:rsidR="005744DD" w:rsidRPr="005C2BB8" w:rsidRDefault="005744DD" w:rsidP="005744DD">
      <w:pPr>
        <w:keepNext/>
        <w:keepLines/>
        <w:jc w:val="both"/>
        <w:rPr>
          <w:rFonts w:ascii="Tahoma" w:hAnsi="Tahoma" w:cs="Tahoma"/>
          <w:b/>
        </w:rPr>
      </w:pPr>
    </w:p>
    <w:p w14:paraId="345CD3EA" w14:textId="6E37BCEE" w:rsidR="005744DD" w:rsidRPr="005C2BB8" w:rsidRDefault="005744DD" w:rsidP="005744DD">
      <w:pPr>
        <w:keepNext/>
        <w:keepLines/>
        <w:jc w:val="both"/>
        <w:rPr>
          <w:rFonts w:ascii="Tahoma" w:hAnsi="Tahoma" w:cs="Tahoma"/>
        </w:rPr>
      </w:pPr>
      <w:r w:rsidRPr="005C2BB8">
        <w:rPr>
          <w:rFonts w:ascii="Tahoma" w:hAnsi="Tahoma" w:cs="Tahoma"/>
        </w:rPr>
        <w:t xml:space="preserve">Predmet tega okvirnega sporazuma je tudi tehnična podpora zaposlenim naročnika, ki jo potrebujejo za normalno obratovanje </w:t>
      </w:r>
      <w:r w:rsidRPr="005C2BB8">
        <w:rPr>
          <w:rFonts w:ascii="Tahoma" w:hAnsi="Tahoma" w:cs="Tahoma"/>
          <w:bCs/>
        </w:rPr>
        <w:t>sistemov aktivne požarne zaščite in tehničnega varovanja</w:t>
      </w:r>
      <w:r w:rsidRPr="005C2BB8">
        <w:rPr>
          <w:rFonts w:ascii="Tahoma" w:hAnsi="Tahoma" w:cs="Tahoma"/>
        </w:rPr>
        <w:t xml:space="preserve">, vsi izredni servisi zaradi nepredvidenih okvar opreme in instalacij </w:t>
      </w:r>
      <w:r w:rsidRPr="005C2BB8">
        <w:rPr>
          <w:rFonts w:ascii="Tahoma" w:hAnsi="Tahoma" w:cs="Tahoma"/>
          <w:bCs/>
        </w:rPr>
        <w:t>sistemov aktivne požarne zaščite in tehničnega varovanja</w:t>
      </w:r>
      <w:r w:rsidRPr="005C2BB8">
        <w:rPr>
          <w:rFonts w:ascii="Tahoma" w:hAnsi="Tahoma" w:cs="Tahoma"/>
        </w:rPr>
        <w:t xml:space="preserve"> ter dobava potrebnih rezervnih delov za normalno obratovanje vseh naprav in opreme.</w:t>
      </w:r>
    </w:p>
    <w:p w14:paraId="683A95E4" w14:textId="77777777" w:rsidR="005744DD" w:rsidRPr="005C2BB8" w:rsidRDefault="005744DD" w:rsidP="005744DD">
      <w:pPr>
        <w:keepNext/>
        <w:keepLines/>
        <w:jc w:val="both"/>
        <w:rPr>
          <w:rFonts w:ascii="Tahoma" w:hAnsi="Tahoma" w:cs="Tahoma"/>
        </w:rPr>
      </w:pPr>
    </w:p>
    <w:p w14:paraId="2A953C86" w14:textId="77777777" w:rsidR="005744DD" w:rsidRPr="005C2BB8" w:rsidRDefault="005744DD" w:rsidP="005744DD">
      <w:pPr>
        <w:keepNext/>
        <w:keepLines/>
        <w:jc w:val="both"/>
        <w:rPr>
          <w:rFonts w:ascii="Tahoma" w:hAnsi="Tahoma" w:cs="Tahoma"/>
        </w:rPr>
      </w:pPr>
      <w:r w:rsidRPr="005C2BB8">
        <w:rPr>
          <w:rFonts w:ascii="Tahoma" w:hAnsi="Tahoma" w:cs="Tahoma"/>
        </w:rPr>
        <w:t>Izvajalec se zavezuje, da bo izvedel dobave in dela po tem okvirnem sporazumu</w:t>
      </w:r>
      <w:r w:rsidRPr="005C2BB8">
        <w:rPr>
          <w:rFonts w:ascii="Tahoma" w:eastAsia="Calibri" w:hAnsi="Tahoma" w:cs="Tahoma"/>
          <w:sz w:val="22"/>
          <w:szCs w:val="22"/>
          <w:lang w:eastAsia="en-US"/>
        </w:rPr>
        <w:t xml:space="preserve"> </w:t>
      </w:r>
      <w:r w:rsidRPr="005C2BB8">
        <w:rPr>
          <w:rFonts w:ascii="Tahoma" w:hAnsi="Tahoma" w:cs="Tahoma"/>
        </w:rPr>
        <w:t xml:space="preserve">v skladu z razpisno dokumentacijo naročnika št. VKS-227/22 (v nadaljevanju: razpisna dokumentacija) in </w:t>
      </w:r>
      <w:r w:rsidRPr="005C2BB8">
        <w:rPr>
          <w:rFonts w:ascii="Tahoma" w:hAnsi="Tahoma" w:cs="Tahoma"/>
          <w:bCs/>
        </w:rPr>
        <w:t xml:space="preserve">Tehnično specifikacijo št. </w:t>
      </w:r>
      <w:r w:rsidRPr="005C2BB8">
        <w:rPr>
          <w:rFonts w:ascii="Tahoma" w:hAnsi="Tahoma" w:cs="Tahoma"/>
        </w:rPr>
        <w:t xml:space="preserve">VKS-227/22 (v nadaljevanju: tehnična specifikacija), </w:t>
      </w:r>
      <w:r w:rsidRPr="005C2BB8">
        <w:rPr>
          <w:rFonts w:ascii="Tahoma" w:hAnsi="Tahoma" w:cs="Tahoma"/>
          <w:bCs/>
        </w:rPr>
        <w:t xml:space="preserve">na podlagi ponudbe izvajalca št. ______________ z dne __________, ki je priloga </w:t>
      </w:r>
      <w:r w:rsidRPr="005C2BB8">
        <w:rPr>
          <w:rFonts w:ascii="Tahoma" w:hAnsi="Tahoma" w:cs="Tahoma"/>
        </w:rPr>
        <w:t>tega okvirnega sporazuma (v nadaljevanju: ponudba), ponudbenega predračuna izvajalca št. __________________ z dne ________________ (v nadaljevanju: ponudbeni predračun) ter v skladu z vsebino zahtev javnega naročila št. VKS-227/22, in sicer vse po pravilih stroke, s skrbnostjo dobrega strokovnjaka ter v skladu s tem okvirnim sporazumom.</w:t>
      </w:r>
    </w:p>
    <w:p w14:paraId="3A3F9B59" w14:textId="77777777" w:rsidR="005744DD" w:rsidRPr="005C2BB8" w:rsidRDefault="005744DD" w:rsidP="005744DD">
      <w:pPr>
        <w:keepNext/>
        <w:keepLines/>
        <w:jc w:val="both"/>
        <w:rPr>
          <w:rFonts w:ascii="Tahoma" w:hAnsi="Tahoma" w:cs="Tahoma"/>
        </w:rPr>
      </w:pPr>
    </w:p>
    <w:p w14:paraId="353787CA" w14:textId="77777777" w:rsidR="005744DD" w:rsidRPr="005C2BB8" w:rsidRDefault="005744DD" w:rsidP="005744DD">
      <w:pPr>
        <w:keepNext/>
        <w:keepLines/>
        <w:jc w:val="both"/>
        <w:rPr>
          <w:rFonts w:ascii="Tahoma" w:hAnsi="Tahoma" w:cs="Tahoma"/>
        </w:rPr>
      </w:pPr>
      <w:r w:rsidRPr="005C2BB8">
        <w:rPr>
          <w:rFonts w:ascii="Tahoma" w:hAnsi="Tahoma" w:cs="Tahoma"/>
        </w:rPr>
        <w:t xml:space="preserve">Količine, navedene v posameznih postavkah ponudbenega predračuna, so v času veljavnosti okvirnega sporazuma okvirne in za naročnika niso zavezujoče. </w:t>
      </w:r>
    </w:p>
    <w:p w14:paraId="2E611DC9" w14:textId="77777777" w:rsidR="005744DD" w:rsidRPr="005C2BB8" w:rsidRDefault="005744DD" w:rsidP="005744DD">
      <w:pPr>
        <w:keepNext/>
        <w:keepLines/>
        <w:jc w:val="both"/>
        <w:rPr>
          <w:rFonts w:ascii="Tahoma" w:hAnsi="Tahoma" w:cs="Tahoma"/>
        </w:rPr>
      </w:pPr>
    </w:p>
    <w:p w14:paraId="5EC073D8" w14:textId="788AFCAD" w:rsidR="005744DD" w:rsidRPr="005C2BB8" w:rsidRDefault="005744DD" w:rsidP="005744DD">
      <w:pPr>
        <w:keepNext/>
        <w:keepLines/>
        <w:jc w:val="both"/>
        <w:rPr>
          <w:rFonts w:ascii="Tahoma" w:hAnsi="Tahoma" w:cs="Tahoma"/>
        </w:rPr>
      </w:pPr>
      <w:r w:rsidRPr="005C2BB8">
        <w:rPr>
          <w:rFonts w:ascii="Tahoma" w:hAnsi="Tahoma" w:cs="Tahoma"/>
        </w:rPr>
        <w:t xml:space="preserve">Naročnik in izvajalec se izrecno dogovorita, da bo naročnik v obdobju veljavnosti tega okvirnega sporazuma naročal le blago in/ali delo, ki </w:t>
      </w:r>
      <w:r w:rsidR="00005E02">
        <w:rPr>
          <w:rFonts w:ascii="Tahoma" w:hAnsi="Tahoma" w:cs="Tahoma"/>
        </w:rPr>
        <w:t>ga</w:t>
      </w:r>
      <w:r w:rsidRPr="005C2BB8">
        <w:rPr>
          <w:rFonts w:ascii="Tahoma" w:hAnsi="Tahoma" w:cs="Tahoma"/>
        </w:rPr>
        <w:t xml:space="preserve"> bo dejansko potreboval in za katere</w:t>
      </w:r>
      <w:r w:rsidR="00005E02">
        <w:rPr>
          <w:rFonts w:ascii="Tahoma" w:hAnsi="Tahoma" w:cs="Tahoma"/>
        </w:rPr>
        <w:t>ga</w:t>
      </w:r>
      <w:r w:rsidRPr="005C2BB8">
        <w:rPr>
          <w:rFonts w:ascii="Tahoma" w:hAnsi="Tahoma" w:cs="Tahoma"/>
        </w:rPr>
        <w:t xml:space="preserve"> bo imel zagotovljena finančna sredstva. </w:t>
      </w:r>
    </w:p>
    <w:p w14:paraId="18291EC8" w14:textId="77777777" w:rsidR="005744DD" w:rsidRPr="005C2BB8" w:rsidRDefault="005744DD" w:rsidP="005744DD">
      <w:pPr>
        <w:keepNext/>
        <w:keepLines/>
        <w:jc w:val="both"/>
        <w:rPr>
          <w:rFonts w:ascii="Tahoma" w:hAnsi="Tahoma" w:cs="Tahoma"/>
        </w:rPr>
      </w:pPr>
    </w:p>
    <w:p w14:paraId="7C8E950D" w14:textId="77777777" w:rsidR="005744DD" w:rsidRPr="005C2BB8" w:rsidRDefault="005744DD" w:rsidP="005744DD">
      <w:pPr>
        <w:keepNext/>
        <w:keepLines/>
        <w:jc w:val="both"/>
        <w:rPr>
          <w:rFonts w:ascii="Tahoma" w:hAnsi="Tahoma" w:cs="Tahoma"/>
        </w:rPr>
      </w:pPr>
    </w:p>
    <w:p w14:paraId="04F90EFC" w14:textId="77777777" w:rsidR="005744DD" w:rsidRPr="005C2BB8" w:rsidRDefault="005744DD" w:rsidP="005744DD">
      <w:pPr>
        <w:keepNext/>
        <w:keepLines/>
        <w:numPr>
          <w:ilvl w:val="0"/>
          <w:numId w:val="5"/>
        </w:numPr>
        <w:tabs>
          <w:tab w:val="clear" w:pos="1440"/>
          <w:tab w:val="left" w:pos="851"/>
          <w:tab w:val="left" w:pos="1702"/>
        </w:tabs>
        <w:ind w:hanging="1440"/>
        <w:jc w:val="both"/>
        <w:rPr>
          <w:rFonts w:ascii="Tahoma" w:hAnsi="Tahoma" w:cs="Tahoma"/>
          <w:b/>
        </w:rPr>
      </w:pPr>
      <w:r w:rsidRPr="005C2BB8">
        <w:rPr>
          <w:rFonts w:ascii="Tahoma" w:hAnsi="Tahoma" w:cs="Tahoma"/>
          <w:b/>
        </w:rPr>
        <w:t>OCENJENA VREDNOST OKVIRNEGA SPORAZUMA</w:t>
      </w:r>
    </w:p>
    <w:p w14:paraId="61C08561" w14:textId="77777777" w:rsidR="005744DD" w:rsidRPr="005C2BB8" w:rsidRDefault="005744DD" w:rsidP="005744DD">
      <w:pPr>
        <w:keepNext/>
        <w:keepLines/>
        <w:tabs>
          <w:tab w:val="left" w:pos="1080"/>
        </w:tabs>
        <w:ind w:left="360"/>
        <w:rPr>
          <w:rFonts w:ascii="Tahoma" w:hAnsi="Tahoma" w:cs="Tahoma"/>
          <w:b/>
        </w:rPr>
      </w:pPr>
    </w:p>
    <w:p w14:paraId="31C9BE0B" w14:textId="77777777" w:rsidR="005744DD" w:rsidRPr="005C2BB8" w:rsidRDefault="005744DD" w:rsidP="005744DD">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238C83BD" w14:textId="77777777" w:rsidR="005744DD" w:rsidRPr="005C2BB8" w:rsidRDefault="005744DD" w:rsidP="005744DD">
      <w:pPr>
        <w:keepNext/>
        <w:keepLines/>
        <w:jc w:val="both"/>
        <w:rPr>
          <w:rFonts w:ascii="Tahoma" w:hAnsi="Tahoma" w:cs="Tahoma"/>
        </w:rPr>
      </w:pPr>
    </w:p>
    <w:p w14:paraId="60A6B809" w14:textId="77777777" w:rsidR="005744DD" w:rsidRPr="005C2BB8" w:rsidRDefault="005744DD" w:rsidP="005744DD">
      <w:pPr>
        <w:pStyle w:val="Navadensplet"/>
        <w:keepNext/>
        <w:keepLines/>
        <w:spacing w:before="0" w:beforeAutospacing="0" w:after="0" w:afterAutospacing="0"/>
        <w:jc w:val="both"/>
        <w:rPr>
          <w:rFonts w:ascii="Tahoma" w:hAnsi="Tahoma" w:cs="Tahoma"/>
          <w:sz w:val="20"/>
          <w:szCs w:val="20"/>
        </w:rPr>
      </w:pPr>
      <w:r w:rsidRPr="005C2BB8">
        <w:rPr>
          <w:rFonts w:ascii="Tahoma" w:hAnsi="Tahoma" w:cs="Tahoma"/>
          <w:sz w:val="20"/>
          <w:szCs w:val="20"/>
        </w:rPr>
        <w:t xml:space="preserve">Ocenjena vrednost okvirnega sporazuma je ob objavi obvestila o javnem naročilu na Portalu javnih naročil in na dan sklenitve tega okvirnega sporazuma znašala: </w:t>
      </w:r>
    </w:p>
    <w:p w14:paraId="76EF0AF5" w14:textId="77777777" w:rsidR="005744DD" w:rsidRPr="005C2BB8" w:rsidRDefault="005744DD" w:rsidP="005744DD">
      <w:pPr>
        <w:pStyle w:val="Slog"/>
        <w:keepNext/>
        <w:keepLines/>
        <w:jc w:val="both"/>
        <w:rPr>
          <w:rFonts w:ascii="Tahoma" w:hAnsi="Tahoma" w:cs="Tahoma"/>
          <w:sz w:val="20"/>
          <w:lang w:val="sl-SI"/>
        </w:rPr>
      </w:pPr>
    </w:p>
    <w:tbl>
      <w:tblPr>
        <w:tblW w:w="0" w:type="auto"/>
        <w:jc w:val="center"/>
        <w:tblBorders>
          <w:bottom w:val="single" w:sz="4" w:space="0" w:color="auto"/>
        </w:tblBorders>
        <w:tblLook w:val="04A0" w:firstRow="1" w:lastRow="0" w:firstColumn="1" w:lastColumn="0" w:noHBand="0" w:noVBand="1"/>
      </w:tblPr>
      <w:tblGrid>
        <w:gridCol w:w="3976"/>
      </w:tblGrid>
      <w:tr w:rsidR="005744DD" w:rsidRPr="005C2BB8" w14:paraId="2C0F1E14" w14:textId="77777777" w:rsidTr="00D177C9">
        <w:trPr>
          <w:jc w:val="center"/>
        </w:trPr>
        <w:tc>
          <w:tcPr>
            <w:tcW w:w="0" w:type="auto"/>
            <w:shd w:val="clear" w:color="auto" w:fill="auto"/>
          </w:tcPr>
          <w:p w14:paraId="4B84431A" w14:textId="77777777" w:rsidR="005744DD" w:rsidRPr="005C2BB8" w:rsidRDefault="005744DD" w:rsidP="00D177C9">
            <w:pPr>
              <w:pStyle w:val="Navadensplet"/>
              <w:keepNext/>
              <w:keepLines/>
              <w:spacing w:before="0" w:beforeAutospacing="0" w:after="0" w:afterAutospacing="0"/>
              <w:jc w:val="both"/>
              <w:rPr>
                <w:rFonts w:ascii="Tahoma" w:hAnsi="Tahoma" w:cs="Tahoma"/>
                <w:sz w:val="20"/>
                <w:szCs w:val="20"/>
              </w:rPr>
            </w:pPr>
            <w:r w:rsidRPr="005C2BB8">
              <w:rPr>
                <w:rFonts w:ascii="Tahoma" w:hAnsi="Tahoma" w:cs="Tahoma"/>
                <w:sz w:val="20"/>
                <w:szCs w:val="20"/>
              </w:rPr>
              <w:t xml:space="preserve">                                        EUR brez DDV</w:t>
            </w:r>
          </w:p>
        </w:tc>
      </w:tr>
    </w:tbl>
    <w:p w14:paraId="5B01B2BD" w14:textId="77777777" w:rsidR="005744DD" w:rsidRPr="005C2BB8" w:rsidRDefault="005744DD" w:rsidP="005744DD">
      <w:pPr>
        <w:pStyle w:val="Navadensplet"/>
        <w:keepNext/>
        <w:keepLines/>
        <w:spacing w:before="0" w:beforeAutospacing="0" w:after="0" w:afterAutospacing="0"/>
        <w:jc w:val="center"/>
        <w:rPr>
          <w:rFonts w:ascii="Tahoma" w:hAnsi="Tahoma" w:cs="Tahoma"/>
          <w:sz w:val="20"/>
          <w:szCs w:val="20"/>
        </w:rPr>
      </w:pPr>
    </w:p>
    <w:p w14:paraId="6B32F5D1" w14:textId="77777777" w:rsidR="005744DD" w:rsidRPr="005C2BB8" w:rsidRDefault="005744DD" w:rsidP="005744DD">
      <w:pPr>
        <w:pStyle w:val="Navadensplet"/>
        <w:keepNext/>
        <w:keepLines/>
        <w:spacing w:before="0" w:beforeAutospacing="0" w:after="0" w:afterAutospacing="0"/>
        <w:rPr>
          <w:rFonts w:ascii="Tahoma" w:hAnsi="Tahoma" w:cs="Tahoma"/>
          <w:sz w:val="20"/>
          <w:szCs w:val="20"/>
        </w:rPr>
      </w:pPr>
    </w:p>
    <w:p w14:paraId="1D0D481E" w14:textId="77777777" w:rsidR="005744DD" w:rsidRPr="005C2BB8" w:rsidRDefault="005744DD" w:rsidP="005744DD">
      <w:pPr>
        <w:pStyle w:val="Navadensplet"/>
        <w:keepNext/>
        <w:keepLines/>
        <w:spacing w:before="0" w:beforeAutospacing="0" w:after="0" w:afterAutospacing="0"/>
        <w:jc w:val="center"/>
        <w:rPr>
          <w:rFonts w:ascii="Tahoma" w:hAnsi="Tahoma" w:cs="Tahoma"/>
          <w:sz w:val="20"/>
          <w:szCs w:val="20"/>
        </w:rPr>
      </w:pPr>
      <w:r w:rsidRPr="005C2BB8">
        <w:rPr>
          <w:rFonts w:ascii="Tahoma" w:hAnsi="Tahoma" w:cs="Tahoma"/>
          <w:sz w:val="20"/>
          <w:szCs w:val="20"/>
        </w:rPr>
        <w:t>oziroma</w:t>
      </w:r>
    </w:p>
    <w:p w14:paraId="21945DAC" w14:textId="77777777" w:rsidR="005744DD" w:rsidRPr="005C2BB8" w:rsidRDefault="005744DD" w:rsidP="005744DD">
      <w:pPr>
        <w:pStyle w:val="Navadensplet"/>
        <w:keepNext/>
        <w:keepLines/>
        <w:spacing w:before="0" w:beforeAutospacing="0" w:after="0" w:afterAutospacing="0"/>
        <w:jc w:val="center"/>
        <w:rPr>
          <w:rFonts w:ascii="Tahoma" w:hAnsi="Tahoma" w:cs="Tahoma"/>
          <w:sz w:val="20"/>
          <w:szCs w:val="20"/>
        </w:rPr>
      </w:pPr>
    </w:p>
    <w:p w14:paraId="53DA60DB" w14:textId="2DB624D6" w:rsidR="005744DD" w:rsidRPr="005C2BB8" w:rsidRDefault="005744DD" w:rsidP="005744DD">
      <w:pPr>
        <w:pStyle w:val="Navadensplet"/>
        <w:keepNext/>
        <w:keepLines/>
        <w:spacing w:before="0" w:beforeAutospacing="0" w:after="0" w:afterAutospacing="0"/>
        <w:jc w:val="center"/>
        <w:rPr>
          <w:rFonts w:ascii="Tahoma" w:hAnsi="Tahoma" w:cs="Tahoma"/>
          <w:sz w:val="20"/>
          <w:szCs w:val="20"/>
        </w:rPr>
      </w:pPr>
      <w:r w:rsidRPr="005C2BB8">
        <w:rPr>
          <w:rFonts w:ascii="Tahoma" w:hAnsi="Tahoma" w:cs="Tahoma"/>
          <w:sz w:val="20"/>
          <w:szCs w:val="20"/>
        </w:rPr>
        <w:t>____________________________EUR z DDV</w:t>
      </w:r>
      <w:r w:rsidR="00005E02">
        <w:rPr>
          <w:rFonts w:ascii="Tahoma" w:hAnsi="Tahoma" w:cs="Tahoma"/>
          <w:sz w:val="20"/>
          <w:szCs w:val="20"/>
        </w:rPr>
        <w:t>.</w:t>
      </w:r>
    </w:p>
    <w:p w14:paraId="7BC2956F" w14:textId="1EC1ECFB" w:rsidR="005744DD" w:rsidRDefault="005744DD" w:rsidP="005744DD">
      <w:pPr>
        <w:pStyle w:val="Slog"/>
        <w:keepNext/>
        <w:keepLines/>
        <w:rPr>
          <w:rFonts w:ascii="Tahoma" w:hAnsi="Tahoma" w:cs="Tahoma"/>
          <w:sz w:val="20"/>
          <w:lang w:val="sl-SI"/>
        </w:rPr>
      </w:pPr>
    </w:p>
    <w:p w14:paraId="10AD2C6F" w14:textId="77777777" w:rsidR="0018231D" w:rsidRPr="005C2BB8" w:rsidRDefault="0018231D" w:rsidP="005744DD">
      <w:pPr>
        <w:pStyle w:val="Slog"/>
        <w:keepNext/>
        <w:keepLines/>
        <w:rPr>
          <w:rFonts w:ascii="Tahoma" w:hAnsi="Tahoma" w:cs="Tahoma"/>
          <w:sz w:val="20"/>
          <w:lang w:val="sl-SI"/>
        </w:rPr>
      </w:pPr>
    </w:p>
    <w:p w14:paraId="72EBC865" w14:textId="77777777" w:rsidR="005744DD" w:rsidRPr="005C2BB8" w:rsidRDefault="005744DD" w:rsidP="005744DD">
      <w:pPr>
        <w:keepNext/>
        <w:keepLines/>
        <w:numPr>
          <w:ilvl w:val="1"/>
          <w:numId w:val="3"/>
        </w:numPr>
        <w:tabs>
          <w:tab w:val="clear" w:pos="1440"/>
        </w:tabs>
        <w:ind w:left="426" w:hanging="426"/>
        <w:jc w:val="center"/>
        <w:rPr>
          <w:rFonts w:ascii="Tahoma" w:hAnsi="Tahoma" w:cs="Tahoma"/>
        </w:rPr>
      </w:pPr>
      <w:r w:rsidRPr="005C2BB8">
        <w:rPr>
          <w:rFonts w:ascii="Tahoma" w:hAnsi="Tahoma" w:cs="Tahoma"/>
        </w:rPr>
        <w:lastRenderedPageBreak/>
        <w:t>člen</w:t>
      </w:r>
    </w:p>
    <w:p w14:paraId="5A73BB4F" w14:textId="77777777" w:rsidR="005744DD" w:rsidRPr="005C2BB8" w:rsidRDefault="005744DD" w:rsidP="005744DD">
      <w:pPr>
        <w:keepNext/>
        <w:keepLines/>
        <w:ind w:left="426"/>
        <w:jc w:val="center"/>
        <w:rPr>
          <w:rFonts w:ascii="Tahoma" w:hAnsi="Tahoma" w:cs="Tahoma"/>
        </w:rPr>
      </w:pPr>
    </w:p>
    <w:p w14:paraId="24E59FD7" w14:textId="77777777" w:rsidR="005744DD" w:rsidRPr="005C2BB8" w:rsidRDefault="005744DD" w:rsidP="005744DD">
      <w:pPr>
        <w:keepNext/>
        <w:keepLines/>
        <w:jc w:val="both"/>
        <w:rPr>
          <w:rFonts w:ascii="Tahoma" w:hAnsi="Tahoma" w:cs="Tahoma"/>
        </w:rPr>
      </w:pPr>
      <w:r w:rsidRPr="005C2BB8">
        <w:rPr>
          <w:rFonts w:ascii="Tahoma" w:hAnsi="Tahoma" w:cs="Tahoma"/>
        </w:rPr>
        <w:t>Cene na enoto mere, navedene v ponudbenem predračunu, so v času veljavnosti okvirnega sporazuma fiksne, oz. se lahko spreminjajo le pod pogoji in na način, naveden v 5. členu tega okvirnega sporazuma in v primeru znižanja cen.</w:t>
      </w:r>
    </w:p>
    <w:p w14:paraId="1831C24A" w14:textId="77777777" w:rsidR="005744DD" w:rsidRPr="005C2BB8" w:rsidRDefault="005744DD" w:rsidP="005744DD">
      <w:pPr>
        <w:keepNext/>
        <w:keepLines/>
        <w:jc w:val="both"/>
        <w:rPr>
          <w:rFonts w:ascii="Tahoma" w:hAnsi="Tahoma" w:cs="Tahoma"/>
        </w:rPr>
      </w:pPr>
    </w:p>
    <w:p w14:paraId="47F759CA" w14:textId="77777777" w:rsidR="005744DD" w:rsidRPr="005C2BB8" w:rsidRDefault="005744DD" w:rsidP="005744DD">
      <w:pPr>
        <w:keepNext/>
        <w:keepLines/>
        <w:jc w:val="both"/>
        <w:rPr>
          <w:rFonts w:ascii="Tahoma" w:hAnsi="Tahoma" w:cs="Tahoma"/>
        </w:rPr>
      </w:pPr>
      <w:r w:rsidRPr="005C2BB8">
        <w:rPr>
          <w:rFonts w:ascii="Tahoma" w:hAnsi="Tahoma" w:cs="Tahoma"/>
        </w:rPr>
        <w:t>V cenah na enoto mere so upoštevani vsi materialni in nematerialni stroški, potrebni za kvalitetno in pravočasno izvedbo predmeta okvirnega sporazuma, vključno s stroški dela, stroški transporta blaga, stroški pripravljalnih del, organizacije delovišča, vgradnje, stroški meritev, stroški za varnost pri delu, stroški zavarovanja materiala, opreme, pripomočkov in delovne sile, stroški odprave napak v času garancijske dobe, stroški izdelave ponudbene dokumentacije, popusti, dajatve ter carinske obveznosti kot tudi stroški za vsa ostala dela in naloge, ki so v okvirnem sporazumu opredeljena kot obveznosti izvajalca.</w:t>
      </w:r>
    </w:p>
    <w:p w14:paraId="427F0B77" w14:textId="77777777" w:rsidR="005744DD" w:rsidRPr="005C2BB8" w:rsidRDefault="005744DD" w:rsidP="005744DD">
      <w:pPr>
        <w:keepNext/>
        <w:keepLines/>
        <w:jc w:val="both"/>
        <w:rPr>
          <w:rFonts w:ascii="Tahoma" w:hAnsi="Tahoma" w:cs="Tahoma"/>
          <w:b/>
        </w:rPr>
      </w:pPr>
    </w:p>
    <w:p w14:paraId="1EE79D37" w14:textId="77777777" w:rsidR="005744DD" w:rsidRPr="005C2BB8" w:rsidRDefault="005744DD" w:rsidP="005744DD">
      <w:pPr>
        <w:keepNext/>
        <w:keepLines/>
        <w:jc w:val="both"/>
        <w:rPr>
          <w:rFonts w:ascii="Tahoma" w:hAnsi="Tahoma" w:cs="Tahoma"/>
        </w:rPr>
      </w:pPr>
      <w:r w:rsidRPr="005C2BB8">
        <w:rPr>
          <w:rFonts w:ascii="Tahoma" w:hAnsi="Tahoma" w:cs="Tahoma"/>
        </w:rPr>
        <w:t>V ceno (mesečni pavšal) preventivnega vzdrževanja so poleg del, opredeljenih v tehnični specifikaciji, vključeni tudi:</w:t>
      </w:r>
    </w:p>
    <w:p w14:paraId="3686F74F" w14:textId="718C53F8" w:rsidR="005744DD" w:rsidRPr="005C2BB8" w:rsidRDefault="005744DD" w:rsidP="00112DB5">
      <w:pPr>
        <w:keepNext/>
        <w:keepLines/>
        <w:numPr>
          <w:ilvl w:val="1"/>
          <w:numId w:val="27"/>
        </w:numPr>
        <w:jc w:val="both"/>
        <w:rPr>
          <w:rFonts w:ascii="Tahoma" w:hAnsi="Tahoma" w:cs="Tahoma"/>
        </w:rPr>
      </w:pPr>
      <w:r w:rsidRPr="005C2BB8">
        <w:rPr>
          <w:rFonts w:ascii="Tahoma" w:hAnsi="Tahoma" w:cs="Tahoma"/>
        </w:rPr>
        <w:t xml:space="preserve">stroški preventivnega vzdrževanja vključno s prevozi do lokacije </w:t>
      </w:r>
      <w:r w:rsidR="00112DB5" w:rsidRPr="00112DB5">
        <w:rPr>
          <w:rFonts w:ascii="Tahoma" w:hAnsi="Tahoma" w:cs="Tahoma"/>
        </w:rPr>
        <w:t>RCERO Ljubljana</w:t>
      </w:r>
      <w:r w:rsidR="00112DB5" w:rsidRPr="00112DB5" w:rsidDel="00112DB5">
        <w:rPr>
          <w:rFonts w:ascii="Tahoma" w:hAnsi="Tahoma" w:cs="Tahoma"/>
        </w:rPr>
        <w:t xml:space="preserve"> </w:t>
      </w:r>
      <w:r w:rsidRPr="005C2BB8">
        <w:rPr>
          <w:rFonts w:ascii="Tahoma" w:hAnsi="Tahoma" w:cs="Tahoma"/>
        </w:rPr>
        <w:t>in časom vožnje;</w:t>
      </w:r>
    </w:p>
    <w:p w14:paraId="72CA719B" w14:textId="77777777" w:rsidR="005744DD" w:rsidRPr="005C2BB8" w:rsidRDefault="005744DD" w:rsidP="005744DD">
      <w:pPr>
        <w:keepNext/>
        <w:keepLines/>
        <w:numPr>
          <w:ilvl w:val="1"/>
          <w:numId w:val="27"/>
        </w:numPr>
        <w:jc w:val="both"/>
        <w:rPr>
          <w:rFonts w:ascii="Tahoma" w:hAnsi="Tahoma" w:cs="Tahoma"/>
        </w:rPr>
      </w:pPr>
      <w:r w:rsidRPr="005C2BB8">
        <w:rPr>
          <w:rFonts w:ascii="Tahoma" w:hAnsi="Tahoma" w:cs="Tahoma"/>
        </w:rPr>
        <w:t>stroški zagotavljanja dežurne službe;</w:t>
      </w:r>
    </w:p>
    <w:p w14:paraId="5B753454" w14:textId="77777777" w:rsidR="005744DD" w:rsidRPr="005C2BB8" w:rsidRDefault="005744DD" w:rsidP="005744DD">
      <w:pPr>
        <w:keepNext/>
        <w:keepLines/>
        <w:numPr>
          <w:ilvl w:val="1"/>
          <w:numId w:val="27"/>
        </w:numPr>
        <w:jc w:val="both"/>
        <w:rPr>
          <w:rFonts w:ascii="Tahoma" w:hAnsi="Tahoma" w:cs="Tahoma"/>
          <w:lang w:val="de-DE"/>
        </w:rPr>
      </w:pPr>
      <w:r w:rsidRPr="005C2BB8">
        <w:rPr>
          <w:rFonts w:ascii="Tahoma" w:hAnsi="Tahoma" w:cs="Tahoma"/>
        </w:rPr>
        <w:t>stroški potrebne infrastrukture za izvajanje dela;</w:t>
      </w:r>
    </w:p>
    <w:p w14:paraId="3A655F72" w14:textId="77777777" w:rsidR="005744DD" w:rsidRPr="005C2BB8" w:rsidRDefault="005744DD" w:rsidP="005744DD">
      <w:pPr>
        <w:keepNext/>
        <w:keepLines/>
        <w:numPr>
          <w:ilvl w:val="1"/>
          <w:numId w:val="27"/>
        </w:numPr>
        <w:jc w:val="both"/>
        <w:rPr>
          <w:rFonts w:ascii="Tahoma" w:hAnsi="Tahoma" w:cs="Tahoma"/>
        </w:rPr>
      </w:pPr>
      <w:r w:rsidRPr="005C2BB8">
        <w:rPr>
          <w:rFonts w:ascii="Tahoma" w:hAnsi="Tahoma" w:cs="Tahoma"/>
        </w:rPr>
        <w:t>stroški nadgradnje sistemske in aplikativne programske opreme z izpopolnjenimi različicami (popravki);</w:t>
      </w:r>
    </w:p>
    <w:p w14:paraId="5E0B6597" w14:textId="77777777" w:rsidR="005744DD" w:rsidRPr="005C2BB8" w:rsidRDefault="005744DD" w:rsidP="005744DD">
      <w:pPr>
        <w:keepNext/>
        <w:keepLines/>
        <w:numPr>
          <w:ilvl w:val="1"/>
          <w:numId w:val="27"/>
        </w:numPr>
        <w:jc w:val="both"/>
        <w:rPr>
          <w:rFonts w:ascii="Tahoma" w:hAnsi="Tahoma" w:cs="Tahoma"/>
        </w:rPr>
      </w:pPr>
      <w:r w:rsidRPr="005C2BB8">
        <w:rPr>
          <w:rFonts w:ascii="Tahoma" w:hAnsi="Tahoma" w:cs="Tahoma"/>
        </w:rPr>
        <w:t>stroški nadgradnje z novostmi, ki izhajajo iz sprememb na področju zakonodaje;</w:t>
      </w:r>
    </w:p>
    <w:p w14:paraId="76452F23" w14:textId="77777777" w:rsidR="005744DD" w:rsidRPr="005C2BB8" w:rsidRDefault="005744DD" w:rsidP="005744DD">
      <w:pPr>
        <w:keepNext/>
        <w:keepLines/>
        <w:numPr>
          <w:ilvl w:val="1"/>
          <w:numId w:val="27"/>
        </w:numPr>
        <w:jc w:val="both"/>
        <w:rPr>
          <w:rFonts w:ascii="Tahoma" w:hAnsi="Tahoma" w:cs="Tahoma"/>
        </w:rPr>
      </w:pPr>
      <w:r w:rsidRPr="005C2BB8">
        <w:rPr>
          <w:rFonts w:ascii="Tahoma" w:hAnsi="Tahoma" w:cs="Tahoma"/>
        </w:rPr>
        <w:t>stroški pisnega obveščanja naročnika o spremembah in novostih v sistemu;</w:t>
      </w:r>
    </w:p>
    <w:p w14:paraId="572E5763" w14:textId="77777777" w:rsidR="005744DD" w:rsidRPr="005C2BB8" w:rsidRDefault="005744DD" w:rsidP="005744DD">
      <w:pPr>
        <w:keepNext/>
        <w:keepLines/>
        <w:numPr>
          <w:ilvl w:val="1"/>
          <w:numId w:val="27"/>
        </w:numPr>
        <w:jc w:val="both"/>
        <w:rPr>
          <w:rFonts w:ascii="Tahoma" w:hAnsi="Tahoma" w:cs="Tahoma"/>
        </w:rPr>
      </w:pPr>
      <w:r w:rsidRPr="005C2BB8">
        <w:rPr>
          <w:rFonts w:ascii="Tahoma" w:hAnsi="Tahoma" w:cs="Tahoma"/>
        </w:rPr>
        <w:t>stroški nadzora nad pravilnostjo delovanja sistemske in aplikativne programske opreme in odpravljanje napak;</w:t>
      </w:r>
    </w:p>
    <w:p w14:paraId="27DB4C9B" w14:textId="77777777" w:rsidR="005744DD" w:rsidRPr="005C2BB8" w:rsidRDefault="005744DD" w:rsidP="005744DD">
      <w:pPr>
        <w:keepNext/>
        <w:keepLines/>
        <w:numPr>
          <w:ilvl w:val="1"/>
          <w:numId w:val="27"/>
        </w:numPr>
        <w:jc w:val="both"/>
        <w:rPr>
          <w:rFonts w:ascii="Tahoma" w:hAnsi="Tahoma" w:cs="Tahoma"/>
        </w:rPr>
      </w:pPr>
      <w:r w:rsidRPr="005C2BB8">
        <w:rPr>
          <w:rFonts w:ascii="Tahoma" w:hAnsi="Tahoma" w:cs="Tahoma"/>
        </w:rPr>
        <w:t>stroški nadzora nad izdelavo varnostnih kopij;</w:t>
      </w:r>
    </w:p>
    <w:p w14:paraId="23168F68" w14:textId="77777777" w:rsidR="005744DD" w:rsidRPr="005C2BB8" w:rsidRDefault="005744DD" w:rsidP="005744DD">
      <w:pPr>
        <w:keepNext/>
        <w:keepLines/>
        <w:numPr>
          <w:ilvl w:val="1"/>
          <w:numId w:val="27"/>
        </w:numPr>
        <w:jc w:val="both"/>
        <w:rPr>
          <w:rFonts w:ascii="Tahoma" w:hAnsi="Tahoma" w:cs="Tahoma"/>
        </w:rPr>
      </w:pPr>
      <w:r w:rsidRPr="005C2BB8">
        <w:rPr>
          <w:rFonts w:ascii="Tahoma" w:hAnsi="Tahoma" w:cs="Tahoma"/>
        </w:rPr>
        <w:t>stroški nadzora nad varnostjo sistema;</w:t>
      </w:r>
    </w:p>
    <w:p w14:paraId="33884BFE" w14:textId="77777777" w:rsidR="005744DD" w:rsidRPr="005C2BB8" w:rsidRDefault="005744DD" w:rsidP="005744DD">
      <w:pPr>
        <w:keepNext/>
        <w:keepLines/>
        <w:numPr>
          <w:ilvl w:val="1"/>
          <w:numId w:val="27"/>
        </w:numPr>
        <w:jc w:val="both"/>
        <w:rPr>
          <w:rFonts w:ascii="Tahoma" w:hAnsi="Tahoma" w:cs="Tahoma"/>
        </w:rPr>
      </w:pPr>
      <w:r w:rsidRPr="005C2BB8">
        <w:rPr>
          <w:rFonts w:ascii="Tahoma" w:hAnsi="Tahoma" w:cs="Tahoma"/>
        </w:rPr>
        <w:t>stroški dokumentiranja dela, vključno z ažuriranjem uporabniških navodil;</w:t>
      </w:r>
    </w:p>
    <w:p w14:paraId="0ED8267E" w14:textId="77777777" w:rsidR="005744DD" w:rsidRPr="005C2BB8" w:rsidRDefault="005744DD" w:rsidP="005744DD">
      <w:pPr>
        <w:keepNext/>
        <w:keepLines/>
        <w:numPr>
          <w:ilvl w:val="1"/>
          <w:numId w:val="27"/>
        </w:numPr>
        <w:jc w:val="both"/>
        <w:rPr>
          <w:rFonts w:ascii="Tahoma" w:hAnsi="Tahoma" w:cs="Tahoma"/>
        </w:rPr>
      </w:pPr>
      <w:r w:rsidRPr="005C2BB8">
        <w:rPr>
          <w:rFonts w:ascii="Tahoma" w:hAnsi="Tahoma" w:cs="Tahoma"/>
        </w:rPr>
        <w:t>stroški dokumentiranja vseh programskih sprememb;</w:t>
      </w:r>
    </w:p>
    <w:p w14:paraId="154973BD" w14:textId="337483D1" w:rsidR="005744DD" w:rsidRPr="005C2BB8" w:rsidRDefault="005744DD" w:rsidP="005744DD">
      <w:pPr>
        <w:keepNext/>
        <w:keepLines/>
        <w:numPr>
          <w:ilvl w:val="1"/>
          <w:numId w:val="27"/>
        </w:numPr>
        <w:jc w:val="both"/>
        <w:rPr>
          <w:rFonts w:ascii="Tahoma" w:hAnsi="Tahoma" w:cs="Tahoma"/>
        </w:rPr>
      </w:pPr>
      <w:r w:rsidRPr="005C2BB8">
        <w:rPr>
          <w:rFonts w:ascii="Tahoma" w:hAnsi="Tahoma" w:cs="Tahoma"/>
        </w:rPr>
        <w:t>stroški prisotnosti izvajalca na lokaciji RCERO Ljubljana za vse sistemske nadgradnje.</w:t>
      </w:r>
    </w:p>
    <w:p w14:paraId="3DE9C378" w14:textId="77777777" w:rsidR="005744DD" w:rsidRPr="005C2BB8" w:rsidRDefault="005744DD" w:rsidP="005744DD">
      <w:pPr>
        <w:keepNext/>
        <w:keepLines/>
        <w:jc w:val="both"/>
        <w:rPr>
          <w:rFonts w:ascii="Tahoma" w:hAnsi="Tahoma" w:cs="Tahoma"/>
        </w:rPr>
      </w:pPr>
    </w:p>
    <w:p w14:paraId="4BFCBA12" w14:textId="77777777" w:rsidR="005744DD" w:rsidRPr="005C2BB8" w:rsidRDefault="005744DD" w:rsidP="005744DD">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397B1876" w14:textId="77777777" w:rsidR="005744DD" w:rsidRPr="005C2BB8" w:rsidRDefault="005744DD" w:rsidP="005744DD">
      <w:pPr>
        <w:keepNext/>
        <w:keepLines/>
        <w:tabs>
          <w:tab w:val="left" w:pos="1423"/>
        </w:tabs>
        <w:jc w:val="both"/>
        <w:rPr>
          <w:rFonts w:ascii="Tahoma" w:hAnsi="Tahoma" w:cs="Tahoma"/>
        </w:rPr>
      </w:pPr>
    </w:p>
    <w:p w14:paraId="42662B21" w14:textId="77777777" w:rsidR="005744DD" w:rsidRPr="005C2BB8" w:rsidRDefault="005744DD" w:rsidP="005744DD">
      <w:pPr>
        <w:keepNext/>
        <w:keepLines/>
        <w:tabs>
          <w:tab w:val="left" w:pos="1423"/>
        </w:tabs>
        <w:jc w:val="both"/>
        <w:rPr>
          <w:rFonts w:ascii="Tahoma" w:hAnsi="Tahoma" w:cs="Tahoma"/>
        </w:rPr>
      </w:pPr>
      <w:r w:rsidRPr="005C2BB8">
        <w:rPr>
          <w:rFonts w:ascii="Tahoma" w:hAnsi="Tahoma" w:cs="Tahoma"/>
        </w:rPr>
        <w:t>Povišanje cen iz ponudbenega predračuna izvajalca se lahko, v skladu s Pravilnikom o načinih valorizacije denarnih obveznosti, ki jih v večletnih pogodbah dogovarjajo pravne osebe javnega sektorja (Uradni list RS, št. 1/04), prvič izvede:</w:t>
      </w:r>
    </w:p>
    <w:p w14:paraId="649156AB" w14:textId="77777777" w:rsidR="005744DD" w:rsidRPr="005C2BB8" w:rsidRDefault="005744DD" w:rsidP="005744DD">
      <w:pPr>
        <w:keepNext/>
        <w:keepLines/>
        <w:numPr>
          <w:ilvl w:val="0"/>
          <w:numId w:val="29"/>
        </w:numPr>
        <w:tabs>
          <w:tab w:val="left" w:pos="1423"/>
        </w:tabs>
        <w:jc w:val="both"/>
        <w:rPr>
          <w:rFonts w:ascii="Tahoma" w:hAnsi="Tahoma" w:cs="Tahoma"/>
        </w:rPr>
      </w:pPr>
      <w:r w:rsidRPr="005C2BB8">
        <w:rPr>
          <w:rFonts w:ascii="Tahoma" w:hAnsi="Tahoma" w:cs="Tahoma"/>
        </w:rPr>
        <w:t xml:space="preserve">po preteku enega (1) leta od dneva sklenitve okvirnega sporazuma in </w:t>
      </w:r>
    </w:p>
    <w:p w14:paraId="36B6DB7A" w14:textId="77777777" w:rsidR="005744DD" w:rsidRPr="005C2BB8" w:rsidRDefault="005744DD" w:rsidP="005744DD">
      <w:pPr>
        <w:keepNext/>
        <w:keepLines/>
        <w:numPr>
          <w:ilvl w:val="0"/>
          <w:numId w:val="29"/>
        </w:numPr>
        <w:tabs>
          <w:tab w:val="left" w:pos="1423"/>
        </w:tabs>
        <w:jc w:val="both"/>
        <w:rPr>
          <w:rFonts w:ascii="Tahoma" w:hAnsi="Tahoma" w:cs="Tahoma"/>
        </w:rPr>
      </w:pPr>
      <w:r w:rsidRPr="005C2BB8">
        <w:rPr>
          <w:rFonts w:ascii="Tahoma" w:hAnsi="Tahoma" w:cs="Tahoma"/>
        </w:rPr>
        <w:t xml:space="preserve">ko kumulativno povečanje indeksa cen življenjskih potrebščin, po podatkih Statističnega urada RS, preseže štiri odstotke (4 %) vrednosti, šteto od preteka enega (1) leta od sklenitve okvirnega sporazuma. </w:t>
      </w:r>
    </w:p>
    <w:p w14:paraId="200EACBE" w14:textId="77777777" w:rsidR="005744DD" w:rsidRPr="005C2BB8" w:rsidRDefault="005744DD" w:rsidP="005744DD">
      <w:pPr>
        <w:keepNext/>
        <w:keepLines/>
        <w:tabs>
          <w:tab w:val="left" w:pos="1423"/>
        </w:tabs>
        <w:ind w:left="420"/>
        <w:jc w:val="both"/>
        <w:rPr>
          <w:rFonts w:ascii="Tahoma" w:hAnsi="Tahoma" w:cs="Tahoma"/>
        </w:rPr>
      </w:pPr>
    </w:p>
    <w:p w14:paraId="6E05AB32" w14:textId="77777777" w:rsidR="005744DD" w:rsidRPr="005C2BB8" w:rsidRDefault="005744DD" w:rsidP="005744DD">
      <w:pPr>
        <w:keepNext/>
        <w:keepLines/>
        <w:tabs>
          <w:tab w:val="left" w:pos="1423"/>
        </w:tabs>
        <w:jc w:val="both"/>
        <w:rPr>
          <w:rFonts w:ascii="Tahoma" w:hAnsi="Tahoma" w:cs="Tahoma"/>
        </w:rPr>
      </w:pPr>
      <w:r w:rsidRPr="005C2BB8">
        <w:rPr>
          <w:rFonts w:ascii="Tahoma" w:hAnsi="Tahoma" w:cs="Tahoma"/>
        </w:rPr>
        <w:t xml:space="preserve">Povišanje cen lahko znaša največ osemdeset odstotkov (80 %) povišanja indeksa cen življenjskih potrebščin. Nadaljnja povišanja cen se lahko izvedejo, ko kumulativno povečanje indeksa cen življenjskih potrebščin, po podatkih Statističnega urada RS, ponovno preseže štiri odstotke (4 %) vrednosti od zadnjega povišanja cen. </w:t>
      </w:r>
    </w:p>
    <w:p w14:paraId="6A858384" w14:textId="77777777" w:rsidR="005744DD" w:rsidRPr="005C2BB8" w:rsidRDefault="005744DD" w:rsidP="005744DD">
      <w:pPr>
        <w:keepNext/>
        <w:keepLines/>
        <w:tabs>
          <w:tab w:val="left" w:pos="1423"/>
        </w:tabs>
        <w:jc w:val="both"/>
        <w:rPr>
          <w:rFonts w:ascii="Tahoma" w:hAnsi="Tahoma" w:cs="Tahoma"/>
        </w:rPr>
      </w:pPr>
    </w:p>
    <w:p w14:paraId="7AD88230" w14:textId="485B637F" w:rsidR="005744DD" w:rsidRDefault="005744DD" w:rsidP="005272D1">
      <w:pPr>
        <w:keepNext/>
        <w:keepLines/>
        <w:tabs>
          <w:tab w:val="left" w:pos="1423"/>
        </w:tabs>
        <w:jc w:val="both"/>
        <w:rPr>
          <w:rFonts w:ascii="Tahoma" w:hAnsi="Tahoma" w:cs="Tahoma"/>
        </w:rPr>
      </w:pPr>
      <w:r w:rsidRPr="005C2BB8">
        <w:rPr>
          <w:rFonts w:ascii="Tahoma" w:hAnsi="Tahoma" w:cs="Tahoma"/>
        </w:rPr>
        <w:t>Izvajalec mora pred uveljavljanjem spremembe cen, predložiti naročniku zahtevek za spremembo cen z dokazili o upravičenosti predlagane spremembe. Naročnik se mora s spremembo cen strinjati, kar bo potrdil s sklenitvij</w:t>
      </w:r>
      <w:r w:rsidR="005272D1">
        <w:rPr>
          <w:rFonts w:ascii="Tahoma" w:hAnsi="Tahoma" w:cs="Tahoma"/>
        </w:rPr>
        <w:t>o aneksa k okvirnemu sporazumu.</w:t>
      </w:r>
    </w:p>
    <w:p w14:paraId="616B9173" w14:textId="77777777" w:rsidR="005744DD" w:rsidRPr="005C2BB8" w:rsidRDefault="005744DD" w:rsidP="005744DD">
      <w:pPr>
        <w:keepNext/>
        <w:keepLines/>
        <w:jc w:val="both"/>
        <w:rPr>
          <w:rFonts w:ascii="Tahoma" w:hAnsi="Tahoma" w:cs="Tahoma"/>
        </w:rPr>
      </w:pPr>
    </w:p>
    <w:p w14:paraId="54E97C43" w14:textId="77777777" w:rsidR="005744DD" w:rsidRPr="005C2BB8" w:rsidRDefault="005744DD" w:rsidP="005744DD">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1C50FC8B" w14:textId="77777777" w:rsidR="005744DD" w:rsidRPr="005C2BB8" w:rsidRDefault="005744DD" w:rsidP="005744DD">
      <w:pPr>
        <w:keepNext/>
        <w:keepLines/>
        <w:jc w:val="both"/>
        <w:rPr>
          <w:rFonts w:ascii="Tahoma" w:hAnsi="Tahoma" w:cs="Tahoma"/>
        </w:rPr>
      </w:pPr>
    </w:p>
    <w:p w14:paraId="69F5310B" w14:textId="77777777" w:rsidR="005744DD" w:rsidRPr="005C2BB8" w:rsidRDefault="005744DD" w:rsidP="005744DD">
      <w:pPr>
        <w:keepNext/>
        <w:keepLines/>
        <w:jc w:val="both"/>
        <w:rPr>
          <w:rFonts w:ascii="Tahoma" w:hAnsi="Tahoma" w:cs="Tahoma"/>
          <w:color w:val="000000"/>
        </w:rPr>
      </w:pPr>
      <w:r w:rsidRPr="005C2BB8">
        <w:rPr>
          <w:rFonts w:ascii="Tahoma" w:hAnsi="Tahoma" w:cs="Tahoma"/>
          <w:color w:val="000000"/>
        </w:rPr>
        <w:t xml:space="preserve">Izvajalec bo naročnika sproti obveščal o znižanjih cen. V primeru znižanja cen na tržišču za istovrstno blago oziroma dela lahko naročnik zahteva znižanje cen izvajalca. </w:t>
      </w:r>
    </w:p>
    <w:p w14:paraId="7E6756F2" w14:textId="388ED043" w:rsidR="005744DD" w:rsidRDefault="005744DD" w:rsidP="005744DD">
      <w:pPr>
        <w:keepNext/>
        <w:keepLines/>
        <w:jc w:val="both"/>
        <w:rPr>
          <w:rFonts w:ascii="Tahoma" w:hAnsi="Tahoma" w:cs="Tahoma"/>
          <w:color w:val="000000"/>
        </w:rPr>
      </w:pPr>
    </w:p>
    <w:p w14:paraId="59D874C7" w14:textId="21A2066F" w:rsidR="007F6546" w:rsidRDefault="007F6546" w:rsidP="005744DD">
      <w:pPr>
        <w:keepNext/>
        <w:keepLines/>
        <w:jc w:val="both"/>
        <w:rPr>
          <w:rFonts w:ascii="Tahoma" w:hAnsi="Tahoma" w:cs="Tahoma"/>
          <w:color w:val="000000"/>
        </w:rPr>
      </w:pPr>
    </w:p>
    <w:p w14:paraId="5FDDA597" w14:textId="77777777" w:rsidR="007F6546" w:rsidRDefault="007F6546" w:rsidP="005744DD">
      <w:pPr>
        <w:keepNext/>
        <w:keepLines/>
        <w:jc w:val="both"/>
        <w:rPr>
          <w:rFonts w:ascii="Tahoma" w:hAnsi="Tahoma" w:cs="Tahoma"/>
          <w:color w:val="000000"/>
        </w:rPr>
      </w:pPr>
    </w:p>
    <w:p w14:paraId="5D7F8DF4" w14:textId="77777777" w:rsidR="005744DD" w:rsidRPr="005C2BB8" w:rsidRDefault="005744DD" w:rsidP="007613C2">
      <w:pPr>
        <w:keepNext/>
        <w:keepLines/>
        <w:numPr>
          <w:ilvl w:val="0"/>
          <w:numId w:val="5"/>
        </w:numPr>
        <w:tabs>
          <w:tab w:val="clear" w:pos="1440"/>
          <w:tab w:val="left" w:pos="851"/>
          <w:tab w:val="left" w:pos="1702"/>
        </w:tabs>
        <w:ind w:hanging="1440"/>
        <w:jc w:val="both"/>
        <w:rPr>
          <w:rFonts w:ascii="Tahoma" w:hAnsi="Tahoma" w:cs="Tahoma"/>
          <w:b/>
        </w:rPr>
      </w:pPr>
      <w:r w:rsidRPr="005C2BB8">
        <w:rPr>
          <w:rFonts w:ascii="Tahoma" w:hAnsi="Tahoma" w:cs="Tahoma"/>
          <w:b/>
        </w:rPr>
        <w:lastRenderedPageBreak/>
        <w:t xml:space="preserve">DODATNA NAROČILA </w:t>
      </w:r>
    </w:p>
    <w:p w14:paraId="0175B637" w14:textId="77777777" w:rsidR="005744DD" w:rsidRPr="005C2BB8" w:rsidRDefault="005744DD" w:rsidP="005744DD">
      <w:pPr>
        <w:keepNext/>
        <w:keepLines/>
        <w:numPr>
          <w:ilvl w:val="1"/>
          <w:numId w:val="3"/>
        </w:numPr>
        <w:tabs>
          <w:tab w:val="clear" w:pos="1440"/>
          <w:tab w:val="num" w:pos="5322"/>
        </w:tabs>
        <w:ind w:left="426" w:hanging="426"/>
        <w:jc w:val="center"/>
        <w:rPr>
          <w:rFonts w:ascii="Tahoma" w:hAnsi="Tahoma" w:cs="Tahoma"/>
        </w:rPr>
      </w:pPr>
      <w:r w:rsidRPr="005C2BB8">
        <w:rPr>
          <w:rFonts w:ascii="Tahoma" w:hAnsi="Tahoma" w:cs="Tahoma"/>
        </w:rPr>
        <w:t>člen</w:t>
      </w:r>
    </w:p>
    <w:p w14:paraId="1BDC1707" w14:textId="77777777" w:rsidR="005744DD" w:rsidRPr="005C2BB8" w:rsidRDefault="005744DD" w:rsidP="005744DD">
      <w:pPr>
        <w:keepNext/>
        <w:keepLines/>
        <w:jc w:val="both"/>
        <w:rPr>
          <w:rFonts w:ascii="Tahoma" w:hAnsi="Tahoma" w:cs="Tahoma"/>
        </w:rPr>
      </w:pPr>
    </w:p>
    <w:p w14:paraId="656C201D" w14:textId="77777777" w:rsidR="005744DD" w:rsidRPr="005C2BB8" w:rsidRDefault="005744DD" w:rsidP="005744DD">
      <w:pPr>
        <w:keepNext/>
        <w:keepLines/>
        <w:jc w:val="both"/>
        <w:rPr>
          <w:rFonts w:ascii="Tahoma" w:hAnsi="Tahoma" w:cs="Tahoma"/>
          <w:color w:val="000000"/>
        </w:rPr>
      </w:pPr>
      <w:r w:rsidRPr="005C2BB8">
        <w:rPr>
          <w:rFonts w:ascii="Tahoma" w:hAnsi="Tahoma" w:cs="Tahoma"/>
          <w:color w:val="000000"/>
        </w:rPr>
        <w:t xml:space="preserve">V kolikor se bo v času veljavnosti okvirnega sporazuma pri naročniku pojavila potreba po blagu in/ali delih, ki po namenu sodi/jo med istovrstno blago in/ali dela oziroma je/so povezano/a s predmetom sklenjenega okvirnega sporazuma in to blago in/ali dela niso navedena v ponudbenem predračunu, mora izvajalec to blago dobaviti in/ali dela izvajati skladno z določili tega okvirnega sporazuma, tj. pod enakimi pogoji kot veljajo za blago in/ali dela, navedena v tem okvirnem sporazumu oz. v ponudbenem predračunu.  </w:t>
      </w:r>
    </w:p>
    <w:p w14:paraId="0018E333" w14:textId="77777777" w:rsidR="005744DD" w:rsidRPr="005C2BB8" w:rsidRDefault="005744DD" w:rsidP="005744DD">
      <w:pPr>
        <w:keepNext/>
        <w:keepLines/>
        <w:jc w:val="both"/>
        <w:rPr>
          <w:rFonts w:ascii="Tahoma" w:hAnsi="Tahoma" w:cs="Tahoma"/>
        </w:rPr>
      </w:pPr>
    </w:p>
    <w:p w14:paraId="55D0D17A" w14:textId="0915C2F0" w:rsidR="005744DD" w:rsidRPr="005C2BB8" w:rsidRDefault="005744DD" w:rsidP="005744DD">
      <w:pPr>
        <w:keepNext/>
        <w:keepLines/>
        <w:jc w:val="both"/>
        <w:rPr>
          <w:rFonts w:ascii="Tahoma" w:hAnsi="Tahoma" w:cs="Tahoma"/>
        </w:rPr>
      </w:pPr>
      <w:r w:rsidRPr="005C2BB8">
        <w:rPr>
          <w:rFonts w:ascii="Tahoma" w:hAnsi="Tahoma" w:cs="Tahoma"/>
        </w:rPr>
        <w:t xml:space="preserve">Stranki okvirnega sporazuma bosta v zgoraj navedenem primeru, na podlagi izvajalčeve ponudbe, sporazumno dogovorili ceno za tako blago in/ali dela in ga/jih dodali na seznam blaga in/ali del po ponudbenem predračunu, ki jih naročnik že naroča po tem okvirnem sporazumu. </w:t>
      </w:r>
    </w:p>
    <w:p w14:paraId="470106C5" w14:textId="77777777" w:rsidR="005744DD" w:rsidRPr="005C2BB8" w:rsidRDefault="005744DD" w:rsidP="005744DD">
      <w:pPr>
        <w:keepNext/>
        <w:keepLines/>
        <w:jc w:val="both"/>
        <w:rPr>
          <w:rFonts w:ascii="Tahoma" w:hAnsi="Tahoma" w:cs="Tahoma"/>
        </w:rPr>
      </w:pPr>
    </w:p>
    <w:p w14:paraId="0D6D85B1" w14:textId="77777777" w:rsidR="005744DD" w:rsidRPr="005C2BB8" w:rsidRDefault="005744DD" w:rsidP="005744DD">
      <w:pPr>
        <w:keepNext/>
        <w:keepLines/>
        <w:jc w:val="both"/>
        <w:rPr>
          <w:rFonts w:ascii="Tahoma" w:hAnsi="Tahoma" w:cs="Tahoma"/>
        </w:rPr>
      </w:pPr>
      <w:r w:rsidRPr="005C2BB8">
        <w:rPr>
          <w:rFonts w:ascii="Tahoma" w:hAnsi="Tahoma" w:cs="Tahoma"/>
        </w:rPr>
        <w:t>Naročnik bo blago kupoval oziroma naročal dela pri izvajalcu do izteka veljavnosti okvirnega sporazuma, po dogovorjeni ceni in pogojih iz tega okvirnega sporazuma.</w:t>
      </w:r>
    </w:p>
    <w:p w14:paraId="3DAE8DC6" w14:textId="77777777" w:rsidR="005744DD" w:rsidRPr="005C2BB8" w:rsidRDefault="005744DD" w:rsidP="005744DD">
      <w:pPr>
        <w:keepNext/>
        <w:keepLines/>
        <w:jc w:val="both"/>
        <w:rPr>
          <w:rFonts w:ascii="Tahoma" w:hAnsi="Tahoma" w:cs="Tahoma"/>
        </w:rPr>
      </w:pPr>
    </w:p>
    <w:p w14:paraId="6C81C0CA" w14:textId="77777777" w:rsidR="005744DD" w:rsidRPr="005C2BB8" w:rsidRDefault="005744DD" w:rsidP="005744DD">
      <w:pPr>
        <w:keepNext/>
        <w:keepLines/>
        <w:jc w:val="both"/>
        <w:rPr>
          <w:rFonts w:ascii="Tahoma" w:hAnsi="Tahoma" w:cs="Tahoma"/>
        </w:rPr>
      </w:pPr>
    </w:p>
    <w:p w14:paraId="48CDF9BF" w14:textId="77777777" w:rsidR="005744DD" w:rsidRPr="005C2BB8" w:rsidRDefault="005744DD" w:rsidP="005744DD">
      <w:pPr>
        <w:keepNext/>
        <w:keepLines/>
        <w:numPr>
          <w:ilvl w:val="0"/>
          <w:numId w:val="5"/>
        </w:numPr>
        <w:tabs>
          <w:tab w:val="clear" w:pos="1440"/>
          <w:tab w:val="left" w:pos="851"/>
          <w:tab w:val="left" w:pos="1702"/>
        </w:tabs>
        <w:ind w:hanging="1440"/>
        <w:jc w:val="both"/>
        <w:rPr>
          <w:rFonts w:ascii="Tahoma" w:hAnsi="Tahoma" w:cs="Tahoma"/>
          <w:b/>
        </w:rPr>
      </w:pPr>
      <w:r w:rsidRPr="005C2BB8">
        <w:rPr>
          <w:rFonts w:ascii="Tahoma" w:hAnsi="Tahoma" w:cs="Tahoma"/>
          <w:b/>
        </w:rPr>
        <w:t>NAČIN OBRAČUNAVANJA IN PLAČILO</w:t>
      </w:r>
    </w:p>
    <w:p w14:paraId="20F2F1AD" w14:textId="77777777" w:rsidR="005744DD" w:rsidRPr="005C2BB8" w:rsidRDefault="005744DD" w:rsidP="005744DD">
      <w:pPr>
        <w:keepNext/>
        <w:keepLines/>
        <w:tabs>
          <w:tab w:val="left" w:pos="851"/>
          <w:tab w:val="left" w:pos="1702"/>
        </w:tabs>
        <w:ind w:left="1440"/>
        <w:jc w:val="both"/>
        <w:rPr>
          <w:rFonts w:ascii="Tahoma" w:hAnsi="Tahoma" w:cs="Tahoma"/>
          <w:b/>
        </w:rPr>
      </w:pPr>
    </w:p>
    <w:p w14:paraId="232E32CC" w14:textId="77777777" w:rsidR="005744DD" w:rsidRPr="005C2BB8" w:rsidRDefault="005744DD" w:rsidP="005744DD">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3E5F7162" w14:textId="77777777" w:rsidR="005744DD" w:rsidRPr="005C2BB8" w:rsidRDefault="005744DD" w:rsidP="005744DD">
      <w:pPr>
        <w:keepNext/>
        <w:keepLines/>
        <w:jc w:val="both"/>
        <w:rPr>
          <w:rFonts w:ascii="Tahoma" w:hAnsi="Tahoma" w:cs="Tahoma"/>
        </w:rPr>
      </w:pPr>
    </w:p>
    <w:p w14:paraId="6E8D9C0F" w14:textId="77777777" w:rsidR="005744DD" w:rsidRPr="005C2BB8" w:rsidRDefault="005744DD" w:rsidP="005744DD">
      <w:pPr>
        <w:keepNext/>
        <w:keepLines/>
        <w:jc w:val="both"/>
        <w:rPr>
          <w:rFonts w:ascii="Tahoma" w:hAnsi="Tahoma"/>
        </w:rPr>
      </w:pPr>
      <w:r w:rsidRPr="005C2BB8">
        <w:rPr>
          <w:rFonts w:ascii="Tahoma" w:hAnsi="Tahoma"/>
        </w:rPr>
        <w:t>Obračun dobav blaga in opravljenih del se bo izvedel na osnovi dejansko opravljenih del in dobav blaga. Dobava blaga oziroma opravljena dela se bodo štela za pravilno izvršeno s podpisom primopredajnega zapisnika (delovnega naloga, dobavnice) s strani obeh strank okvirnega sporazuma oziroma njunih predstavnikov.</w:t>
      </w:r>
    </w:p>
    <w:p w14:paraId="5EFAD2E2" w14:textId="77777777" w:rsidR="005744DD" w:rsidRPr="005C2BB8" w:rsidRDefault="005744DD" w:rsidP="005744DD">
      <w:pPr>
        <w:keepNext/>
        <w:keepLines/>
        <w:jc w:val="both"/>
        <w:rPr>
          <w:rFonts w:ascii="Tahoma" w:hAnsi="Tahoma" w:cs="Tahoma"/>
        </w:rPr>
      </w:pPr>
    </w:p>
    <w:p w14:paraId="57791A84" w14:textId="3A5EA392" w:rsidR="005744DD" w:rsidRPr="005C2BB8" w:rsidRDefault="005744DD" w:rsidP="005744DD">
      <w:pPr>
        <w:pStyle w:val="BESEDILO"/>
        <w:keepNext/>
        <w:widowControl/>
        <w:rPr>
          <w:rFonts w:ascii="Tahoma" w:hAnsi="Tahoma" w:cs="Tahoma"/>
        </w:rPr>
      </w:pPr>
      <w:r w:rsidRPr="005C2BB8">
        <w:rPr>
          <w:rFonts w:ascii="Tahoma" w:hAnsi="Tahoma" w:cs="Tahoma"/>
        </w:rPr>
        <w:t>Obračun preventivnega vzdrževanja se bo izvajal mesečno (mesečni pavšal), obračun servisne intervencije po urnih postavkah serviserja in dejansko izvršenih del</w:t>
      </w:r>
      <w:r w:rsidR="00F11523">
        <w:rPr>
          <w:rFonts w:ascii="Tahoma" w:hAnsi="Tahoma" w:cs="Tahoma"/>
        </w:rPr>
        <w:t>ih</w:t>
      </w:r>
      <w:r w:rsidRPr="005C2BB8">
        <w:rPr>
          <w:rFonts w:ascii="Tahoma" w:hAnsi="Tahoma" w:cs="Tahoma"/>
        </w:rPr>
        <w:t xml:space="preserve">, blago pa po cenah na enoto mere, navedenih v ponudbenem predračunu za posamezno postavko. Izvajalec mora predložiti naročniku poročilo o izvedenih delih – delovni nalog, kjer je razviden opis izvedenih del (servisne intervencije, preventivno vzdrževanje) oziroma dobavnico za dobavljeno blago. Poročilo o izvedenih delih – delovni nalog oziroma dobavnica je podlaga za obračun izvedenih del oziroma dobavljenega blaga. </w:t>
      </w:r>
    </w:p>
    <w:p w14:paraId="5BFB21CD" w14:textId="77777777" w:rsidR="005744DD" w:rsidRPr="005C2BB8" w:rsidRDefault="005744DD" w:rsidP="005744DD">
      <w:pPr>
        <w:pStyle w:val="BESEDILO"/>
        <w:keepNext/>
        <w:widowControl/>
        <w:rPr>
          <w:rFonts w:ascii="Tahoma" w:hAnsi="Tahoma" w:cs="Tahoma"/>
        </w:rPr>
      </w:pPr>
    </w:p>
    <w:p w14:paraId="4C4CAC3C" w14:textId="77777777" w:rsidR="005744DD" w:rsidRPr="005C2BB8" w:rsidRDefault="005744DD" w:rsidP="005744DD">
      <w:pPr>
        <w:pStyle w:val="BESEDILO"/>
        <w:keepNext/>
        <w:widowControl/>
        <w:rPr>
          <w:rFonts w:ascii="Tahoma" w:hAnsi="Tahoma" w:cs="Tahoma"/>
        </w:rPr>
      </w:pPr>
      <w:r w:rsidRPr="005C2BB8">
        <w:rPr>
          <w:rFonts w:ascii="Tahoma" w:hAnsi="Tahoma" w:cs="Tahoma"/>
        </w:rPr>
        <w:t xml:space="preserve">Izvajalec izstavi naročniku račun za izvedene dobave oziroma opravljene servisne intervencije po okvirnem sporazumu v osmih (8) koledarskih dneh od dneva prevzema blaga oziroma servisne intervencije (ob prevzemu se izdela in pisno potrdi prevzem blaga ali servis s primopredajnim zapisnikom (delovnim nalogom, dobavnico), ki ga podpišeta obe stranki okvirnega sporazuma oziroma njuna predstavnika) v vložišče naročnika, in sicer na naslov </w:t>
      </w:r>
      <w:r w:rsidRPr="005C2BB8">
        <w:rPr>
          <w:rFonts w:ascii="Tahoma" w:hAnsi="Tahoma" w:cs="Tahoma"/>
          <w:bCs/>
        </w:rPr>
        <w:t xml:space="preserve">JAVNO PODJETJE VODOVOD KANALIZACIJA SNAGA </w:t>
      </w:r>
      <w:proofErr w:type="spellStart"/>
      <w:r w:rsidRPr="005C2BB8">
        <w:rPr>
          <w:rFonts w:ascii="Tahoma" w:hAnsi="Tahoma" w:cs="Tahoma"/>
          <w:bCs/>
        </w:rPr>
        <w:t>d.o.o</w:t>
      </w:r>
      <w:proofErr w:type="spellEnd"/>
      <w:r w:rsidRPr="005C2BB8">
        <w:rPr>
          <w:rFonts w:ascii="Tahoma" w:hAnsi="Tahoma" w:cs="Tahoma"/>
          <w:bCs/>
        </w:rPr>
        <w:t xml:space="preserve">., </w:t>
      </w:r>
      <w:r w:rsidRPr="005C2BB8">
        <w:rPr>
          <w:rFonts w:ascii="Tahoma" w:hAnsi="Tahoma" w:cs="Tahoma"/>
        </w:rPr>
        <w:t xml:space="preserve">Vodovodna cesta 90, 1000 Ljubljana. </w:t>
      </w:r>
    </w:p>
    <w:p w14:paraId="34784FD1" w14:textId="77777777" w:rsidR="005744DD" w:rsidRPr="005C2BB8" w:rsidRDefault="005744DD" w:rsidP="005744DD">
      <w:pPr>
        <w:pStyle w:val="BESEDILO"/>
        <w:keepNext/>
        <w:widowControl/>
        <w:rPr>
          <w:rFonts w:ascii="Tahoma" w:hAnsi="Tahoma" w:cs="Tahoma"/>
          <w:i/>
          <w:u w:val="single"/>
        </w:rPr>
      </w:pPr>
    </w:p>
    <w:p w14:paraId="069ACC7C" w14:textId="2958D711" w:rsidR="005744DD" w:rsidRPr="005C2BB8" w:rsidRDefault="005744DD" w:rsidP="005744DD">
      <w:pPr>
        <w:pStyle w:val="BESEDILO"/>
        <w:keepNext/>
        <w:widowControl/>
        <w:rPr>
          <w:rFonts w:ascii="Tahoma" w:hAnsi="Tahoma" w:cs="Tahoma"/>
        </w:rPr>
      </w:pPr>
      <w:r w:rsidRPr="005C2BB8">
        <w:rPr>
          <w:rFonts w:ascii="Tahoma" w:hAnsi="Tahoma" w:cs="Tahoma"/>
        </w:rPr>
        <w:t xml:space="preserve">Izvajalec izstavi naročniku </w:t>
      </w:r>
      <w:r w:rsidR="00F11523">
        <w:rPr>
          <w:rFonts w:ascii="Tahoma" w:hAnsi="Tahoma" w:cs="Tahoma"/>
        </w:rPr>
        <w:t xml:space="preserve">mesečni </w:t>
      </w:r>
      <w:r w:rsidRPr="005C2BB8">
        <w:rPr>
          <w:rFonts w:ascii="Tahoma" w:hAnsi="Tahoma" w:cs="Tahoma"/>
        </w:rPr>
        <w:t xml:space="preserve">račun za preventivno vzdrževanje do petega (5.) dne v tekočem mesecu za pretekli mesec v vložišče naročnika, in sicer na naslov </w:t>
      </w:r>
      <w:r w:rsidRPr="005C2BB8">
        <w:rPr>
          <w:rFonts w:ascii="Tahoma" w:hAnsi="Tahoma" w:cs="Tahoma"/>
          <w:bCs/>
        </w:rPr>
        <w:t xml:space="preserve">JAVNO PODJETJE VODOVOD KANALIZACIJA SNAGA </w:t>
      </w:r>
      <w:proofErr w:type="spellStart"/>
      <w:r w:rsidRPr="005C2BB8">
        <w:rPr>
          <w:rFonts w:ascii="Tahoma" w:hAnsi="Tahoma" w:cs="Tahoma"/>
          <w:bCs/>
        </w:rPr>
        <w:t>d.o.o</w:t>
      </w:r>
      <w:proofErr w:type="spellEnd"/>
      <w:r w:rsidRPr="005C2BB8">
        <w:rPr>
          <w:rFonts w:ascii="Tahoma" w:hAnsi="Tahoma" w:cs="Tahoma"/>
          <w:bCs/>
        </w:rPr>
        <w:t xml:space="preserve">., </w:t>
      </w:r>
      <w:r w:rsidRPr="005C2BB8">
        <w:rPr>
          <w:rFonts w:ascii="Tahoma" w:hAnsi="Tahoma" w:cs="Tahoma"/>
        </w:rPr>
        <w:t>Vodovodna cesta 90, 1000 Ljubljana.</w:t>
      </w:r>
    </w:p>
    <w:p w14:paraId="7BA3766D" w14:textId="77777777" w:rsidR="005744DD" w:rsidRPr="005C2BB8" w:rsidRDefault="005744DD" w:rsidP="005744DD">
      <w:pPr>
        <w:pStyle w:val="BESEDILO"/>
        <w:keepNext/>
        <w:widowControl/>
        <w:rPr>
          <w:rFonts w:ascii="Tahoma" w:hAnsi="Tahoma" w:cs="Tahoma"/>
        </w:rPr>
      </w:pPr>
    </w:p>
    <w:p w14:paraId="49033B71" w14:textId="77777777" w:rsidR="005744DD" w:rsidRPr="005C2BB8" w:rsidRDefault="005744DD" w:rsidP="005744DD">
      <w:pPr>
        <w:keepNext/>
        <w:keepLines/>
        <w:jc w:val="both"/>
        <w:rPr>
          <w:rFonts w:ascii="Tahoma" w:hAnsi="Tahoma" w:cs="Tahoma"/>
          <w:i/>
        </w:rPr>
      </w:pPr>
      <w:r w:rsidRPr="005C2BB8">
        <w:rPr>
          <w:rFonts w:ascii="Tahoma" w:hAnsi="Tahoma" w:cs="Tahoma"/>
          <w:i/>
          <w:u w:val="single"/>
        </w:rPr>
        <w:t xml:space="preserve">A. V primeru, da ima </w:t>
      </w:r>
      <w:r w:rsidRPr="005C2BB8">
        <w:rPr>
          <w:rFonts w:ascii="Tahoma" w:hAnsi="Tahoma" w:cs="Tahoma"/>
          <w:i/>
          <w:color w:val="000000"/>
          <w:u w:val="single"/>
        </w:rPr>
        <w:t xml:space="preserve">izvajalec </w:t>
      </w:r>
      <w:r w:rsidRPr="005C2BB8">
        <w:rPr>
          <w:rFonts w:ascii="Tahoma" w:hAnsi="Tahoma" w:cs="Tahoma"/>
          <w:i/>
          <w:u w:val="single"/>
        </w:rPr>
        <w:t xml:space="preserve">sedež v Republiki Sloveniji: </w:t>
      </w:r>
      <w:r w:rsidRPr="005C2BB8">
        <w:rPr>
          <w:rFonts w:ascii="Tahoma" w:hAnsi="Tahoma" w:cs="Tahoma"/>
          <w:i/>
        </w:rPr>
        <w:t>Naročnik bo račune, izstavljene v skladu s prejšnjim odstavkom tega člena okvirnega sporazuma, plačal na transakcijski račun izvajalca oz. podizvajalca, ki je uradno evidentiran pri AJPES in bo naveden na računu, v roku 30 (tridesetih) koledarskih dni od dneva izstavitve pravilnega računa za opravljene dobave oziroma dela v vložišče naročnika.</w:t>
      </w:r>
    </w:p>
    <w:p w14:paraId="1C0C4408" w14:textId="77777777" w:rsidR="005744DD" w:rsidRPr="005C2BB8" w:rsidRDefault="005744DD" w:rsidP="005744DD">
      <w:pPr>
        <w:keepNext/>
        <w:keepLines/>
        <w:jc w:val="both"/>
        <w:rPr>
          <w:rFonts w:ascii="Tahoma" w:hAnsi="Tahoma" w:cs="Tahoma"/>
          <w:i/>
        </w:rPr>
      </w:pPr>
    </w:p>
    <w:p w14:paraId="1D9AA28D" w14:textId="77777777" w:rsidR="005744DD" w:rsidRPr="005C2BB8" w:rsidRDefault="005744DD" w:rsidP="005744DD">
      <w:pPr>
        <w:keepNext/>
        <w:keepLines/>
        <w:tabs>
          <w:tab w:val="left" w:pos="1418"/>
          <w:tab w:val="left" w:pos="1702"/>
        </w:tabs>
        <w:jc w:val="both"/>
        <w:rPr>
          <w:rFonts w:ascii="Tahoma" w:hAnsi="Tahoma" w:cs="Tahoma"/>
          <w:i/>
        </w:rPr>
      </w:pPr>
      <w:r w:rsidRPr="005C2BB8">
        <w:rPr>
          <w:rFonts w:ascii="Tahoma" w:hAnsi="Tahoma" w:cs="Tahoma"/>
          <w:i/>
          <w:u w:val="single"/>
        </w:rPr>
        <w:t xml:space="preserve">B. V primeru, da </w:t>
      </w:r>
      <w:r w:rsidRPr="005C2BB8">
        <w:rPr>
          <w:rFonts w:ascii="Tahoma" w:hAnsi="Tahoma" w:cs="Tahoma"/>
          <w:i/>
          <w:color w:val="000000"/>
          <w:u w:val="single"/>
        </w:rPr>
        <w:t xml:space="preserve">izvajalec </w:t>
      </w:r>
      <w:r w:rsidRPr="005C2BB8">
        <w:rPr>
          <w:rFonts w:ascii="Tahoma" w:hAnsi="Tahoma" w:cs="Tahoma"/>
          <w:i/>
          <w:u w:val="single"/>
        </w:rPr>
        <w:t xml:space="preserve">nima sedeža v Republiki Sloveniji: </w:t>
      </w:r>
      <w:r w:rsidRPr="005C2BB8">
        <w:rPr>
          <w:rFonts w:ascii="Tahoma" w:hAnsi="Tahoma" w:cs="Tahoma"/>
          <w:i/>
        </w:rPr>
        <w:t xml:space="preserve">Naročnik bo račune, izstavljene v skladu s prejšnjim odstavkom tega člena okvirnega sporazuma, plačal na poslovni račun izvajalca oz. podizvajalca v roku 30 (tridesetih) koledarskih dni od dneva izstavitve pravilnega računa za opravljene dobave oziroma dela v vložišče naročnika. Poslovni račun mora biti naveden tudi na posameznem računu. </w:t>
      </w:r>
    </w:p>
    <w:p w14:paraId="505AC52D" w14:textId="77777777" w:rsidR="005744DD" w:rsidRPr="005C2BB8" w:rsidRDefault="005744DD" w:rsidP="005744DD">
      <w:pPr>
        <w:keepNext/>
        <w:keepLines/>
        <w:jc w:val="both"/>
        <w:rPr>
          <w:rFonts w:ascii="Tahoma" w:hAnsi="Tahoma" w:cs="Tahoma"/>
        </w:rPr>
      </w:pPr>
    </w:p>
    <w:p w14:paraId="454B33E7" w14:textId="2156BDF5" w:rsidR="005744DD" w:rsidRPr="005C2BB8" w:rsidRDefault="005744DD" w:rsidP="005744DD">
      <w:pPr>
        <w:keepNext/>
        <w:keepLines/>
        <w:jc w:val="both"/>
        <w:rPr>
          <w:rFonts w:ascii="Tahoma" w:hAnsi="Tahoma" w:cs="Tahoma"/>
        </w:rPr>
      </w:pPr>
      <w:r w:rsidRPr="005C2BB8">
        <w:rPr>
          <w:rFonts w:ascii="Tahoma" w:hAnsi="Tahoma" w:cs="Tahoma"/>
        </w:rPr>
        <w:lastRenderedPageBreak/>
        <w:t>V primeru, da izstavljeni račun ni pravilen, ga je naročnik dolžan v roku</w:t>
      </w:r>
      <w:r w:rsidRPr="005C2BB8">
        <w:t xml:space="preserve"> </w:t>
      </w:r>
      <w:r w:rsidRPr="005C2BB8">
        <w:rPr>
          <w:rFonts w:ascii="Tahoma" w:hAnsi="Tahoma" w:cs="Tahoma"/>
        </w:rPr>
        <w:t xml:space="preserve">petih (5) delovnih dni zavrniti z obrazložitvijo, izvajalec pa je dolžan izstaviti nov, popravljen račun v roku treh (3) koledarskih dni od </w:t>
      </w:r>
      <w:r w:rsidR="006E3691">
        <w:rPr>
          <w:rFonts w:ascii="Tahoma" w:hAnsi="Tahoma" w:cs="Tahoma"/>
        </w:rPr>
        <w:t xml:space="preserve">prejema </w:t>
      </w:r>
      <w:r w:rsidRPr="005C2BB8">
        <w:rPr>
          <w:rFonts w:ascii="Tahoma" w:hAnsi="Tahoma" w:cs="Tahoma"/>
        </w:rPr>
        <w:t>zavrnitve, v katerem bo izkazana pravilna vrednost izvedenih dobav in/ali del.</w:t>
      </w:r>
    </w:p>
    <w:p w14:paraId="7112F59D" w14:textId="77777777" w:rsidR="005744DD" w:rsidRPr="005C2BB8" w:rsidRDefault="005744DD" w:rsidP="005744DD">
      <w:pPr>
        <w:keepNext/>
        <w:keepLines/>
        <w:jc w:val="both"/>
        <w:rPr>
          <w:rFonts w:ascii="Tahoma" w:hAnsi="Tahoma" w:cs="Tahoma"/>
        </w:rPr>
      </w:pPr>
    </w:p>
    <w:p w14:paraId="7F6579EC" w14:textId="77777777" w:rsidR="005744DD" w:rsidRPr="005C2BB8" w:rsidRDefault="005744DD" w:rsidP="005744DD">
      <w:pPr>
        <w:keepNext/>
        <w:keepLines/>
        <w:jc w:val="both"/>
        <w:rPr>
          <w:rFonts w:ascii="Tahoma" w:hAnsi="Tahoma" w:cs="Tahoma"/>
        </w:rPr>
      </w:pPr>
      <w:r w:rsidRPr="005C2BB8">
        <w:rPr>
          <w:rFonts w:ascii="Tahoma" w:hAnsi="Tahoma" w:cs="Tahoma"/>
        </w:rPr>
        <w:t>V primeru naročnikove zamude pri plačilu ima izvajalec pravico zaračunati zakonite zamudne obresti.</w:t>
      </w:r>
    </w:p>
    <w:p w14:paraId="73035688" w14:textId="77777777" w:rsidR="005744DD" w:rsidRPr="005C2BB8" w:rsidRDefault="005744DD" w:rsidP="005744DD">
      <w:pPr>
        <w:keepNext/>
        <w:keepLines/>
        <w:jc w:val="both"/>
        <w:rPr>
          <w:rFonts w:ascii="Tahoma" w:hAnsi="Tahoma"/>
        </w:rPr>
      </w:pPr>
    </w:p>
    <w:p w14:paraId="621B8CBA" w14:textId="77777777" w:rsidR="005744DD" w:rsidRPr="005C2BB8" w:rsidRDefault="005744DD" w:rsidP="005744DD">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55F29602" w14:textId="77777777" w:rsidR="005744DD" w:rsidRPr="005C2BB8" w:rsidRDefault="005744DD" w:rsidP="005744DD">
      <w:pPr>
        <w:keepNext/>
        <w:keepLines/>
        <w:tabs>
          <w:tab w:val="left" w:pos="567"/>
          <w:tab w:val="left" w:pos="1418"/>
          <w:tab w:val="left" w:pos="1702"/>
        </w:tabs>
        <w:jc w:val="both"/>
        <w:rPr>
          <w:rFonts w:ascii="Tahoma" w:hAnsi="Tahoma" w:cs="Tahoma"/>
        </w:rPr>
      </w:pPr>
    </w:p>
    <w:p w14:paraId="5671ADC8" w14:textId="5C7B8D19" w:rsidR="005744DD" w:rsidRPr="005C2BB8" w:rsidRDefault="005744DD" w:rsidP="005744DD">
      <w:pPr>
        <w:keepNext/>
        <w:keepLines/>
        <w:tabs>
          <w:tab w:val="left" w:pos="567"/>
          <w:tab w:val="left" w:pos="1418"/>
          <w:tab w:val="left" w:pos="1702"/>
        </w:tabs>
        <w:jc w:val="both"/>
        <w:rPr>
          <w:rFonts w:ascii="Tahoma" w:hAnsi="Tahoma" w:cs="Tahoma"/>
          <w:color w:val="000000"/>
        </w:rPr>
      </w:pPr>
      <w:r w:rsidRPr="005C2BB8">
        <w:rPr>
          <w:rFonts w:ascii="Tahoma" w:hAnsi="Tahoma" w:cs="Tahoma"/>
        </w:rPr>
        <w:t xml:space="preserve">Stranki okvirnega sporazuma </w:t>
      </w:r>
      <w:r w:rsidRPr="005C2BB8">
        <w:rPr>
          <w:rFonts w:ascii="Tahoma" w:hAnsi="Tahoma" w:cs="Tahoma"/>
          <w:color w:val="000000"/>
        </w:rPr>
        <w:t xml:space="preserve">se zavezujeta, da velja prepoved odstopa oziroma cesije denarnih terjatev, ki izvirajo iz predmetnega </w:t>
      </w:r>
      <w:r w:rsidRPr="005C2BB8">
        <w:rPr>
          <w:rFonts w:ascii="Tahoma" w:hAnsi="Tahoma" w:cs="Tahoma"/>
        </w:rPr>
        <w:t>okvirnega sporazuma</w:t>
      </w:r>
      <w:r w:rsidRPr="005C2BB8">
        <w:rPr>
          <w:rFonts w:ascii="Tahoma" w:hAnsi="Tahoma" w:cs="Tahoma"/>
          <w:color w:val="000000"/>
        </w:rPr>
        <w:t>, drugim pravnim ali fizičnim osebam, razen bankam. V primeru odstopa denarne terjatve drugim pravnim ali fizičnim osebam, razen bankam, odstop nima pravnega učinka.</w:t>
      </w:r>
    </w:p>
    <w:p w14:paraId="6224B070" w14:textId="77777777" w:rsidR="005744DD" w:rsidRPr="005C2BB8" w:rsidRDefault="005744DD" w:rsidP="005744DD">
      <w:pPr>
        <w:keepNext/>
        <w:keepLines/>
        <w:tabs>
          <w:tab w:val="left" w:pos="567"/>
          <w:tab w:val="left" w:pos="1702"/>
        </w:tabs>
        <w:jc w:val="both"/>
        <w:rPr>
          <w:rFonts w:ascii="Tahoma" w:hAnsi="Tahoma" w:cs="Tahoma"/>
        </w:rPr>
      </w:pPr>
    </w:p>
    <w:p w14:paraId="3491B046" w14:textId="77777777" w:rsidR="005744DD" w:rsidRPr="005C2BB8" w:rsidRDefault="005744DD" w:rsidP="005744DD">
      <w:pPr>
        <w:keepNext/>
        <w:keepLines/>
        <w:tabs>
          <w:tab w:val="left" w:pos="567"/>
          <w:tab w:val="left" w:pos="1702"/>
        </w:tabs>
        <w:jc w:val="both"/>
        <w:rPr>
          <w:rFonts w:ascii="Tahoma" w:hAnsi="Tahoma" w:cs="Tahoma"/>
        </w:rPr>
      </w:pPr>
    </w:p>
    <w:p w14:paraId="5424435F" w14:textId="77777777" w:rsidR="005744DD" w:rsidRPr="005C2BB8" w:rsidRDefault="005744DD" w:rsidP="005744DD">
      <w:pPr>
        <w:keepNext/>
        <w:keepLines/>
        <w:numPr>
          <w:ilvl w:val="0"/>
          <w:numId w:val="5"/>
        </w:numPr>
        <w:tabs>
          <w:tab w:val="clear" w:pos="1440"/>
          <w:tab w:val="left" w:pos="851"/>
          <w:tab w:val="left" w:pos="1702"/>
        </w:tabs>
        <w:ind w:hanging="1440"/>
        <w:jc w:val="both"/>
        <w:rPr>
          <w:rFonts w:ascii="Tahoma" w:hAnsi="Tahoma" w:cs="Tahoma"/>
          <w:b/>
        </w:rPr>
      </w:pPr>
      <w:r w:rsidRPr="005C2BB8">
        <w:rPr>
          <w:rFonts w:ascii="Tahoma" w:hAnsi="Tahoma" w:cs="Tahoma"/>
          <w:b/>
        </w:rPr>
        <w:t>PODIZVAJALCI</w:t>
      </w:r>
    </w:p>
    <w:p w14:paraId="0E397A77" w14:textId="77777777" w:rsidR="005744DD" w:rsidRPr="005C2BB8" w:rsidRDefault="005744DD" w:rsidP="005744DD">
      <w:pPr>
        <w:keepNext/>
        <w:keepLines/>
        <w:tabs>
          <w:tab w:val="left" w:pos="851"/>
          <w:tab w:val="left" w:pos="1702"/>
        </w:tabs>
        <w:ind w:left="1440"/>
        <w:jc w:val="both"/>
        <w:rPr>
          <w:rFonts w:ascii="Tahoma" w:hAnsi="Tahoma" w:cs="Tahoma"/>
          <w:b/>
        </w:rPr>
      </w:pPr>
    </w:p>
    <w:p w14:paraId="4E1BF0BC" w14:textId="77777777" w:rsidR="005744DD" w:rsidRPr="005C2BB8" w:rsidRDefault="005744DD" w:rsidP="005744DD">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20EF3D68" w14:textId="77777777" w:rsidR="005744DD" w:rsidRPr="005C2BB8" w:rsidRDefault="005744DD" w:rsidP="005744DD">
      <w:pPr>
        <w:keepNext/>
        <w:keepLines/>
        <w:jc w:val="both"/>
        <w:rPr>
          <w:rFonts w:ascii="Tahoma" w:hAnsi="Tahoma" w:cs="Tahoma"/>
        </w:rPr>
      </w:pPr>
    </w:p>
    <w:p w14:paraId="151381D8" w14:textId="77777777" w:rsidR="005744DD" w:rsidRPr="005C2BB8" w:rsidRDefault="005744DD" w:rsidP="005744DD">
      <w:pPr>
        <w:keepNext/>
        <w:keepLines/>
        <w:jc w:val="both"/>
        <w:rPr>
          <w:rFonts w:ascii="Tahoma" w:hAnsi="Tahoma" w:cs="Tahoma"/>
        </w:rPr>
      </w:pPr>
      <w:r w:rsidRPr="005C2BB8">
        <w:rPr>
          <w:rFonts w:ascii="Tahoma" w:hAnsi="Tahoma" w:cs="Tahoma"/>
        </w:rPr>
        <w:t>Izvajalec v okviru tega okvirnega sporazuma nastopa skupaj z naslednjim/i podizvajalcem/ci:</w:t>
      </w:r>
    </w:p>
    <w:p w14:paraId="286904C0" w14:textId="77777777" w:rsidR="005744DD" w:rsidRPr="005C2BB8" w:rsidRDefault="005744DD" w:rsidP="005744DD">
      <w:pPr>
        <w:keepNext/>
        <w:keepLines/>
        <w:jc w:val="both"/>
        <w:rPr>
          <w:rFonts w:ascii="Tahoma" w:hAnsi="Tahoma" w:cs="Tahoma"/>
        </w:rPr>
      </w:pP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659"/>
      </w:tblGrid>
      <w:tr w:rsidR="005744DD" w:rsidRPr="005C2BB8" w14:paraId="241C2155" w14:textId="77777777" w:rsidTr="00D177C9">
        <w:trPr>
          <w:trHeight w:val="269"/>
          <w:jc w:val="center"/>
        </w:trPr>
        <w:tc>
          <w:tcPr>
            <w:tcW w:w="4519" w:type="dxa"/>
            <w:tcBorders>
              <w:top w:val="single" w:sz="4" w:space="0" w:color="auto"/>
              <w:left w:val="single" w:sz="4" w:space="0" w:color="auto"/>
              <w:bottom w:val="single" w:sz="4" w:space="0" w:color="auto"/>
              <w:right w:val="single" w:sz="4" w:space="0" w:color="auto"/>
            </w:tcBorders>
            <w:vAlign w:val="center"/>
          </w:tcPr>
          <w:p w14:paraId="5FE805F3" w14:textId="77777777" w:rsidR="005744DD" w:rsidRPr="005C2BB8" w:rsidRDefault="005744DD" w:rsidP="00D177C9">
            <w:pPr>
              <w:keepNext/>
              <w:keepLines/>
              <w:jc w:val="both"/>
              <w:rPr>
                <w:rFonts w:ascii="Tahoma" w:hAnsi="Tahoma" w:cs="Tahoma"/>
                <w:szCs w:val="18"/>
              </w:rPr>
            </w:pPr>
            <w:r w:rsidRPr="005C2BB8">
              <w:rPr>
                <w:rFonts w:ascii="Tahoma" w:hAnsi="Tahoma" w:cs="Tahoma"/>
                <w:szCs w:val="18"/>
              </w:rPr>
              <w:t>Naziv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63393110" w14:textId="77777777" w:rsidR="005744DD" w:rsidRPr="005C2BB8" w:rsidRDefault="005744DD" w:rsidP="00D177C9">
            <w:pPr>
              <w:keepNext/>
              <w:keepLines/>
              <w:rPr>
                <w:rFonts w:ascii="Tahoma" w:hAnsi="Tahoma" w:cs="Tahoma"/>
                <w:szCs w:val="18"/>
              </w:rPr>
            </w:pPr>
          </w:p>
        </w:tc>
      </w:tr>
      <w:tr w:rsidR="005744DD" w:rsidRPr="005C2BB8" w14:paraId="44876AD3" w14:textId="77777777" w:rsidTr="00D177C9">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663790A5" w14:textId="77777777" w:rsidR="005744DD" w:rsidRPr="005C2BB8" w:rsidRDefault="005744DD" w:rsidP="00D177C9">
            <w:pPr>
              <w:keepNext/>
              <w:keepLines/>
              <w:jc w:val="both"/>
              <w:rPr>
                <w:rFonts w:ascii="Tahoma" w:hAnsi="Tahoma" w:cs="Tahoma"/>
                <w:szCs w:val="18"/>
              </w:rPr>
            </w:pPr>
            <w:r w:rsidRPr="005C2BB8">
              <w:rPr>
                <w:rFonts w:ascii="Tahoma" w:hAnsi="Tahoma" w:cs="Tahoma"/>
                <w:szCs w:val="18"/>
              </w:rPr>
              <w:t>Polni naslov</w:t>
            </w:r>
          </w:p>
        </w:tc>
        <w:tc>
          <w:tcPr>
            <w:tcW w:w="4659" w:type="dxa"/>
            <w:tcBorders>
              <w:top w:val="single" w:sz="4" w:space="0" w:color="auto"/>
              <w:left w:val="single" w:sz="4" w:space="0" w:color="auto"/>
              <w:bottom w:val="single" w:sz="4" w:space="0" w:color="auto"/>
              <w:right w:val="single" w:sz="4" w:space="0" w:color="auto"/>
            </w:tcBorders>
            <w:vAlign w:val="center"/>
          </w:tcPr>
          <w:p w14:paraId="7CB4F0D1" w14:textId="77777777" w:rsidR="005744DD" w:rsidRPr="005C2BB8" w:rsidRDefault="005744DD" w:rsidP="00D177C9">
            <w:pPr>
              <w:keepNext/>
              <w:keepLines/>
              <w:rPr>
                <w:rFonts w:ascii="Tahoma" w:hAnsi="Tahoma" w:cs="Tahoma"/>
                <w:szCs w:val="18"/>
              </w:rPr>
            </w:pPr>
          </w:p>
        </w:tc>
      </w:tr>
      <w:tr w:rsidR="005744DD" w:rsidRPr="005C2BB8" w14:paraId="55FA1F2F" w14:textId="77777777" w:rsidTr="00D177C9">
        <w:trPr>
          <w:trHeight w:val="285"/>
          <w:jc w:val="center"/>
        </w:trPr>
        <w:tc>
          <w:tcPr>
            <w:tcW w:w="4519" w:type="dxa"/>
            <w:tcBorders>
              <w:top w:val="single" w:sz="4" w:space="0" w:color="auto"/>
              <w:left w:val="single" w:sz="4" w:space="0" w:color="auto"/>
              <w:bottom w:val="single" w:sz="4" w:space="0" w:color="auto"/>
              <w:right w:val="single" w:sz="4" w:space="0" w:color="auto"/>
            </w:tcBorders>
            <w:vAlign w:val="center"/>
          </w:tcPr>
          <w:p w14:paraId="1A1A05E2" w14:textId="77777777" w:rsidR="005744DD" w:rsidRPr="005C2BB8" w:rsidRDefault="005744DD" w:rsidP="00D177C9">
            <w:pPr>
              <w:keepNext/>
              <w:keepLines/>
              <w:jc w:val="both"/>
              <w:rPr>
                <w:rFonts w:ascii="Tahoma" w:hAnsi="Tahoma" w:cs="Tahoma"/>
                <w:szCs w:val="18"/>
              </w:rPr>
            </w:pPr>
            <w:r w:rsidRPr="005C2BB8">
              <w:rPr>
                <w:rFonts w:ascii="Tahoma" w:hAnsi="Tahoma" w:cs="Tahoma"/>
                <w:szCs w:val="18"/>
              </w:rPr>
              <w:t>Matična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736071C9" w14:textId="77777777" w:rsidR="005744DD" w:rsidRPr="005C2BB8" w:rsidRDefault="005744DD" w:rsidP="00D177C9">
            <w:pPr>
              <w:keepNext/>
              <w:keepLines/>
              <w:rPr>
                <w:rFonts w:ascii="Tahoma" w:hAnsi="Tahoma" w:cs="Tahoma"/>
                <w:szCs w:val="18"/>
              </w:rPr>
            </w:pPr>
          </w:p>
        </w:tc>
      </w:tr>
      <w:tr w:rsidR="005744DD" w:rsidRPr="005C2BB8" w14:paraId="45FF8753" w14:textId="77777777" w:rsidTr="00D177C9">
        <w:trPr>
          <w:trHeight w:val="261"/>
          <w:jc w:val="center"/>
        </w:trPr>
        <w:tc>
          <w:tcPr>
            <w:tcW w:w="4519" w:type="dxa"/>
            <w:tcBorders>
              <w:top w:val="single" w:sz="4" w:space="0" w:color="auto"/>
              <w:left w:val="single" w:sz="4" w:space="0" w:color="auto"/>
              <w:bottom w:val="single" w:sz="4" w:space="0" w:color="auto"/>
              <w:right w:val="single" w:sz="4" w:space="0" w:color="auto"/>
            </w:tcBorders>
            <w:vAlign w:val="center"/>
          </w:tcPr>
          <w:p w14:paraId="778B2EF4" w14:textId="77777777" w:rsidR="005744DD" w:rsidRPr="005C2BB8" w:rsidRDefault="005744DD" w:rsidP="00D177C9">
            <w:pPr>
              <w:keepNext/>
              <w:keepLines/>
              <w:jc w:val="both"/>
              <w:rPr>
                <w:rFonts w:ascii="Tahoma" w:hAnsi="Tahoma" w:cs="Tahoma"/>
                <w:szCs w:val="18"/>
              </w:rPr>
            </w:pPr>
            <w:r w:rsidRPr="005C2BB8">
              <w:rPr>
                <w:rFonts w:ascii="Tahoma" w:hAnsi="Tahoma" w:cs="Tahoma"/>
                <w:szCs w:val="18"/>
              </w:rPr>
              <w:t>Davčna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31954186" w14:textId="77777777" w:rsidR="005744DD" w:rsidRPr="005C2BB8" w:rsidRDefault="005744DD" w:rsidP="00D177C9">
            <w:pPr>
              <w:keepNext/>
              <w:keepLines/>
              <w:rPr>
                <w:rFonts w:ascii="Tahoma" w:hAnsi="Tahoma" w:cs="Tahoma"/>
                <w:szCs w:val="18"/>
              </w:rPr>
            </w:pPr>
          </w:p>
        </w:tc>
      </w:tr>
      <w:tr w:rsidR="005744DD" w:rsidRPr="005C2BB8" w14:paraId="5B1851EB" w14:textId="77777777" w:rsidTr="00D177C9">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76F7463A" w14:textId="77777777" w:rsidR="005744DD" w:rsidRPr="005C2BB8" w:rsidRDefault="005744DD" w:rsidP="00D177C9">
            <w:pPr>
              <w:keepNext/>
              <w:keepLines/>
              <w:jc w:val="both"/>
              <w:rPr>
                <w:rFonts w:ascii="Tahoma" w:hAnsi="Tahoma" w:cs="Tahoma"/>
                <w:szCs w:val="18"/>
              </w:rPr>
            </w:pPr>
            <w:r w:rsidRPr="005C2BB8">
              <w:rPr>
                <w:rFonts w:ascii="Tahoma" w:hAnsi="Tahoma" w:cs="Tahoma"/>
                <w:szCs w:val="18"/>
              </w:rPr>
              <w:t>Transakcijski račun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074E1F6D" w14:textId="77777777" w:rsidR="005744DD" w:rsidRPr="005C2BB8" w:rsidRDefault="005744DD" w:rsidP="00D177C9">
            <w:pPr>
              <w:keepNext/>
              <w:keepLines/>
              <w:rPr>
                <w:rFonts w:ascii="Tahoma" w:hAnsi="Tahoma" w:cs="Tahoma"/>
                <w:szCs w:val="18"/>
              </w:rPr>
            </w:pPr>
          </w:p>
        </w:tc>
      </w:tr>
      <w:tr w:rsidR="005744DD" w:rsidRPr="005C2BB8" w14:paraId="31FEFFCA" w14:textId="77777777" w:rsidTr="00D177C9">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4F0B7C7C" w14:textId="77777777" w:rsidR="005744DD" w:rsidRPr="005C2BB8" w:rsidRDefault="005744DD" w:rsidP="00D177C9">
            <w:pPr>
              <w:keepNext/>
              <w:keepLines/>
              <w:rPr>
                <w:rFonts w:ascii="Tahoma" w:hAnsi="Tahoma" w:cs="Tahoma"/>
                <w:szCs w:val="18"/>
              </w:rPr>
            </w:pPr>
            <w:r w:rsidRPr="005C2BB8">
              <w:rPr>
                <w:rFonts w:ascii="Tahoma" w:hAnsi="Tahoma" w:cs="Tahoma"/>
                <w:szCs w:val="18"/>
              </w:rPr>
              <w:t xml:space="preserve">Podizvajalec zahteva neposredno plačilo </w:t>
            </w:r>
          </w:p>
        </w:tc>
        <w:tc>
          <w:tcPr>
            <w:tcW w:w="4659" w:type="dxa"/>
            <w:tcBorders>
              <w:top w:val="single" w:sz="4" w:space="0" w:color="auto"/>
              <w:left w:val="single" w:sz="4" w:space="0" w:color="auto"/>
              <w:bottom w:val="single" w:sz="4" w:space="0" w:color="auto"/>
              <w:right w:val="single" w:sz="4" w:space="0" w:color="auto"/>
            </w:tcBorders>
            <w:vAlign w:val="center"/>
          </w:tcPr>
          <w:p w14:paraId="06B39244" w14:textId="77777777" w:rsidR="005744DD" w:rsidRPr="005C2BB8" w:rsidRDefault="005744DD" w:rsidP="00D177C9">
            <w:pPr>
              <w:keepNext/>
              <w:keepLines/>
              <w:jc w:val="center"/>
              <w:rPr>
                <w:rFonts w:ascii="Tahoma" w:hAnsi="Tahoma" w:cs="Tahoma"/>
                <w:szCs w:val="18"/>
              </w:rPr>
            </w:pPr>
            <w:r w:rsidRPr="005C2BB8">
              <w:rPr>
                <w:rFonts w:ascii="Tahoma" w:hAnsi="Tahoma" w:cs="Tahoma"/>
                <w:szCs w:val="18"/>
              </w:rPr>
              <w:t>DA / NE</w:t>
            </w:r>
          </w:p>
        </w:tc>
      </w:tr>
      <w:tr w:rsidR="005744DD" w:rsidRPr="005C2BB8" w14:paraId="79337225" w14:textId="77777777" w:rsidTr="00D177C9">
        <w:trPr>
          <w:trHeight w:val="301"/>
          <w:jc w:val="center"/>
        </w:trPr>
        <w:tc>
          <w:tcPr>
            <w:tcW w:w="4519" w:type="dxa"/>
            <w:vMerge w:val="restart"/>
            <w:tcBorders>
              <w:top w:val="single" w:sz="4" w:space="0" w:color="auto"/>
              <w:left w:val="single" w:sz="4" w:space="0" w:color="auto"/>
              <w:right w:val="single" w:sz="4" w:space="0" w:color="auto"/>
            </w:tcBorders>
            <w:vAlign w:val="center"/>
          </w:tcPr>
          <w:p w14:paraId="1EA7ADFE" w14:textId="77777777" w:rsidR="005744DD" w:rsidRPr="005C2BB8" w:rsidRDefault="005744DD" w:rsidP="00D177C9">
            <w:pPr>
              <w:keepNext/>
              <w:keepLines/>
              <w:jc w:val="both"/>
              <w:rPr>
                <w:rFonts w:ascii="Tahoma" w:hAnsi="Tahoma" w:cs="Tahoma"/>
                <w:szCs w:val="18"/>
              </w:rPr>
            </w:pPr>
            <w:r w:rsidRPr="005C2BB8">
              <w:rPr>
                <w:rFonts w:ascii="Tahoma" w:hAnsi="Tahoma" w:cs="Tahoma"/>
                <w:szCs w:val="18"/>
              </w:rPr>
              <w:t xml:space="preserve">Del javnega naročila, ki se oddaja v </w:t>
            </w:r>
            <w:proofErr w:type="spellStart"/>
            <w:r w:rsidRPr="005C2BB8">
              <w:rPr>
                <w:rFonts w:ascii="Tahoma" w:hAnsi="Tahoma" w:cs="Tahoma"/>
                <w:szCs w:val="18"/>
              </w:rPr>
              <w:t>podizvajanje</w:t>
            </w:r>
            <w:proofErr w:type="spellEnd"/>
            <w:r w:rsidRPr="005C2BB8">
              <w:rPr>
                <w:rFonts w:ascii="Tahoma" w:hAnsi="Tahoma" w:cs="Tahoma"/>
                <w:szCs w:val="18"/>
              </w:rPr>
              <w:t xml:space="preserve"> (vrsta/opis del)</w:t>
            </w:r>
          </w:p>
        </w:tc>
        <w:tc>
          <w:tcPr>
            <w:tcW w:w="4659" w:type="dxa"/>
            <w:tcBorders>
              <w:top w:val="single" w:sz="4" w:space="0" w:color="auto"/>
              <w:left w:val="single" w:sz="4" w:space="0" w:color="auto"/>
              <w:bottom w:val="single" w:sz="4" w:space="0" w:color="auto"/>
              <w:right w:val="single" w:sz="4" w:space="0" w:color="auto"/>
            </w:tcBorders>
            <w:vAlign w:val="center"/>
          </w:tcPr>
          <w:p w14:paraId="21CAB94D" w14:textId="77777777" w:rsidR="005744DD" w:rsidRPr="005C2BB8" w:rsidRDefault="005744DD" w:rsidP="00D177C9">
            <w:pPr>
              <w:keepNext/>
              <w:keepLines/>
              <w:rPr>
                <w:szCs w:val="18"/>
              </w:rPr>
            </w:pPr>
          </w:p>
        </w:tc>
      </w:tr>
      <w:tr w:rsidR="005744DD" w:rsidRPr="005C2BB8" w14:paraId="1135CEC8" w14:textId="77777777" w:rsidTr="00D177C9">
        <w:trPr>
          <w:trHeight w:val="305"/>
          <w:jc w:val="center"/>
        </w:trPr>
        <w:tc>
          <w:tcPr>
            <w:tcW w:w="4519" w:type="dxa"/>
            <w:vMerge/>
            <w:tcBorders>
              <w:left w:val="single" w:sz="4" w:space="0" w:color="auto"/>
              <w:bottom w:val="single" w:sz="4" w:space="0" w:color="auto"/>
              <w:right w:val="single" w:sz="4" w:space="0" w:color="auto"/>
            </w:tcBorders>
            <w:vAlign w:val="center"/>
          </w:tcPr>
          <w:p w14:paraId="45AEF7F7" w14:textId="77777777" w:rsidR="005744DD" w:rsidRPr="005C2BB8" w:rsidRDefault="005744DD" w:rsidP="00D177C9">
            <w:pPr>
              <w:keepNext/>
              <w:keepLines/>
              <w:jc w:val="both"/>
              <w:rPr>
                <w:rFonts w:ascii="Tahoma" w:hAnsi="Tahoma" w:cs="Tahoma"/>
                <w:szCs w:val="18"/>
              </w:rPr>
            </w:pPr>
          </w:p>
        </w:tc>
        <w:tc>
          <w:tcPr>
            <w:tcW w:w="4659" w:type="dxa"/>
            <w:tcBorders>
              <w:top w:val="single" w:sz="4" w:space="0" w:color="auto"/>
              <w:left w:val="single" w:sz="4" w:space="0" w:color="auto"/>
              <w:bottom w:val="single" w:sz="4" w:space="0" w:color="auto"/>
              <w:right w:val="single" w:sz="4" w:space="0" w:color="auto"/>
            </w:tcBorders>
            <w:vAlign w:val="center"/>
          </w:tcPr>
          <w:p w14:paraId="646BA8C1" w14:textId="77777777" w:rsidR="005744DD" w:rsidRPr="005C2BB8" w:rsidRDefault="005744DD" w:rsidP="00D177C9">
            <w:pPr>
              <w:keepNext/>
              <w:keepLines/>
              <w:rPr>
                <w:szCs w:val="18"/>
              </w:rPr>
            </w:pPr>
          </w:p>
        </w:tc>
      </w:tr>
      <w:tr w:rsidR="005744DD" w:rsidRPr="005C2BB8" w14:paraId="0984539A" w14:textId="77777777" w:rsidTr="00D177C9">
        <w:trPr>
          <w:trHeight w:val="235"/>
          <w:jc w:val="center"/>
        </w:trPr>
        <w:tc>
          <w:tcPr>
            <w:tcW w:w="4519" w:type="dxa"/>
            <w:tcBorders>
              <w:top w:val="single" w:sz="4" w:space="0" w:color="auto"/>
              <w:left w:val="single" w:sz="4" w:space="0" w:color="auto"/>
              <w:bottom w:val="single" w:sz="4" w:space="0" w:color="auto"/>
              <w:right w:val="single" w:sz="4" w:space="0" w:color="auto"/>
            </w:tcBorders>
            <w:vAlign w:val="center"/>
          </w:tcPr>
          <w:p w14:paraId="584A79E4" w14:textId="77777777" w:rsidR="005744DD" w:rsidRPr="005C2BB8" w:rsidRDefault="005744DD" w:rsidP="00D177C9">
            <w:pPr>
              <w:keepNext/>
              <w:keepLines/>
              <w:jc w:val="both"/>
              <w:rPr>
                <w:rFonts w:ascii="Tahoma" w:hAnsi="Tahoma" w:cs="Tahoma"/>
                <w:szCs w:val="18"/>
              </w:rPr>
            </w:pPr>
            <w:r w:rsidRPr="005C2BB8">
              <w:rPr>
                <w:rFonts w:ascii="Tahoma" w:hAnsi="Tahoma" w:cs="Tahoma"/>
                <w:szCs w:val="18"/>
              </w:rPr>
              <w:t xml:space="preserve">Količina/Delež (%) v </w:t>
            </w:r>
            <w:proofErr w:type="spellStart"/>
            <w:r w:rsidRPr="005C2BB8">
              <w:rPr>
                <w:rFonts w:ascii="Tahoma" w:hAnsi="Tahoma" w:cs="Tahoma"/>
                <w:szCs w:val="18"/>
              </w:rPr>
              <w:t>podizvajanju</w:t>
            </w:r>
            <w:proofErr w:type="spellEnd"/>
            <w:r w:rsidRPr="005C2BB8">
              <w:rPr>
                <w:rFonts w:ascii="Tahoma" w:hAnsi="Tahoma" w:cs="Tahoma"/>
                <w:szCs w:val="18"/>
              </w:rPr>
              <w:t xml:space="preserve"> </w:t>
            </w:r>
          </w:p>
        </w:tc>
        <w:tc>
          <w:tcPr>
            <w:tcW w:w="4659" w:type="dxa"/>
            <w:tcBorders>
              <w:top w:val="single" w:sz="4" w:space="0" w:color="auto"/>
              <w:left w:val="single" w:sz="4" w:space="0" w:color="auto"/>
              <w:bottom w:val="single" w:sz="4" w:space="0" w:color="auto"/>
              <w:right w:val="single" w:sz="4" w:space="0" w:color="auto"/>
            </w:tcBorders>
            <w:vAlign w:val="center"/>
          </w:tcPr>
          <w:p w14:paraId="3C32F240" w14:textId="77777777" w:rsidR="005744DD" w:rsidRPr="005C2BB8" w:rsidRDefault="005744DD" w:rsidP="00D177C9">
            <w:pPr>
              <w:keepNext/>
              <w:keepLines/>
              <w:rPr>
                <w:szCs w:val="18"/>
              </w:rPr>
            </w:pPr>
          </w:p>
        </w:tc>
      </w:tr>
      <w:tr w:rsidR="005744DD" w:rsidRPr="005C2BB8" w14:paraId="4B12A6C6" w14:textId="77777777" w:rsidTr="00D177C9">
        <w:trPr>
          <w:trHeight w:val="270"/>
          <w:jc w:val="center"/>
        </w:trPr>
        <w:tc>
          <w:tcPr>
            <w:tcW w:w="4519" w:type="dxa"/>
            <w:tcBorders>
              <w:top w:val="single" w:sz="4" w:space="0" w:color="auto"/>
              <w:left w:val="single" w:sz="4" w:space="0" w:color="auto"/>
              <w:bottom w:val="single" w:sz="4" w:space="0" w:color="auto"/>
              <w:right w:val="single" w:sz="4" w:space="0" w:color="auto"/>
            </w:tcBorders>
            <w:vAlign w:val="center"/>
          </w:tcPr>
          <w:p w14:paraId="3487DFF6" w14:textId="77777777" w:rsidR="005744DD" w:rsidRPr="005C2BB8" w:rsidRDefault="005744DD" w:rsidP="00D177C9">
            <w:pPr>
              <w:keepNext/>
              <w:keepLines/>
              <w:jc w:val="both"/>
              <w:rPr>
                <w:rFonts w:ascii="Tahoma" w:hAnsi="Tahoma" w:cs="Tahoma"/>
                <w:szCs w:val="18"/>
              </w:rPr>
            </w:pPr>
            <w:r w:rsidRPr="005C2BB8">
              <w:rPr>
                <w:rFonts w:ascii="Tahoma" w:hAnsi="Tahoma" w:cs="Tahoma"/>
                <w:szCs w:val="18"/>
              </w:rPr>
              <w:t>Vrednost del brez DDV</w:t>
            </w:r>
          </w:p>
        </w:tc>
        <w:tc>
          <w:tcPr>
            <w:tcW w:w="4659" w:type="dxa"/>
            <w:tcBorders>
              <w:top w:val="single" w:sz="4" w:space="0" w:color="auto"/>
              <w:left w:val="single" w:sz="4" w:space="0" w:color="auto"/>
              <w:bottom w:val="single" w:sz="4" w:space="0" w:color="auto"/>
              <w:right w:val="single" w:sz="4" w:space="0" w:color="auto"/>
            </w:tcBorders>
            <w:vAlign w:val="center"/>
          </w:tcPr>
          <w:p w14:paraId="5BA7AFDD" w14:textId="77777777" w:rsidR="005744DD" w:rsidRPr="005C2BB8" w:rsidRDefault="005744DD" w:rsidP="00D177C9">
            <w:pPr>
              <w:keepNext/>
              <w:keepLines/>
              <w:rPr>
                <w:szCs w:val="18"/>
              </w:rPr>
            </w:pPr>
          </w:p>
        </w:tc>
      </w:tr>
      <w:tr w:rsidR="005744DD" w:rsidRPr="005C2BB8" w14:paraId="369A8E0C" w14:textId="77777777" w:rsidTr="00D177C9">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2594CC94" w14:textId="77777777" w:rsidR="005744DD" w:rsidRPr="005C2BB8" w:rsidRDefault="005744DD" w:rsidP="00D177C9">
            <w:pPr>
              <w:keepNext/>
              <w:keepLines/>
              <w:jc w:val="both"/>
              <w:rPr>
                <w:rFonts w:ascii="Tahoma" w:hAnsi="Tahoma" w:cs="Tahoma"/>
                <w:szCs w:val="18"/>
              </w:rPr>
            </w:pPr>
            <w:r w:rsidRPr="005C2BB8">
              <w:rPr>
                <w:rFonts w:ascii="Tahoma" w:hAnsi="Tahoma" w:cs="Tahoma"/>
                <w:szCs w:val="18"/>
              </w:rPr>
              <w:t>Kraj izvedbe</w:t>
            </w:r>
          </w:p>
        </w:tc>
        <w:tc>
          <w:tcPr>
            <w:tcW w:w="4659" w:type="dxa"/>
            <w:tcBorders>
              <w:top w:val="single" w:sz="4" w:space="0" w:color="auto"/>
              <w:left w:val="single" w:sz="4" w:space="0" w:color="auto"/>
              <w:bottom w:val="single" w:sz="4" w:space="0" w:color="auto"/>
              <w:right w:val="single" w:sz="4" w:space="0" w:color="auto"/>
            </w:tcBorders>
            <w:vAlign w:val="center"/>
          </w:tcPr>
          <w:p w14:paraId="58790AA7" w14:textId="77777777" w:rsidR="005744DD" w:rsidRPr="005C2BB8" w:rsidRDefault="005744DD" w:rsidP="00D177C9">
            <w:pPr>
              <w:keepNext/>
              <w:keepLines/>
              <w:rPr>
                <w:szCs w:val="18"/>
              </w:rPr>
            </w:pPr>
          </w:p>
        </w:tc>
      </w:tr>
    </w:tbl>
    <w:p w14:paraId="624832FB" w14:textId="77777777" w:rsidR="005744DD" w:rsidRPr="005C2BB8" w:rsidRDefault="005744DD" w:rsidP="005744DD">
      <w:pPr>
        <w:keepNext/>
        <w:keepLines/>
        <w:jc w:val="both"/>
        <w:rPr>
          <w:rFonts w:ascii="Tahoma" w:hAnsi="Tahoma" w:cs="Tahoma"/>
        </w:rPr>
      </w:pPr>
    </w:p>
    <w:p w14:paraId="06D8B21C" w14:textId="77777777" w:rsidR="005744DD" w:rsidRPr="005C2BB8" w:rsidRDefault="005744DD" w:rsidP="005744DD">
      <w:pPr>
        <w:keepNext/>
        <w:keepLines/>
        <w:jc w:val="both"/>
        <w:rPr>
          <w:rFonts w:ascii="Tahoma" w:hAnsi="Tahoma" w:cs="Tahoma"/>
        </w:rPr>
      </w:pPr>
      <w:r w:rsidRPr="005C2BB8">
        <w:rPr>
          <w:rFonts w:ascii="Tahoma" w:hAnsi="Tahoma" w:cs="Tahoma"/>
        </w:rPr>
        <w:t xml:space="preserve">Izvajalec v razmerju do naročnika v celoti odgovarja za dobro izvedbo obveznosti iz okvirnega sporazuma, ne glede na število podizvajalcev. </w:t>
      </w:r>
    </w:p>
    <w:p w14:paraId="4235975E" w14:textId="77777777" w:rsidR="005744DD" w:rsidRPr="005C2BB8" w:rsidRDefault="005744DD" w:rsidP="005744DD">
      <w:pPr>
        <w:keepNext/>
        <w:keepLines/>
        <w:jc w:val="both"/>
        <w:rPr>
          <w:rFonts w:ascii="Tahoma" w:hAnsi="Tahoma" w:cs="Tahoma"/>
        </w:rPr>
      </w:pPr>
    </w:p>
    <w:p w14:paraId="1CFCB7A9" w14:textId="77777777" w:rsidR="005744DD" w:rsidRPr="005C2BB8" w:rsidRDefault="005744DD" w:rsidP="005744DD">
      <w:pPr>
        <w:keepNext/>
        <w:keepLines/>
        <w:jc w:val="both"/>
        <w:rPr>
          <w:rFonts w:ascii="Tahoma" w:hAnsi="Tahoma" w:cs="Tahoma"/>
        </w:rPr>
      </w:pPr>
      <w:r w:rsidRPr="005C2BB8">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izvedbo okvirnega sporazuma, in sicer najkasneje v petih (5) dneh po spremembi. V primeru vključitve novih podizvajalcev mora izvajalec skupaj z obvestilom posredovati tudi naslednje podatke in dokumente, in sicer: kontaktne podatke in zakonite zastopnike novih podizvajalcev, izpolnjene obrazce ESPD v skladu z 79. členom ZJN-3, priloge, ki se nanašajo na podizvajalca in so zahtevani v razpisni dokumentaciji ter pisno zahtevo novega podizvajalca za neposredno plačilo, če novi podizvajalec to zahteva. </w:t>
      </w:r>
    </w:p>
    <w:p w14:paraId="261E7EF3" w14:textId="77777777" w:rsidR="005744DD" w:rsidRPr="005C2BB8" w:rsidRDefault="005744DD" w:rsidP="005744DD">
      <w:pPr>
        <w:keepNext/>
        <w:keepLines/>
        <w:jc w:val="both"/>
        <w:rPr>
          <w:rFonts w:ascii="Tahoma" w:hAnsi="Tahoma" w:cs="Tahoma"/>
        </w:rPr>
      </w:pPr>
    </w:p>
    <w:p w14:paraId="7AF8FEB9" w14:textId="77777777" w:rsidR="005744DD" w:rsidRPr="005C2BB8" w:rsidRDefault="005744DD" w:rsidP="005744DD">
      <w:pPr>
        <w:keepNext/>
        <w:keepLines/>
        <w:jc w:val="both"/>
        <w:rPr>
          <w:rFonts w:ascii="Tahoma" w:hAnsi="Tahoma" w:cs="Tahoma"/>
        </w:rPr>
      </w:pPr>
      <w:r w:rsidRPr="005C2BB8">
        <w:rPr>
          <w:rFonts w:ascii="Tahoma" w:hAnsi="Tahoma" w:cs="Tahoma"/>
        </w:rPr>
        <w:t xml:space="preserve">Naročnik lahko zavrne predlog za zamenjavo podizvajalca oziroma vključitev novega podizvajalca, če bi to lahko vplivalo na nemoteno izvajanje ali dokončanje dobav/del in če novi podizvajalec ne izpolnjuje pogojev, ki jih je postavil naročnik v razpisni dokumentaciji. Naročnik bo o morebitni zavrnitvi novega podizvajalca obvestiti izvajalca najpozneje v desetih (10) dneh od prejema predloga. </w:t>
      </w:r>
    </w:p>
    <w:p w14:paraId="3D51063A" w14:textId="727B87F9" w:rsidR="005744DD" w:rsidRDefault="005744DD" w:rsidP="005744DD">
      <w:pPr>
        <w:keepNext/>
        <w:keepLines/>
        <w:jc w:val="both"/>
        <w:rPr>
          <w:rFonts w:ascii="Tahoma" w:hAnsi="Tahoma" w:cs="Tahoma"/>
          <w:b/>
          <w:i/>
        </w:rPr>
      </w:pPr>
    </w:p>
    <w:p w14:paraId="081C5A50" w14:textId="195F5209" w:rsidR="007F6546" w:rsidRDefault="007F6546" w:rsidP="005744DD">
      <w:pPr>
        <w:keepNext/>
        <w:keepLines/>
        <w:jc w:val="both"/>
        <w:rPr>
          <w:rFonts w:ascii="Tahoma" w:hAnsi="Tahoma" w:cs="Tahoma"/>
          <w:b/>
          <w:i/>
        </w:rPr>
      </w:pPr>
    </w:p>
    <w:p w14:paraId="78DAE6DA" w14:textId="085C6E70" w:rsidR="007F6546" w:rsidRDefault="007F6546" w:rsidP="005744DD">
      <w:pPr>
        <w:keepNext/>
        <w:keepLines/>
        <w:jc w:val="both"/>
        <w:rPr>
          <w:rFonts w:ascii="Tahoma" w:hAnsi="Tahoma" w:cs="Tahoma"/>
          <w:b/>
          <w:i/>
        </w:rPr>
      </w:pPr>
    </w:p>
    <w:p w14:paraId="5D058066" w14:textId="484CA84F" w:rsidR="007F6546" w:rsidRDefault="007F6546" w:rsidP="005744DD">
      <w:pPr>
        <w:keepNext/>
        <w:keepLines/>
        <w:jc w:val="both"/>
        <w:rPr>
          <w:rFonts w:ascii="Tahoma" w:hAnsi="Tahoma" w:cs="Tahoma"/>
          <w:b/>
          <w:i/>
        </w:rPr>
      </w:pPr>
    </w:p>
    <w:p w14:paraId="3FE1B5B1" w14:textId="77777777" w:rsidR="007F6546" w:rsidRPr="005C2BB8" w:rsidRDefault="007F6546" w:rsidP="005744DD">
      <w:pPr>
        <w:keepNext/>
        <w:keepLines/>
        <w:jc w:val="both"/>
        <w:rPr>
          <w:rFonts w:ascii="Tahoma" w:hAnsi="Tahoma" w:cs="Tahoma"/>
          <w:b/>
          <w:i/>
        </w:rPr>
      </w:pPr>
    </w:p>
    <w:p w14:paraId="6868C532" w14:textId="77777777" w:rsidR="005744DD" w:rsidRPr="005C2BB8" w:rsidRDefault="005744DD" w:rsidP="00792A23">
      <w:pPr>
        <w:keepNext/>
        <w:keepLines/>
        <w:jc w:val="center"/>
        <w:rPr>
          <w:rFonts w:ascii="Tahoma" w:hAnsi="Tahoma" w:cs="Tahoma"/>
          <w:i/>
        </w:rPr>
      </w:pPr>
      <w:r w:rsidRPr="005C2BB8">
        <w:rPr>
          <w:rFonts w:ascii="Tahoma" w:hAnsi="Tahoma" w:cs="Tahoma"/>
          <w:b/>
          <w:i/>
        </w:rPr>
        <w:lastRenderedPageBreak/>
        <w:t>se upošteva v primeru, da izvajalec nastopa s podizvajalcem, ki zahteva neposredno plačilo:</w:t>
      </w:r>
    </w:p>
    <w:p w14:paraId="1661FF1C" w14:textId="77777777" w:rsidR="005744DD" w:rsidRPr="005C2BB8" w:rsidRDefault="005744DD" w:rsidP="005744DD">
      <w:pPr>
        <w:keepNext/>
        <w:keepLines/>
        <w:jc w:val="both"/>
        <w:rPr>
          <w:rFonts w:ascii="Tahoma" w:eastAsia="Calibri" w:hAnsi="Tahoma" w:cs="Tahoma"/>
        </w:rPr>
      </w:pPr>
      <w:r w:rsidRPr="005C2BB8">
        <w:rPr>
          <w:rFonts w:ascii="Tahoma" w:eastAsia="Calibri" w:hAnsi="Tahoma" w:cs="Tahoma"/>
        </w:rPr>
        <w:t xml:space="preserve">Izvajalec s podpisom </w:t>
      </w:r>
      <w:r w:rsidRPr="005C2BB8">
        <w:rPr>
          <w:rFonts w:ascii="Tahoma" w:hAnsi="Tahoma" w:cs="Tahoma"/>
        </w:rPr>
        <w:t xml:space="preserve">tega okvirnega sporazuma </w:t>
      </w:r>
      <w:r w:rsidRPr="005C2BB8">
        <w:rPr>
          <w:rFonts w:ascii="Tahoma" w:eastAsia="Calibri" w:hAnsi="Tahoma" w:cs="Tahoma"/>
        </w:rPr>
        <w:t xml:space="preserve">pooblašča naročnika, da na podlagi potrjenega računa oziroma potrjenih računov, neposredno plačuje vsem v tem okvirnem sporazumu navedenim podizvajalcem, ki so zahtevali neposredno plačilo. Podizvajalec je ob oddaji ponudbe predložil soglasje za neposredna plačila </w:t>
      </w:r>
      <w:r w:rsidRPr="005C2BB8">
        <w:rPr>
          <w:rFonts w:ascii="Tahoma" w:hAnsi="Tahoma" w:cs="Tahoma"/>
        </w:rPr>
        <w:t>na podlagi katerega naročnik namesto izvajalca poravna podizvajalčevo terjatev do izvajalca.</w:t>
      </w:r>
    </w:p>
    <w:p w14:paraId="488496E2" w14:textId="77777777" w:rsidR="005744DD" w:rsidRPr="005C2BB8" w:rsidRDefault="005744DD" w:rsidP="005744DD">
      <w:pPr>
        <w:keepNext/>
        <w:keepLines/>
        <w:ind w:left="357"/>
        <w:jc w:val="both"/>
        <w:rPr>
          <w:rFonts w:ascii="Tahoma" w:hAnsi="Tahoma" w:cs="Tahoma"/>
        </w:rPr>
      </w:pPr>
    </w:p>
    <w:p w14:paraId="219D4168" w14:textId="77777777" w:rsidR="005744DD" w:rsidRPr="005C2BB8" w:rsidRDefault="005744DD" w:rsidP="005744DD">
      <w:pPr>
        <w:keepNext/>
        <w:keepLines/>
        <w:jc w:val="both"/>
        <w:rPr>
          <w:rFonts w:ascii="Tahoma" w:hAnsi="Tahoma" w:cs="Tahoma"/>
        </w:rPr>
      </w:pPr>
      <w:r w:rsidRPr="005C2BB8">
        <w:rPr>
          <w:rFonts w:ascii="Tahoma" w:hAnsi="Tahoma" w:cs="Tahoma"/>
        </w:rPr>
        <w:t>Izvajalec mora za podizvajalca, ki zahteva neposredno plačilo, ob vsakem računu priložiti:</w:t>
      </w:r>
    </w:p>
    <w:p w14:paraId="28E2FC70" w14:textId="77777777" w:rsidR="005744DD" w:rsidRPr="005C2BB8" w:rsidRDefault="005744DD" w:rsidP="005744DD">
      <w:pPr>
        <w:keepNext/>
        <w:keepLines/>
        <w:numPr>
          <w:ilvl w:val="0"/>
          <w:numId w:val="9"/>
        </w:numPr>
        <w:jc w:val="both"/>
        <w:rPr>
          <w:rFonts w:ascii="Tahoma" w:hAnsi="Tahoma" w:cs="Tahoma"/>
        </w:rPr>
      </w:pPr>
      <w:r w:rsidRPr="005C2BB8">
        <w:rPr>
          <w:rFonts w:ascii="Tahoma" w:hAnsi="Tahoma" w:cs="Tahoma"/>
        </w:rPr>
        <w:t>račun podizvajalca za opravljene obveznosti iz okvirnega sporazuma, potrjen s strani izvajalca, na podlagi katerega naročnik izvede nakazilo za opravljene obveznosti iz okvirnega sporazuma</w:t>
      </w:r>
      <w:r w:rsidRPr="005C2BB8" w:rsidDel="00654A1C">
        <w:rPr>
          <w:rFonts w:ascii="Tahoma" w:hAnsi="Tahoma" w:cs="Tahoma"/>
        </w:rPr>
        <w:t xml:space="preserve"> </w:t>
      </w:r>
      <w:r w:rsidRPr="005C2BB8">
        <w:rPr>
          <w:rFonts w:ascii="Tahoma" w:hAnsi="Tahoma" w:cs="Tahoma"/>
        </w:rPr>
        <w:t xml:space="preserve">neposredno na račun podizvajalca ali </w:t>
      </w:r>
    </w:p>
    <w:p w14:paraId="26FB1D5F" w14:textId="77777777" w:rsidR="005744DD" w:rsidRPr="005C2BB8" w:rsidRDefault="005744DD" w:rsidP="005744DD">
      <w:pPr>
        <w:keepNext/>
        <w:keepLines/>
        <w:numPr>
          <w:ilvl w:val="0"/>
          <w:numId w:val="9"/>
        </w:numPr>
        <w:jc w:val="both"/>
        <w:rPr>
          <w:rFonts w:ascii="Tahoma" w:hAnsi="Tahoma" w:cs="Tahoma"/>
        </w:rPr>
      </w:pPr>
      <w:r w:rsidRPr="005C2BB8">
        <w:rPr>
          <w:rFonts w:ascii="Tahoma" w:hAnsi="Tahoma" w:cs="Tahoma"/>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14:paraId="0AA28056" w14:textId="77777777" w:rsidR="005744DD" w:rsidRPr="005C2BB8" w:rsidRDefault="005744DD" w:rsidP="005744DD">
      <w:pPr>
        <w:keepNext/>
        <w:keepLines/>
        <w:jc w:val="both"/>
        <w:rPr>
          <w:rFonts w:ascii="Tahoma" w:hAnsi="Tahoma" w:cs="Tahoma"/>
        </w:rPr>
      </w:pPr>
    </w:p>
    <w:p w14:paraId="172206E9" w14:textId="77777777" w:rsidR="005744DD" w:rsidRPr="005C2BB8" w:rsidRDefault="005744DD" w:rsidP="005744DD">
      <w:pPr>
        <w:keepNext/>
        <w:keepLines/>
        <w:jc w:val="both"/>
        <w:rPr>
          <w:rFonts w:ascii="Tahoma" w:hAnsi="Tahoma" w:cs="Tahoma"/>
        </w:rPr>
      </w:pPr>
      <w:r w:rsidRPr="005C2BB8">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0F6FDDCE" w14:textId="77777777" w:rsidR="005744DD" w:rsidRPr="005C2BB8" w:rsidRDefault="005744DD" w:rsidP="005744DD">
      <w:pPr>
        <w:keepNext/>
        <w:keepLines/>
        <w:jc w:val="both"/>
        <w:rPr>
          <w:rFonts w:ascii="Tahoma" w:hAnsi="Tahoma" w:cs="Tahoma"/>
        </w:rPr>
      </w:pPr>
    </w:p>
    <w:p w14:paraId="519CF469" w14:textId="77777777" w:rsidR="005744DD" w:rsidRPr="005C2BB8" w:rsidRDefault="005744DD" w:rsidP="005744DD">
      <w:pPr>
        <w:keepNext/>
        <w:keepLines/>
        <w:jc w:val="both"/>
        <w:rPr>
          <w:rFonts w:ascii="Tahoma" w:hAnsi="Tahoma" w:cs="Tahoma"/>
        </w:rPr>
      </w:pPr>
      <w:r w:rsidRPr="005C2BB8">
        <w:rPr>
          <w:rFonts w:ascii="Tahoma" w:hAnsi="Tahoma" w:cs="Tahoma"/>
        </w:rPr>
        <w:t xml:space="preserve">Naročnik bo potrjene račune podizvajalcev poravnal neposredno podizvajalcem na način in v roku kot je dogovorjeno za plačilo izvajalcu. </w:t>
      </w:r>
    </w:p>
    <w:p w14:paraId="0D59526A" w14:textId="77777777" w:rsidR="005744DD" w:rsidRPr="005C2BB8" w:rsidRDefault="005744DD" w:rsidP="005744DD">
      <w:pPr>
        <w:keepNext/>
        <w:keepLines/>
        <w:jc w:val="both"/>
        <w:rPr>
          <w:rFonts w:ascii="Tahoma" w:hAnsi="Tahoma" w:cs="Tahoma"/>
        </w:rPr>
      </w:pPr>
    </w:p>
    <w:p w14:paraId="36BB600F" w14:textId="77777777" w:rsidR="005744DD" w:rsidRPr="005C2BB8" w:rsidRDefault="005744DD" w:rsidP="00792A23">
      <w:pPr>
        <w:keepNext/>
        <w:keepLines/>
        <w:jc w:val="center"/>
        <w:rPr>
          <w:rFonts w:ascii="Tahoma" w:hAnsi="Tahoma" w:cs="Tahoma"/>
          <w:b/>
          <w:i/>
        </w:rPr>
      </w:pPr>
      <w:r w:rsidRPr="005C2BB8">
        <w:rPr>
          <w:rFonts w:ascii="Tahoma" w:hAnsi="Tahoma" w:cs="Tahoma"/>
          <w:b/>
          <w:i/>
        </w:rPr>
        <w:t>se upošteva v primeru, da podizvajalec neposrednega plačila ne bo zahteval:</w:t>
      </w:r>
    </w:p>
    <w:p w14:paraId="4D60F817" w14:textId="77777777" w:rsidR="005744DD" w:rsidRPr="005C2BB8" w:rsidRDefault="005744DD" w:rsidP="005744DD">
      <w:pPr>
        <w:keepNext/>
        <w:keepLines/>
        <w:tabs>
          <w:tab w:val="left" w:pos="567"/>
          <w:tab w:val="left" w:pos="1702"/>
        </w:tabs>
        <w:jc w:val="both"/>
        <w:rPr>
          <w:rFonts w:ascii="Tahoma" w:hAnsi="Tahoma" w:cs="Tahoma"/>
        </w:rPr>
      </w:pPr>
      <w:r w:rsidRPr="005C2BB8">
        <w:rPr>
          <w:rFonts w:ascii="Tahoma" w:hAnsi="Tahoma" w:cs="Tahoma"/>
        </w:rPr>
        <w:t xml:space="preserve">Izvajalec mora na zahtevo naročnika najpozneje v šestdesetih (60) dneh od plačila končnega računa poslati svojo pisno izjavo in pisno izjavo podizvajalca, da je podizvajalec prejel plačilo za izvedena dela/dobave, ki so neposredno povezane s predmetom okvirnega sporazuma, kadar izvajalec nastopa s podizvajalcem, ki ni zahteval neposrednega plačila. </w:t>
      </w:r>
    </w:p>
    <w:p w14:paraId="1C1A5FA0" w14:textId="77777777" w:rsidR="005744DD" w:rsidRPr="005C2BB8" w:rsidRDefault="005744DD" w:rsidP="005744DD">
      <w:pPr>
        <w:keepNext/>
        <w:keepLines/>
        <w:tabs>
          <w:tab w:val="left" w:pos="567"/>
          <w:tab w:val="left" w:pos="1702"/>
        </w:tabs>
        <w:jc w:val="both"/>
        <w:rPr>
          <w:rFonts w:ascii="Tahoma" w:hAnsi="Tahoma" w:cs="Tahoma"/>
          <w:b/>
          <w:bCs/>
        </w:rPr>
      </w:pPr>
    </w:p>
    <w:p w14:paraId="3AD34BBA" w14:textId="77777777" w:rsidR="005744DD" w:rsidRPr="005C2BB8" w:rsidRDefault="005744DD" w:rsidP="00792A23">
      <w:pPr>
        <w:keepNext/>
        <w:keepLines/>
        <w:jc w:val="center"/>
        <w:rPr>
          <w:rFonts w:ascii="Tahoma" w:hAnsi="Tahoma" w:cs="Tahoma"/>
          <w:b/>
          <w:i/>
        </w:rPr>
      </w:pPr>
      <w:r w:rsidRPr="005C2BB8">
        <w:rPr>
          <w:rFonts w:ascii="Tahoma" w:hAnsi="Tahoma" w:cs="Tahoma"/>
          <w:b/>
          <w:i/>
        </w:rPr>
        <w:t>se upošteva v primeru, da izvajalec ne nastopa s podizvajalcem:</w:t>
      </w:r>
    </w:p>
    <w:p w14:paraId="570CE6CD" w14:textId="77777777" w:rsidR="005744DD" w:rsidRPr="005C2BB8" w:rsidRDefault="005744DD" w:rsidP="005744DD">
      <w:pPr>
        <w:keepNext/>
        <w:keepLines/>
        <w:jc w:val="both"/>
        <w:rPr>
          <w:rFonts w:ascii="Tahoma" w:hAnsi="Tahoma" w:cs="Tahoma"/>
        </w:rPr>
      </w:pPr>
      <w:r w:rsidRPr="005C2BB8">
        <w:rPr>
          <w:rFonts w:ascii="Tahoma" w:hAnsi="Tahoma" w:cs="Tahoma"/>
        </w:rPr>
        <w:t xml:space="preserve">Izvajalec ob predložitvi ponudbe in ob sklenitvi tega okvirnega sporazuma nima prijavljenih podizvajalcev za izvedbo okvirnega sporazuma. </w:t>
      </w:r>
    </w:p>
    <w:p w14:paraId="24FF2436" w14:textId="77777777" w:rsidR="005744DD" w:rsidRPr="005C2BB8" w:rsidRDefault="005744DD" w:rsidP="005744DD">
      <w:pPr>
        <w:keepNext/>
        <w:keepLines/>
        <w:jc w:val="both"/>
        <w:rPr>
          <w:rFonts w:ascii="Tahoma" w:hAnsi="Tahoma" w:cs="Tahoma"/>
          <w:b/>
        </w:rPr>
      </w:pPr>
    </w:p>
    <w:p w14:paraId="6B1CE802" w14:textId="77777777" w:rsidR="005744DD" w:rsidRPr="005C2BB8" w:rsidRDefault="005744DD" w:rsidP="005744DD">
      <w:pPr>
        <w:keepNext/>
        <w:keepLines/>
        <w:jc w:val="both"/>
        <w:rPr>
          <w:rFonts w:ascii="Tahoma" w:hAnsi="Tahoma" w:cs="Tahoma"/>
        </w:rPr>
      </w:pPr>
      <w:r w:rsidRPr="005C2BB8">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izvajanje takšnih del/dobav, in sicer najkasneje v petih (5) dneh po spremembi. V primeru vključitve novih podizvajalcev mora izvajalec skupaj z obvestilom posredovati tudi podatke in dokumente, in sicer: kontaktne podatke in zakonite zastopnike novih podizvajalcev, izpolnjene ESPD novih podizvajalcev v skladu z 79. členom ZJN-3, priloge, ki se nanašajo na podizvajalca in so zahtevani v razpisni dokumentaciji ter pisno zahtevo novega podizvajalca za neposredno plačilo, če novi podizvajalec to zahteva. </w:t>
      </w:r>
    </w:p>
    <w:p w14:paraId="4EFD7E00" w14:textId="77777777" w:rsidR="005744DD" w:rsidRPr="005C2BB8" w:rsidRDefault="005744DD" w:rsidP="005744DD">
      <w:pPr>
        <w:keepNext/>
        <w:keepLines/>
        <w:jc w:val="both"/>
        <w:rPr>
          <w:rFonts w:ascii="Tahoma" w:hAnsi="Tahoma" w:cs="Tahoma"/>
        </w:rPr>
      </w:pPr>
    </w:p>
    <w:p w14:paraId="6DD7A7C7" w14:textId="77777777" w:rsidR="005744DD" w:rsidRPr="005C2BB8" w:rsidRDefault="005744DD" w:rsidP="005744DD">
      <w:pPr>
        <w:keepNext/>
        <w:keepLines/>
        <w:jc w:val="both"/>
        <w:rPr>
          <w:rFonts w:ascii="Tahoma" w:hAnsi="Tahoma" w:cs="Tahoma"/>
        </w:rPr>
      </w:pPr>
      <w:r w:rsidRPr="005C2BB8">
        <w:rPr>
          <w:rFonts w:ascii="Tahoma" w:hAnsi="Tahoma" w:cs="Tahoma"/>
        </w:rPr>
        <w:t>Naročnik bo zavrnil vsakega podizvajalca, ki ne izpolnjuje pogojev razpisne dokumentacije, ki se nanašajo na podizvajalce. Naročnik lahko zavrne predlog za zamenjavo podizvajalca oziroma vključitev novega podizvajalca tudi, če bi to lahko vplivalo na nemoteno izvajanje ali dokončanje del/dobav in če novi podizvajalec ne izpolnjuje pogojev, ki jih je postavil naročnik v razpisni dokumentaciji. Naročnik bo o morebitni zavrnitvi novega podizvajalca obvestil izvajalca najpozneje v desetih (10) dneh od prejema predloga.</w:t>
      </w:r>
    </w:p>
    <w:p w14:paraId="054C7F13" w14:textId="77777777" w:rsidR="005744DD" w:rsidRPr="005C2BB8" w:rsidRDefault="005744DD" w:rsidP="005744DD">
      <w:pPr>
        <w:keepNext/>
        <w:keepLines/>
        <w:jc w:val="both"/>
        <w:rPr>
          <w:rFonts w:ascii="Tahoma" w:hAnsi="Tahoma" w:cs="Tahoma"/>
        </w:rPr>
      </w:pPr>
    </w:p>
    <w:p w14:paraId="62B3A017" w14:textId="77777777" w:rsidR="005744DD" w:rsidRPr="005C2BB8" w:rsidRDefault="005744DD" w:rsidP="005744DD">
      <w:pPr>
        <w:keepNext/>
        <w:keepLines/>
        <w:jc w:val="both"/>
        <w:rPr>
          <w:rFonts w:ascii="Tahoma" w:hAnsi="Tahoma" w:cs="Tahoma"/>
        </w:rPr>
      </w:pPr>
      <w:r w:rsidRPr="005C2BB8">
        <w:rPr>
          <w:rFonts w:ascii="Tahoma" w:hAnsi="Tahoma" w:cs="Tahoma"/>
        </w:rPr>
        <w:t>Izvajalec v razmerju do naročnika v celoti odgovarja za dobro izvedbo obveznosti iz okvirnega sporazuma, ne glede na število podizvajalcev.</w:t>
      </w:r>
    </w:p>
    <w:p w14:paraId="2011884B" w14:textId="05B02B98" w:rsidR="005744DD" w:rsidRDefault="005744DD" w:rsidP="005744DD">
      <w:pPr>
        <w:keepNext/>
        <w:keepLines/>
        <w:jc w:val="both"/>
        <w:rPr>
          <w:rFonts w:ascii="Tahoma" w:hAnsi="Tahoma" w:cs="Tahoma"/>
        </w:rPr>
      </w:pPr>
    </w:p>
    <w:p w14:paraId="528515CC" w14:textId="369006C6" w:rsidR="0018231D" w:rsidRDefault="0018231D" w:rsidP="005744DD">
      <w:pPr>
        <w:keepNext/>
        <w:keepLines/>
        <w:jc w:val="both"/>
        <w:rPr>
          <w:rFonts w:ascii="Tahoma" w:hAnsi="Tahoma" w:cs="Tahoma"/>
        </w:rPr>
      </w:pPr>
    </w:p>
    <w:p w14:paraId="4E60A2FC" w14:textId="1552CC32" w:rsidR="0018231D" w:rsidRDefault="0018231D" w:rsidP="005744DD">
      <w:pPr>
        <w:keepNext/>
        <w:keepLines/>
        <w:jc w:val="both"/>
        <w:rPr>
          <w:rFonts w:ascii="Tahoma" w:hAnsi="Tahoma" w:cs="Tahoma"/>
        </w:rPr>
      </w:pPr>
    </w:p>
    <w:p w14:paraId="2470482C" w14:textId="77777777" w:rsidR="0018231D" w:rsidRPr="005C2BB8" w:rsidRDefault="0018231D" w:rsidP="005744DD">
      <w:pPr>
        <w:keepNext/>
        <w:keepLines/>
        <w:jc w:val="both"/>
        <w:rPr>
          <w:rFonts w:ascii="Tahoma" w:hAnsi="Tahoma" w:cs="Tahoma"/>
        </w:rPr>
      </w:pPr>
    </w:p>
    <w:p w14:paraId="5BA67B56" w14:textId="77777777" w:rsidR="005744DD" w:rsidRPr="005C2BB8" w:rsidRDefault="005744DD" w:rsidP="005744DD">
      <w:pPr>
        <w:keepNext/>
        <w:keepLines/>
        <w:jc w:val="both"/>
        <w:rPr>
          <w:rFonts w:ascii="Tahoma" w:hAnsi="Tahoma" w:cs="Tahoma"/>
        </w:rPr>
      </w:pPr>
    </w:p>
    <w:p w14:paraId="1CD68722" w14:textId="77777777" w:rsidR="005744DD" w:rsidRPr="005C2BB8" w:rsidRDefault="005744DD" w:rsidP="005744DD">
      <w:pPr>
        <w:keepNext/>
        <w:keepLines/>
        <w:numPr>
          <w:ilvl w:val="0"/>
          <w:numId w:val="5"/>
        </w:numPr>
        <w:tabs>
          <w:tab w:val="clear" w:pos="1440"/>
          <w:tab w:val="left" w:pos="851"/>
          <w:tab w:val="left" w:pos="1702"/>
        </w:tabs>
        <w:ind w:hanging="1440"/>
        <w:jc w:val="both"/>
        <w:rPr>
          <w:rFonts w:ascii="Tahoma" w:hAnsi="Tahoma" w:cs="Tahoma"/>
          <w:b/>
        </w:rPr>
      </w:pPr>
      <w:r w:rsidRPr="005C2BB8">
        <w:rPr>
          <w:rFonts w:ascii="Tahoma" w:hAnsi="Tahoma" w:cs="Tahoma"/>
          <w:b/>
        </w:rPr>
        <w:lastRenderedPageBreak/>
        <w:t>ROKI</w:t>
      </w:r>
    </w:p>
    <w:p w14:paraId="6D0AE49D" w14:textId="77777777" w:rsidR="005744DD" w:rsidRPr="005C2BB8" w:rsidRDefault="005744DD" w:rsidP="005744DD">
      <w:pPr>
        <w:keepNext/>
        <w:keepLines/>
        <w:tabs>
          <w:tab w:val="left" w:pos="851"/>
          <w:tab w:val="left" w:pos="1702"/>
        </w:tabs>
        <w:ind w:left="1440"/>
        <w:jc w:val="both"/>
        <w:rPr>
          <w:rFonts w:ascii="Tahoma" w:hAnsi="Tahoma" w:cs="Tahoma"/>
          <w:b/>
        </w:rPr>
      </w:pPr>
    </w:p>
    <w:p w14:paraId="55F13CE4" w14:textId="77777777" w:rsidR="005744DD" w:rsidRPr="005C2BB8" w:rsidRDefault="005744DD" w:rsidP="005744DD">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22B9D95C" w14:textId="77777777" w:rsidR="005744DD" w:rsidRPr="005C2BB8" w:rsidRDefault="005744DD" w:rsidP="005744DD">
      <w:pPr>
        <w:keepNext/>
        <w:keepLines/>
        <w:ind w:left="426"/>
        <w:jc w:val="center"/>
        <w:rPr>
          <w:rFonts w:ascii="Tahoma" w:hAnsi="Tahoma" w:cs="Tahoma"/>
        </w:rPr>
      </w:pPr>
    </w:p>
    <w:p w14:paraId="4ED472CA" w14:textId="59DDBC55" w:rsidR="005744DD" w:rsidRPr="005C2BB8" w:rsidRDefault="005744DD" w:rsidP="005744DD">
      <w:pPr>
        <w:keepNext/>
        <w:keepLines/>
        <w:jc w:val="both"/>
        <w:rPr>
          <w:rFonts w:ascii="Tahoma" w:hAnsi="Tahoma" w:cs="Tahoma"/>
          <w:color w:val="000000"/>
        </w:rPr>
      </w:pPr>
      <w:r w:rsidRPr="005C2BB8">
        <w:rPr>
          <w:rFonts w:ascii="Tahoma" w:hAnsi="Tahoma" w:cs="Tahoma"/>
        </w:rPr>
        <w:t>Dobava blaga se bo v času veljavnosti okvirnega sporazuma izvajala sukcesivno na osnovi pisnih (po elektronsk</w:t>
      </w:r>
      <w:r w:rsidR="00F11523">
        <w:rPr>
          <w:rFonts w:ascii="Tahoma" w:hAnsi="Tahoma" w:cs="Tahoma"/>
        </w:rPr>
        <w:t>i</w:t>
      </w:r>
      <w:r w:rsidRPr="005C2BB8">
        <w:rPr>
          <w:rFonts w:ascii="Tahoma" w:hAnsi="Tahoma" w:cs="Tahoma"/>
        </w:rPr>
        <w:t xml:space="preserve"> pošt</w:t>
      </w:r>
      <w:r w:rsidR="00F11523">
        <w:rPr>
          <w:rFonts w:ascii="Tahoma" w:hAnsi="Tahoma" w:cs="Tahoma"/>
        </w:rPr>
        <w:t>i</w:t>
      </w:r>
      <w:r w:rsidRPr="005C2BB8">
        <w:rPr>
          <w:rFonts w:ascii="Tahoma" w:hAnsi="Tahoma" w:cs="Tahoma"/>
        </w:rPr>
        <w:t xml:space="preserve">) naročil naročnika. </w:t>
      </w:r>
    </w:p>
    <w:p w14:paraId="47449D74" w14:textId="77777777" w:rsidR="005744DD" w:rsidRPr="005C2BB8" w:rsidRDefault="005744DD" w:rsidP="005744DD">
      <w:pPr>
        <w:keepNext/>
        <w:keepLines/>
        <w:jc w:val="both"/>
        <w:rPr>
          <w:rFonts w:ascii="Tahoma" w:hAnsi="Tahoma" w:cs="Tahoma"/>
          <w:color w:val="000000"/>
        </w:rPr>
      </w:pPr>
    </w:p>
    <w:p w14:paraId="2E593E76" w14:textId="74ABF54E" w:rsidR="005744DD" w:rsidRPr="005C2BB8" w:rsidRDefault="005744DD" w:rsidP="005744DD">
      <w:pPr>
        <w:keepNext/>
        <w:keepLines/>
        <w:jc w:val="both"/>
        <w:rPr>
          <w:rFonts w:ascii="Tahoma" w:hAnsi="Tahoma" w:cs="Tahoma"/>
          <w:color w:val="000000"/>
        </w:rPr>
      </w:pPr>
      <w:r w:rsidRPr="005C2BB8">
        <w:rPr>
          <w:rFonts w:ascii="Tahoma" w:hAnsi="Tahoma" w:cs="Tahoma"/>
          <w:color w:val="000000"/>
        </w:rPr>
        <w:t>Rok dobave blaga (rezervnih delov) je 168 (sto</w:t>
      </w:r>
      <w:r w:rsidR="00646539">
        <w:rPr>
          <w:rFonts w:ascii="Tahoma" w:hAnsi="Tahoma" w:cs="Tahoma"/>
          <w:color w:val="000000"/>
        </w:rPr>
        <w:t xml:space="preserve"> </w:t>
      </w:r>
      <w:r w:rsidRPr="005C2BB8">
        <w:rPr>
          <w:rFonts w:ascii="Tahoma" w:hAnsi="Tahoma" w:cs="Tahoma"/>
          <w:color w:val="000000"/>
        </w:rPr>
        <w:t>oseminšestdeset) ur od izdaje pisnega (po elektronsk</w:t>
      </w:r>
      <w:r w:rsidR="00F11523">
        <w:rPr>
          <w:rFonts w:ascii="Tahoma" w:hAnsi="Tahoma" w:cs="Tahoma"/>
          <w:color w:val="000000"/>
        </w:rPr>
        <w:t>i</w:t>
      </w:r>
      <w:r w:rsidRPr="005C2BB8">
        <w:rPr>
          <w:rFonts w:ascii="Tahoma" w:hAnsi="Tahoma" w:cs="Tahoma"/>
          <w:color w:val="000000"/>
        </w:rPr>
        <w:t xml:space="preserve"> pošt</w:t>
      </w:r>
      <w:r w:rsidR="00F11523">
        <w:rPr>
          <w:rFonts w:ascii="Tahoma" w:hAnsi="Tahoma" w:cs="Tahoma"/>
          <w:color w:val="000000"/>
        </w:rPr>
        <w:t>i</w:t>
      </w:r>
      <w:r w:rsidRPr="005C2BB8">
        <w:rPr>
          <w:rFonts w:ascii="Tahoma" w:hAnsi="Tahoma" w:cs="Tahoma"/>
          <w:color w:val="000000"/>
        </w:rPr>
        <w:t xml:space="preserve">) naročila. </w:t>
      </w:r>
      <w:r w:rsidRPr="005C2BB8">
        <w:rPr>
          <w:rFonts w:ascii="Tahoma" w:hAnsi="Tahoma" w:cs="Tahoma"/>
          <w:bCs/>
          <w:color w:val="000000"/>
        </w:rPr>
        <w:t xml:space="preserve">V primeru telefonskega naročila bo naročnik izvajalcu poslal naknadno še pisno (po elektronski pošti) potrditev naročila. </w:t>
      </w:r>
    </w:p>
    <w:p w14:paraId="30BE0E1C" w14:textId="77777777" w:rsidR="005744DD" w:rsidRPr="005C2BB8" w:rsidRDefault="005744DD" w:rsidP="005744DD">
      <w:pPr>
        <w:keepNext/>
        <w:keepLines/>
        <w:jc w:val="both"/>
        <w:rPr>
          <w:rFonts w:ascii="Tahoma" w:hAnsi="Tahoma" w:cs="Tahoma"/>
        </w:rPr>
      </w:pPr>
    </w:p>
    <w:p w14:paraId="06300877" w14:textId="4027C8F1" w:rsidR="005744DD" w:rsidRPr="005C2BB8" w:rsidRDefault="005744DD" w:rsidP="005744DD">
      <w:pPr>
        <w:keepNext/>
        <w:keepLines/>
        <w:jc w:val="both"/>
        <w:rPr>
          <w:rFonts w:ascii="Tahoma" w:hAnsi="Tahoma" w:cs="Tahoma"/>
          <w:lang w:eastAsia="en-US"/>
        </w:rPr>
      </w:pPr>
      <w:r w:rsidRPr="005C2BB8">
        <w:rPr>
          <w:rFonts w:ascii="Tahoma" w:hAnsi="Tahoma" w:cs="Tahoma"/>
          <w:lang w:eastAsia="en-US"/>
        </w:rPr>
        <w:t>Dobave se izvajajo ob delovnih dnevih od ponedeljka do petka ter izven praznikov in drugih dela prostih dni, ki veljajo v Republiki Sloveniji, med 7.00 in 15.00 uro, na lokaciji RCERO Ljubljana, Cesta dveh cesarjev 101, 1000 Ljubljana.</w:t>
      </w:r>
    </w:p>
    <w:p w14:paraId="7BC16ADC" w14:textId="77777777" w:rsidR="005744DD" w:rsidRPr="005C2BB8" w:rsidRDefault="005744DD" w:rsidP="005744DD">
      <w:pPr>
        <w:keepNext/>
        <w:keepLines/>
        <w:jc w:val="both"/>
        <w:rPr>
          <w:rFonts w:ascii="Tahoma" w:hAnsi="Tahoma" w:cs="Tahoma"/>
        </w:rPr>
      </w:pPr>
    </w:p>
    <w:p w14:paraId="462D6B83" w14:textId="77777777" w:rsidR="005744DD" w:rsidRPr="005C2BB8" w:rsidRDefault="005744DD" w:rsidP="005744DD">
      <w:pPr>
        <w:keepNext/>
        <w:keepLines/>
        <w:jc w:val="both"/>
        <w:rPr>
          <w:rFonts w:ascii="Tahoma" w:hAnsi="Tahoma" w:cs="Tahoma"/>
        </w:rPr>
      </w:pPr>
      <w:r w:rsidRPr="005C2BB8">
        <w:rPr>
          <w:rFonts w:ascii="Tahoma" w:hAnsi="Tahoma" w:cs="Tahoma"/>
        </w:rPr>
        <w:t xml:space="preserve">Naročnik bo ob prevzemu blaga opravil količinski prevzem in kontrolo blaga po vrsti. Dobavnica, ki spremlja dobavo blaga, mora vsebovati vse potrebne podatke (št. izvajalčevega dokumenta, enota mere in količina). </w:t>
      </w:r>
    </w:p>
    <w:p w14:paraId="57826884" w14:textId="77777777" w:rsidR="005744DD" w:rsidRPr="005C2BB8" w:rsidRDefault="005744DD" w:rsidP="005744DD">
      <w:pPr>
        <w:keepNext/>
        <w:keepLines/>
        <w:jc w:val="both"/>
        <w:rPr>
          <w:rFonts w:ascii="Tahoma" w:hAnsi="Tahoma" w:cs="Tahoma"/>
        </w:rPr>
      </w:pPr>
    </w:p>
    <w:p w14:paraId="40F06752" w14:textId="77777777" w:rsidR="005744DD" w:rsidRPr="005C2BB8" w:rsidRDefault="005744DD" w:rsidP="005744DD">
      <w:pPr>
        <w:keepNext/>
        <w:keepLines/>
        <w:jc w:val="both"/>
        <w:rPr>
          <w:rFonts w:ascii="Tahoma" w:hAnsi="Tahoma" w:cs="Tahoma"/>
        </w:rPr>
      </w:pPr>
      <w:r w:rsidRPr="005C2BB8">
        <w:rPr>
          <w:rFonts w:ascii="Tahoma" w:hAnsi="Tahoma" w:cs="Tahoma"/>
        </w:rPr>
        <w:t>Dejanske količine se morajo ujemati s količinami, navedenimi v dobavnici. V primeru količinskih napak bo naročnik takoj ob prevzemu blaga obvestil izvajalca s pripisom na dobavnici po vrsti in količini blaga, ki ni bilo dobavljeno, kar potrdita s podpisom predstavnik izvajalca, ki blago predaja in predstavnik oziroma kontaktna oseba naročnika za prevzem blaga.</w:t>
      </w:r>
    </w:p>
    <w:p w14:paraId="61B886AF" w14:textId="77777777" w:rsidR="005744DD" w:rsidRPr="005C2BB8" w:rsidRDefault="005744DD" w:rsidP="005744DD">
      <w:pPr>
        <w:keepNext/>
        <w:keepLines/>
        <w:jc w:val="both"/>
        <w:rPr>
          <w:rFonts w:ascii="Tahoma" w:hAnsi="Tahoma" w:cs="Tahoma"/>
        </w:rPr>
      </w:pPr>
    </w:p>
    <w:p w14:paraId="7F13D5DD" w14:textId="77777777" w:rsidR="005744DD" w:rsidRPr="005C2BB8" w:rsidRDefault="005744DD" w:rsidP="005744DD">
      <w:pPr>
        <w:keepNext/>
        <w:keepLines/>
        <w:jc w:val="both"/>
        <w:rPr>
          <w:rFonts w:ascii="Tahoma" w:hAnsi="Tahoma" w:cs="Tahoma"/>
        </w:rPr>
      </w:pPr>
      <w:r w:rsidRPr="005C2BB8">
        <w:rPr>
          <w:rFonts w:ascii="Tahoma" w:hAnsi="Tahoma" w:cs="Tahoma"/>
        </w:rPr>
        <w:t>Šteje se, da je oseba, ki blago predaja, predstavnik izvajalca.</w:t>
      </w:r>
    </w:p>
    <w:p w14:paraId="37008DE0" w14:textId="77777777" w:rsidR="005744DD" w:rsidRPr="005C2BB8" w:rsidRDefault="005744DD" w:rsidP="005744DD">
      <w:pPr>
        <w:keepNext/>
        <w:keepLines/>
        <w:jc w:val="both"/>
        <w:rPr>
          <w:rFonts w:ascii="Tahoma" w:hAnsi="Tahoma" w:cs="Tahoma"/>
        </w:rPr>
      </w:pPr>
    </w:p>
    <w:p w14:paraId="2B4F9754" w14:textId="72706088" w:rsidR="005744DD" w:rsidRPr="005C2BB8" w:rsidRDefault="005744DD" w:rsidP="005744DD">
      <w:pPr>
        <w:keepNext/>
        <w:keepLines/>
        <w:jc w:val="both"/>
        <w:rPr>
          <w:rFonts w:ascii="Tahoma" w:hAnsi="Tahoma" w:cs="Tahoma"/>
          <w:bCs/>
        </w:rPr>
      </w:pPr>
      <w:r w:rsidRPr="005C2BB8">
        <w:rPr>
          <w:rFonts w:ascii="Tahoma" w:hAnsi="Tahoma" w:cs="Tahoma"/>
          <w:bCs/>
        </w:rPr>
        <w:t>Izvajalec dobavlja blago na lokacijo RCERO Ljubljana, na naslov Cesta dveh cesarjev 101, 1000 Ljubljana (v nadaljevanju: lokacija naročnika).</w:t>
      </w:r>
    </w:p>
    <w:p w14:paraId="276D39E6" w14:textId="77777777" w:rsidR="005744DD" w:rsidRPr="005C2BB8" w:rsidRDefault="005744DD" w:rsidP="005744DD">
      <w:pPr>
        <w:keepNext/>
        <w:keepLines/>
        <w:jc w:val="both"/>
        <w:rPr>
          <w:rFonts w:ascii="Tahoma" w:hAnsi="Tahoma" w:cs="Tahoma"/>
          <w:bCs/>
        </w:rPr>
      </w:pPr>
    </w:p>
    <w:p w14:paraId="2452F1DE" w14:textId="77777777" w:rsidR="005744DD" w:rsidRPr="005C2BB8" w:rsidRDefault="005744DD" w:rsidP="005744DD">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1D1585CD" w14:textId="77777777" w:rsidR="005744DD" w:rsidRPr="005C2BB8" w:rsidRDefault="005744DD" w:rsidP="005744DD">
      <w:pPr>
        <w:keepNext/>
        <w:keepLines/>
        <w:jc w:val="both"/>
        <w:rPr>
          <w:rFonts w:ascii="Tahoma" w:hAnsi="Tahoma" w:cs="Tahoma"/>
          <w:bCs/>
        </w:rPr>
      </w:pPr>
    </w:p>
    <w:p w14:paraId="5DBACD22" w14:textId="6CBEE86B" w:rsidR="005744DD" w:rsidRPr="005C2BB8" w:rsidRDefault="005744DD" w:rsidP="005744DD">
      <w:pPr>
        <w:keepNext/>
        <w:keepLines/>
        <w:jc w:val="both"/>
        <w:rPr>
          <w:rFonts w:ascii="Tahoma" w:hAnsi="Tahoma" w:cs="Tahoma"/>
          <w:bCs/>
        </w:rPr>
      </w:pPr>
      <w:r w:rsidRPr="005C2BB8">
        <w:rPr>
          <w:rFonts w:ascii="Tahoma" w:hAnsi="Tahoma" w:cs="Tahoma"/>
          <w:bCs/>
        </w:rPr>
        <w:t>Izvajalec mora s preventivnim vzdrževanjem pričeti najkasneje v roku 21 (enaindvajsetih) koledarskih dni po pisnem (</w:t>
      </w:r>
      <w:r w:rsidRPr="005C2BB8">
        <w:rPr>
          <w:rFonts w:ascii="Tahoma" w:hAnsi="Tahoma" w:cs="Tahoma"/>
        </w:rPr>
        <w:t>po elektronsk</w:t>
      </w:r>
      <w:r w:rsidR="00F11523">
        <w:rPr>
          <w:rFonts w:ascii="Tahoma" w:hAnsi="Tahoma" w:cs="Tahoma"/>
        </w:rPr>
        <w:t>i</w:t>
      </w:r>
      <w:r w:rsidRPr="005C2BB8">
        <w:rPr>
          <w:rFonts w:ascii="Tahoma" w:hAnsi="Tahoma" w:cs="Tahoma"/>
        </w:rPr>
        <w:t xml:space="preserve"> pošt</w:t>
      </w:r>
      <w:r w:rsidR="00F11523">
        <w:rPr>
          <w:rFonts w:ascii="Tahoma" w:hAnsi="Tahoma" w:cs="Tahoma"/>
        </w:rPr>
        <w:t>i</w:t>
      </w:r>
      <w:r w:rsidRPr="005C2BB8">
        <w:rPr>
          <w:rFonts w:ascii="Tahoma" w:hAnsi="Tahoma" w:cs="Tahoma"/>
          <w:bCs/>
        </w:rPr>
        <w:t>) ali telefonskem naročilu naročnika. V primeru telefonskega naročila bo naročnik izvajalcu poslal naknadno še pisno (po elektronski pošti) potrditev naročila.</w:t>
      </w:r>
    </w:p>
    <w:p w14:paraId="625C6C03" w14:textId="77777777" w:rsidR="005744DD" w:rsidRPr="005C2BB8" w:rsidRDefault="005744DD" w:rsidP="005744DD">
      <w:pPr>
        <w:keepNext/>
        <w:keepLines/>
        <w:jc w:val="both"/>
        <w:rPr>
          <w:rFonts w:ascii="Tahoma" w:hAnsi="Tahoma" w:cs="Tahoma"/>
          <w:bCs/>
        </w:rPr>
      </w:pPr>
    </w:p>
    <w:p w14:paraId="0EA8A70E" w14:textId="77777777" w:rsidR="005744DD" w:rsidRPr="005C2BB8" w:rsidRDefault="005744DD" w:rsidP="005744DD">
      <w:pPr>
        <w:keepNext/>
        <w:keepLines/>
        <w:jc w:val="both"/>
        <w:rPr>
          <w:rFonts w:ascii="Tahoma" w:hAnsi="Tahoma" w:cs="Tahoma"/>
          <w:bCs/>
        </w:rPr>
      </w:pPr>
      <w:r w:rsidRPr="005C2BB8">
        <w:rPr>
          <w:rFonts w:ascii="Tahoma" w:hAnsi="Tahoma" w:cs="Tahoma"/>
          <w:bCs/>
        </w:rPr>
        <w:t xml:space="preserve">Obseg </w:t>
      </w:r>
      <w:r w:rsidRPr="005C2BB8">
        <w:rPr>
          <w:rFonts w:ascii="Tahoma" w:hAnsi="Tahoma" w:cs="Tahoma"/>
          <w:bCs/>
          <w:color w:val="000000"/>
        </w:rPr>
        <w:t>preventivnega</w:t>
      </w:r>
      <w:r w:rsidRPr="005C2BB8">
        <w:rPr>
          <w:rFonts w:ascii="Tahoma" w:hAnsi="Tahoma" w:cs="Tahoma"/>
          <w:bCs/>
        </w:rPr>
        <w:t xml:space="preserve"> vzdrževanja in servisiranja je razviden v tehnični specifikaciji, ki je priloga in sestavni del tega okvirnega sporazuma.</w:t>
      </w:r>
    </w:p>
    <w:p w14:paraId="771D7024" w14:textId="77777777" w:rsidR="005744DD" w:rsidRPr="005C2BB8" w:rsidRDefault="005744DD" w:rsidP="005744DD">
      <w:pPr>
        <w:keepNext/>
        <w:keepLines/>
        <w:jc w:val="both"/>
        <w:rPr>
          <w:rFonts w:ascii="Tahoma" w:hAnsi="Tahoma" w:cs="Tahoma"/>
          <w:bCs/>
        </w:rPr>
      </w:pPr>
    </w:p>
    <w:p w14:paraId="3F640DCA" w14:textId="74F3AF06" w:rsidR="005744DD" w:rsidRPr="005C2BB8" w:rsidRDefault="005744DD" w:rsidP="005744DD">
      <w:pPr>
        <w:keepNext/>
        <w:keepLines/>
        <w:jc w:val="both"/>
        <w:rPr>
          <w:rFonts w:ascii="Tahoma" w:hAnsi="Tahoma" w:cs="Tahoma"/>
          <w:color w:val="000000"/>
        </w:rPr>
      </w:pPr>
      <w:r w:rsidRPr="005C2BB8">
        <w:rPr>
          <w:rFonts w:ascii="Tahoma" w:hAnsi="Tahoma" w:cs="Tahoma"/>
          <w:color w:val="000000"/>
        </w:rPr>
        <w:t>Preventivno vzdrževanje se izvaja ob delovnih dnevih od ponedeljka do petka ter izven praznikov in drugih dela prostih dni, ki velj</w:t>
      </w:r>
      <w:r>
        <w:rPr>
          <w:rFonts w:ascii="Tahoma" w:hAnsi="Tahoma" w:cs="Tahoma"/>
          <w:color w:val="000000"/>
        </w:rPr>
        <w:t xml:space="preserve">ajo v Republiki Sloveniji, med </w:t>
      </w:r>
      <w:r w:rsidRPr="005C2BB8">
        <w:rPr>
          <w:rFonts w:ascii="Tahoma" w:hAnsi="Tahoma" w:cs="Tahoma"/>
          <w:color w:val="000000"/>
        </w:rPr>
        <w:t>6.00 in 22.00 uro, na lokaciji naročnika</w:t>
      </w:r>
      <w:r w:rsidRPr="005C2BB8">
        <w:rPr>
          <w:rFonts w:ascii="Tahoma" w:hAnsi="Tahoma" w:cs="Tahoma"/>
          <w:bCs/>
        </w:rPr>
        <w:t xml:space="preserve"> RCERO Ljubljana</w:t>
      </w:r>
      <w:r w:rsidRPr="005C2BB8">
        <w:rPr>
          <w:rFonts w:ascii="Tahoma" w:hAnsi="Tahoma" w:cs="Tahoma"/>
          <w:color w:val="000000"/>
        </w:rPr>
        <w:t>, Cesta dveh cesarjev 101, 1000 Ljubljana. V času preventivnega vzdrževanja ne sme prihajati do kakršnih koli motenj pri obratovanju mehanične in biološke obdelave odpadkov ter nekontroliranih zaustavitev katerega dela tehnološkega obrata. V primeru, da izvajalec med preventivnim vzdrževanjem ugotovi, da je potrebna zaustavitev tehnološkega obrata ali je med delovnim časom potrebnih več zaustavitev tehnološkega obrata, ki je</w:t>
      </w:r>
      <w:r w:rsidR="00F11523">
        <w:rPr>
          <w:rFonts w:ascii="Tahoma" w:hAnsi="Tahoma" w:cs="Tahoma"/>
          <w:color w:val="000000"/>
        </w:rPr>
        <w:t>/jih</w:t>
      </w:r>
      <w:r w:rsidRPr="005C2BB8">
        <w:rPr>
          <w:rFonts w:ascii="Tahoma" w:hAnsi="Tahoma" w:cs="Tahoma"/>
          <w:color w:val="000000"/>
        </w:rPr>
        <w:t xml:space="preserve"> naročnik zaradi izvajanja lastnega delovnega procesa ne more izvesti, je izvajalec dolžan vzdrževanje opraviti v nočnem času med 22.00 uro zvečer in 6.00 uro zjutraj ali v soboto, nedeljo oziroma v času praznikov in/ali dela prostih dni, ki veljajo v Republiki Sloveniji.</w:t>
      </w:r>
    </w:p>
    <w:p w14:paraId="7C71C9D5" w14:textId="77777777" w:rsidR="005744DD" w:rsidRPr="005C2BB8" w:rsidRDefault="005744DD" w:rsidP="005744DD">
      <w:pPr>
        <w:keepNext/>
        <w:keepLines/>
        <w:ind w:left="426"/>
        <w:jc w:val="center"/>
        <w:rPr>
          <w:rFonts w:ascii="Tahoma" w:hAnsi="Tahoma" w:cs="Tahoma"/>
        </w:rPr>
      </w:pPr>
    </w:p>
    <w:p w14:paraId="3458ED36" w14:textId="77777777" w:rsidR="005744DD" w:rsidRPr="005C2BB8" w:rsidRDefault="005744DD" w:rsidP="005744DD">
      <w:pPr>
        <w:keepNext/>
        <w:keepLines/>
        <w:jc w:val="both"/>
        <w:rPr>
          <w:rFonts w:ascii="Tahoma" w:hAnsi="Tahoma" w:cs="Tahoma"/>
        </w:rPr>
      </w:pPr>
      <w:r w:rsidRPr="005C2BB8">
        <w:rPr>
          <w:rFonts w:ascii="Tahoma" w:hAnsi="Tahoma" w:cs="Tahoma"/>
        </w:rPr>
        <w:t xml:space="preserve">Za servisno intervencijo na sistemih aktivne požarne zaščite in tehničnega varovanja mora izvajalec zagotavljati stalno servisno službo v </w:t>
      </w:r>
      <w:r w:rsidRPr="005C2BB8">
        <w:rPr>
          <w:rFonts w:ascii="Tahoma" w:hAnsi="Tahoma" w:cs="Tahoma"/>
          <w:bCs/>
        </w:rPr>
        <w:t xml:space="preserve">okviru </w:t>
      </w:r>
      <w:r w:rsidRPr="005C2BB8">
        <w:rPr>
          <w:rFonts w:ascii="Tahoma" w:hAnsi="Tahoma" w:cs="Tahoma"/>
        </w:rPr>
        <w:t xml:space="preserve">24-urne oskrbe vse dni v letu, ki je dosegljiva na telefonskih številkah …………………………….. in po elektronski pošti ……………………………………………. </w:t>
      </w:r>
    </w:p>
    <w:p w14:paraId="5290FBC5" w14:textId="77777777" w:rsidR="005744DD" w:rsidRPr="005C2BB8" w:rsidRDefault="005744DD" w:rsidP="005744DD">
      <w:pPr>
        <w:keepNext/>
        <w:keepLines/>
        <w:jc w:val="both"/>
        <w:rPr>
          <w:rFonts w:ascii="Tahoma" w:hAnsi="Tahoma" w:cs="Tahoma"/>
        </w:rPr>
      </w:pPr>
    </w:p>
    <w:p w14:paraId="1F179587" w14:textId="77777777" w:rsidR="005744DD" w:rsidRPr="005C2BB8" w:rsidRDefault="005744DD" w:rsidP="005744DD">
      <w:pPr>
        <w:keepNext/>
        <w:keepLines/>
        <w:jc w:val="both"/>
        <w:rPr>
          <w:rFonts w:ascii="Tahoma" w:hAnsi="Tahoma" w:cs="Tahoma"/>
        </w:rPr>
      </w:pPr>
      <w:r w:rsidRPr="005C2BB8">
        <w:rPr>
          <w:rFonts w:ascii="Tahoma" w:hAnsi="Tahoma" w:cs="Tahoma"/>
        </w:rPr>
        <w:t>Pri prijavi napake se naročnik obvezuje navesti naslednje podatke:</w:t>
      </w:r>
    </w:p>
    <w:p w14:paraId="66D0112A" w14:textId="77777777" w:rsidR="005744DD" w:rsidRPr="005C2BB8" w:rsidRDefault="005744DD" w:rsidP="005744DD">
      <w:pPr>
        <w:keepNext/>
        <w:keepLines/>
        <w:numPr>
          <w:ilvl w:val="0"/>
          <w:numId w:val="17"/>
        </w:numPr>
        <w:jc w:val="both"/>
        <w:rPr>
          <w:rFonts w:ascii="Tahoma" w:hAnsi="Tahoma" w:cs="Tahoma"/>
        </w:rPr>
      </w:pPr>
      <w:r w:rsidRPr="005C2BB8">
        <w:rPr>
          <w:rFonts w:ascii="Tahoma" w:hAnsi="Tahoma" w:cs="Tahoma"/>
        </w:rPr>
        <w:t>ime osebe, ki napako prijavlja,</w:t>
      </w:r>
    </w:p>
    <w:p w14:paraId="572F7024" w14:textId="77777777" w:rsidR="005744DD" w:rsidRPr="005C2BB8" w:rsidRDefault="005744DD" w:rsidP="005744DD">
      <w:pPr>
        <w:keepNext/>
        <w:keepLines/>
        <w:numPr>
          <w:ilvl w:val="0"/>
          <w:numId w:val="17"/>
        </w:numPr>
        <w:jc w:val="both"/>
        <w:rPr>
          <w:rFonts w:ascii="Tahoma" w:hAnsi="Tahoma" w:cs="Tahoma"/>
        </w:rPr>
      </w:pPr>
      <w:r w:rsidRPr="005C2BB8">
        <w:rPr>
          <w:rFonts w:ascii="Tahoma" w:hAnsi="Tahoma" w:cs="Tahoma"/>
        </w:rPr>
        <w:t>lokacijo naprave,</w:t>
      </w:r>
    </w:p>
    <w:p w14:paraId="51EE06E5" w14:textId="77777777" w:rsidR="005744DD" w:rsidRPr="005C2BB8" w:rsidRDefault="005744DD" w:rsidP="005744DD">
      <w:pPr>
        <w:keepNext/>
        <w:keepLines/>
        <w:numPr>
          <w:ilvl w:val="0"/>
          <w:numId w:val="17"/>
        </w:numPr>
        <w:jc w:val="both"/>
        <w:rPr>
          <w:rFonts w:ascii="Tahoma" w:hAnsi="Tahoma" w:cs="Tahoma"/>
        </w:rPr>
      </w:pPr>
      <w:r w:rsidRPr="005C2BB8">
        <w:rPr>
          <w:rFonts w:ascii="Tahoma" w:hAnsi="Tahoma" w:cs="Tahoma"/>
        </w:rPr>
        <w:lastRenderedPageBreak/>
        <w:t>vrsto naprave z napako,</w:t>
      </w:r>
    </w:p>
    <w:p w14:paraId="338B55A9" w14:textId="77777777" w:rsidR="005744DD" w:rsidRPr="005C2BB8" w:rsidRDefault="005744DD" w:rsidP="005744DD">
      <w:pPr>
        <w:keepNext/>
        <w:keepLines/>
        <w:numPr>
          <w:ilvl w:val="0"/>
          <w:numId w:val="17"/>
        </w:numPr>
        <w:jc w:val="both"/>
        <w:rPr>
          <w:rFonts w:ascii="Tahoma" w:hAnsi="Tahoma" w:cs="Tahoma"/>
        </w:rPr>
      </w:pPr>
      <w:r w:rsidRPr="005C2BB8">
        <w:rPr>
          <w:rFonts w:ascii="Tahoma" w:hAnsi="Tahoma" w:cs="Tahoma"/>
        </w:rPr>
        <w:t>opis napake.</w:t>
      </w:r>
    </w:p>
    <w:p w14:paraId="0361FF67" w14:textId="77777777" w:rsidR="005744DD" w:rsidRPr="005C2BB8" w:rsidRDefault="005744DD" w:rsidP="005744DD">
      <w:pPr>
        <w:keepNext/>
        <w:keepLines/>
        <w:jc w:val="both"/>
        <w:rPr>
          <w:rFonts w:ascii="Tahoma" w:hAnsi="Tahoma" w:cs="Tahoma"/>
        </w:rPr>
      </w:pPr>
    </w:p>
    <w:p w14:paraId="618FBF13" w14:textId="70912ACE" w:rsidR="005744DD" w:rsidRPr="005C2BB8" w:rsidRDefault="005744DD" w:rsidP="005744DD">
      <w:pPr>
        <w:keepNext/>
        <w:keepLines/>
        <w:jc w:val="both"/>
        <w:rPr>
          <w:rFonts w:ascii="Tahoma" w:hAnsi="Tahoma" w:cs="Tahoma"/>
        </w:rPr>
      </w:pPr>
      <w:r w:rsidRPr="005C2BB8">
        <w:rPr>
          <w:rFonts w:ascii="Tahoma" w:hAnsi="Tahoma" w:cs="Tahoma"/>
        </w:rPr>
        <w:t xml:space="preserve">Izvajalec lahko odpravi napake pri </w:t>
      </w:r>
      <w:r w:rsidRPr="005C2BB8">
        <w:rPr>
          <w:rFonts w:ascii="Tahoma" w:hAnsi="Tahoma" w:cs="Tahoma"/>
          <w:bCs/>
        </w:rPr>
        <w:t xml:space="preserve">sistemih </w:t>
      </w:r>
      <w:r w:rsidRPr="005C2BB8">
        <w:rPr>
          <w:rFonts w:ascii="Tahoma" w:hAnsi="Tahoma" w:cs="Tahoma"/>
        </w:rPr>
        <w:t>aktivne požarne zaščite in tehničnega varovanja na daljavo (telefonsko svetovanje, elektronska pošta) ali s servisno intervencijo na lokaciji</w:t>
      </w:r>
      <w:r w:rsidR="00F11523">
        <w:rPr>
          <w:rFonts w:ascii="Tahoma" w:hAnsi="Tahoma" w:cs="Tahoma"/>
        </w:rPr>
        <w:t xml:space="preserve"> RCERO Ljubljana</w:t>
      </w:r>
      <w:r w:rsidRPr="005C2BB8">
        <w:rPr>
          <w:rFonts w:ascii="Tahoma" w:hAnsi="Tahoma" w:cs="Tahoma"/>
        </w:rPr>
        <w:t>.</w:t>
      </w:r>
    </w:p>
    <w:p w14:paraId="62A21FA1" w14:textId="77777777" w:rsidR="005744DD" w:rsidRPr="005C2BB8" w:rsidRDefault="005744DD" w:rsidP="005744DD">
      <w:pPr>
        <w:keepNext/>
        <w:keepLines/>
        <w:jc w:val="both"/>
        <w:rPr>
          <w:rFonts w:ascii="Tahoma" w:hAnsi="Tahoma" w:cs="Tahoma"/>
        </w:rPr>
      </w:pPr>
    </w:p>
    <w:p w14:paraId="00A45AA1" w14:textId="78BDA7A2" w:rsidR="005744DD" w:rsidRPr="005C2BB8" w:rsidRDefault="005744DD" w:rsidP="005744DD">
      <w:pPr>
        <w:keepNext/>
        <w:keepLines/>
        <w:jc w:val="both"/>
        <w:rPr>
          <w:rFonts w:ascii="Tahoma" w:hAnsi="Tahoma" w:cs="Tahoma"/>
          <w:bCs/>
        </w:rPr>
      </w:pPr>
      <w:r w:rsidRPr="005C2BB8">
        <w:rPr>
          <w:rFonts w:ascii="Tahoma" w:hAnsi="Tahoma" w:cs="Tahoma"/>
        </w:rPr>
        <w:t>Odzivni čas za telefonsko (po)svetovanje med izvajalcem in naročnikom</w:t>
      </w:r>
      <w:r w:rsidRPr="005C2BB8">
        <w:rPr>
          <w:rFonts w:ascii="Tahoma" w:hAnsi="Tahoma" w:cs="Tahoma"/>
          <w:bCs/>
        </w:rPr>
        <w:t xml:space="preserve"> oziroma za odgovor po elektronsk</w:t>
      </w:r>
      <w:r w:rsidR="00F11523">
        <w:rPr>
          <w:rFonts w:ascii="Tahoma" w:hAnsi="Tahoma" w:cs="Tahoma"/>
          <w:bCs/>
        </w:rPr>
        <w:t>i</w:t>
      </w:r>
      <w:r w:rsidRPr="005C2BB8">
        <w:rPr>
          <w:rFonts w:ascii="Tahoma" w:hAnsi="Tahoma" w:cs="Tahoma"/>
          <w:bCs/>
        </w:rPr>
        <w:t xml:space="preserve"> pošt</w:t>
      </w:r>
      <w:r w:rsidR="00F11523">
        <w:rPr>
          <w:rFonts w:ascii="Tahoma" w:hAnsi="Tahoma" w:cs="Tahoma"/>
          <w:bCs/>
        </w:rPr>
        <w:t>i</w:t>
      </w:r>
      <w:r w:rsidRPr="005C2BB8">
        <w:rPr>
          <w:rFonts w:ascii="Tahoma" w:hAnsi="Tahoma" w:cs="Tahoma"/>
        </w:rPr>
        <w:t xml:space="preserve"> po prijavi napake s strani naročnika je največ 2 (dve) uri. </w:t>
      </w:r>
      <w:r w:rsidRPr="005C2BB8">
        <w:rPr>
          <w:rFonts w:ascii="Tahoma" w:hAnsi="Tahoma" w:cs="Tahoma"/>
          <w:bCs/>
        </w:rPr>
        <w:t xml:space="preserve">Odzivni čas se šteje od ure in minute </w:t>
      </w:r>
      <w:r w:rsidRPr="005C2BB8">
        <w:rPr>
          <w:rFonts w:ascii="Tahoma" w:hAnsi="Tahoma" w:cs="Tahoma"/>
        </w:rPr>
        <w:t xml:space="preserve">telefonske prijave napake </w:t>
      </w:r>
      <w:r w:rsidRPr="005C2BB8">
        <w:rPr>
          <w:rFonts w:ascii="Tahoma" w:hAnsi="Tahoma" w:cs="Tahoma"/>
          <w:bCs/>
        </w:rPr>
        <w:t>do začetka telefonskega (po)svetovanja oziroma odgovora po elektronsk</w:t>
      </w:r>
      <w:r w:rsidR="00F11523">
        <w:rPr>
          <w:rFonts w:ascii="Tahoma" w:hAnsi="Tahoma" w:cs="Tahoma"/>
          <w:bCs/>
        </w:rPr>
        <w:t>i</w:t>
      </w:r>
      <w:r w:rsidRPr="005C2BB8">
        <w:rPr>
          <w:rFonts w:ascii="Tahoma" w:hAnsi="Tahoma" w:cs="Tahoma"/>
          <w:bCs/>
        </w:rPr>
        <w:t xml:space="preserve"> pošt</w:t>
      </w:r>
      <w:r w:rsidR="00F11523">
        <w:rPr>
          <w:rFonts w:ascii="Tahoma" w:hAnsi="Tahoma" w:cs="Tahoma"/>
          <w:bCs/>
        </w:rPr>
        <w:t>i</w:t>
      </w:r>
      <w:r w:rsidRPr="005C2BB8">
        <w:rPr>
          <w:rFonts w:ascii="Tahoma" w:hAnsi="Tahoma" w:cs="Tahoma"/>
          <w:bCs/>
        </w:rPr>
        <w:t>.</w:t>
      </w:r>
    </w:p>
    <w:p w14:paraId="3C357E9F" w14:textId="77777777" w:rsidR="005744DD" w:rsidRPr="005C2BB8" w:rsidRDefault="005744DD" w:rsidP="005744DD">
      <w:pPr>
        <w:keepNext/>
        <w:keepLines/>
        <w:jc w:val="both"/>
        <w:rPr>
          <w:rFonts w:ascii="Tahoma" w:hAnsi="Tahoma" w:cs="Tahoma"/>
        </w:rPr>
      </w:pPr>
    </w:p>
    <w:p w14:paraId="6B477313" w14:textId="66049FCB" w:rsidR="005744DD" w:rsidRPr="005C2BB8" w:rsidRDefault="005744DD" w:rsidP="005744DD">
      <w:pPr>
        <w:keepNext/>
        <w:keepLines/>
        <w:jc w:val="both"/>
        <w:rPr>
          <w:rFonts w:ascii="Tahoma" w:hAnsi="Tahoma" w:cs="Tahoma"/>
        </w:rPr>
      </w:pPr>
      <w:r w:rsidRPr="005C2BB8">
        <w:rPr>
          <w:rFonts w:ascii="Tahoma" w:hAnsi="Tahoma" w:cs="Tahoma"/>
        </w:rPr>
        <w:t>V kolikor je potrebna servisna intervencija na lokaciji RCERO Ljubljana (tj. prisotnost izvajalca na lokaciji RCERO Ljubljana), mora izvajalec s servisno intervencijo</w:t>
      </w:r>
    </w:p>
    <w:p w14:paraId="2F1698FD" w14:textId="5ECE9451" w:rsidR="005744DD" w:rsidRDefault="005744DD" w:rsidP="005744DD">
      <w:pPr>
        <w:keepNext/>
        <w:keepLines/>
        <w:numPr>
          <w:ilvl w:val="0"/>
          <w:numId w:val="28"/>
        </w:numPr>
        <w:ind w:left="426" w:hanging="284"/>
        <w:jc w:val="both"/>
        <w:rPr>
          <w:rFonts w:ascii="Tahoma" w:hAnsi="Tahoma" w:cs="Tahoma"/>
          <w:bCs/>
        </w:rPr>
      </w:pPr>
      <w:r w:rsidRPr="005C2BB8">
        <w:rPr>
          <w:rFonts w:ascii="Tahoma" w:hAnsi="Tahoma" w:cs="Tahoma"/>
        </w:rPr>
        <w:t xml:space="preserve">v primeru </w:t>
      </w:r>
      <w:r w:rsidRPr="005C2BB8">
        <w:rPr>
          <w:rFonts w:ascii="Tahoma" w:hAnsi="Tahoma" w:cs="Tahoma"/>
          <w:bCs/>
        </w:rPr>
        <w:t xml:space="preserve">napak, ki prožijo požarne alarme, in pri javljalnikih, ki so pogoj za proženje aktivnega gašenja, </w:t>
      </w:r>
      <w:r w:rsidRPr="005C2BB8">
        <w:rPr>
          <w:rFonts w:ascii="Tahoma" w:hAnsi="Tahoma" w:cs="Tahoma"/>
        </w:rPr>
        <w:t>začeti v najkrajšem možnem času in j</w:t>
      </w:r>
      <w:r>
        <w:rPr>
          <w:rFonts w:ascii="Tahoma" w:hAnsi="Tahoma" w:cs="Tahoma"/>
        </w:rPr>
        <w:t xml:space="preserve">o zaključiti najkasneje </w:t>
      </w:r>
      <w:r w:rsidRPr="00FB2414">
        <w:rPr>
          <w:rFonts w:ascii="Tahoma" w:hAnsi="Tahoma" w:cs="Tahoma"/>
        </w:rPr>
        <w:t>v roku 24 (</w:t>
      </w:r>
      <w:r w:rsidR="00FB2414" w:rsidRPr="00FB2414">
        <w:rPr>
          <w:rFonts w:ascii="Tahoma" w:hAnsi="Tahoma" w:cs="Tahoma"/>
        </w:rPr>
        <w:t>štiriindvajset</w:t>
      </w:r>
      <w:r w:rsidRPr="00FB2414">
        <w:rPr>
          <w:rFonts w:ascii="Tahoma" w:hAnsi="Tahoma" w:cs="Tahoma"/>
        </w:rPr>
        <w:t>) ur od</w:t>
      </w:r>
      <w:r w:rsidRPr="005C2BB8">
        <w:rPr>
          <w:rFonts w:ascii="Tahoma" w:hAnsi="Tahoma" w:cs="Tahoma"/>
        </w:rPr>
        <w:t xml:space="preserve"> trenutka prejema pisnega (po elektronsk</w:t>
      </w:r>
      <w:r w:rsidR="00334167">
        <w:rPr>
          <w:rFonts w:ascii="Tahoma" w:hAnsi="Tahoma" w:cs="Tahoma"/>
        </w:rPr>
        <w:t>i</w:t>
      </w:r>
      <w:r w:rsidRPr="005C2BB8">
        <w:rPr>
          <w:rFonts w:ascii="Tahoma" w:hAnsi="Tahoma" w:cs="Tahoma"/>
        </w:rPr>
        <w:t xml:space="preserve"> pošt</w:t>
      </w:r>
      <w:r w:rsidR="00334167">
        <w:rPr>
          <w:rFonts w:ascii="Tahoma" w:hAnsi="Tahoma" w:cs="Tahoma"/>
        </w:rPr>
        <w:t>i</w:t>
      </w:r>
      <w:r w:rsidRPr="005C2BB8">
        <w:rPr>
          <w:rFonts w:ascii="Tahoma" w:hAnsi="Tahoma" w:cs="Tahoma"/>
        </w:rPr>
        <w:t xml:space="preserve">) ali telefonskega zahtevka naročnika za servisno intervencijo na </w:t>
      </w:r>
      <w:r>
        <w:rPr>
          <w:rFonts w:ascii="Tahoma" w:hAnsi="Tahoma" w:cs="Tahoma"/>
        </w:rPr>
        <w:t>terenu.</w:t>
      </w:r>
    </w:p>
    <w:p w14:paraId="10F7E9C5" w14:textId="05B5142A" w:rsidR="005744DD" w:rsidRPr="00FC48E9" w:rsidRDefault="005744DD" w:rsidP="005744DD">
      <w:pPr>
        <w:keepNext/>
        <w:keepLines/>
        <w:numPr>
          <w:ilvl w:val="0"/>
          <w:numId w:val="28"/>
        </w:numPr>
        <w:ind w:left="426" w:hanging="284"/>
        <w:jc w:val="both"/>
        <w:rPr>
          <w:rFonts w:ascii="Tahoma" w:hAnsi="Tahoma" w:cs="Tahoma"/>
          <w:bCs/>
        </w:rPr>
      </w:pPr>
      <w:r w:rsidRPr="00FC48E9">
        <w:rPr>
          <w:rFonts w:ascii="Tahoma" w:hAnsi="Tahoma" w:cs="Tahoma"/>
        </w:rPr>
        <w:t xml:space="preserve">v primeru ključnih kamer video nadzornega sistema, ki so za naročnika zelo pomembne z vidika zagotavljanja normalnega delovanja procesa, </w:t>
      </w:r>
      <w:r>
        <w:rPr>
          <w:rFonts w:ascii="Tahoma" w:hAnsi="Tahoma" w:cs="Tahoma"/>
        </w:rPr>
        <w:t xml:space="preserve">začeti v </w:t>
      </w:r>
      <w:r w:rsidRPr="00FC48E9">
        <w:rPr>
          <w:rFonts w:ascii="Tahoma" w:hAnsi="Tahoma" w:cs="Tahoma"/>
        </w:rPr>
        <w:t xml:space="preserve">najkrajšem možnem času in </w:t>
      </w:r>
      <w:r w:rsidR="00334167">
        <w:rPr>
          <w:rFonts w:ascii="Tahoma" w:hAnsi="Tahoma" w:cs="Tahoma"/>
        </w:rPr>
        <w:t>jo</w:t>
      </w:r>
      <w:r w:rsidRPr="00FC48E9">
        <w:rPr>
          <w:rFonts w:ascii="Tahoma" w:hAnsi="Tahoma" w:cs="Tahoma"/>
        </w:rPr>
        <w:t xml:space="preserve"> ob vzpostavljenih normalnih pogojih zaključiti najkasneje v roku 36 (šestintrideset) ur od trenutka prejema pisnega (po elektronsk</w:t>
      </w:r>
      <w:r w:rsidR="00334167">
        <w:rPr>
          <w:rFonts w:ascii="Tahoma" w:hAnsi="Tahoma" w:cs="Tahoma"/>
        </w:rPr>
        <w:t>i</w:t>
      </w:r>
      <w:r w:rsidRPr="00FC48E9">
        <w:rPr>
          <w:rFonts w:ascii="Tahoma" w:hAnsi="Tahoma" w:cs="Tahoma"/>
        </w:rPr>
        <w:t xml:space="preserve"> pošt</w:t>
      </w:r>
      <w:r w:rsidR="00334167">
        <w:rPr>
          <w:rFonts w:ascii="Tahoma" w:hAnsi="Tahoma" w:cs="Tahoma"/>
        </w:rPr>
        <w:t>i</w:t>
      </w:r>
      <w:r w:rsidRPr="00FC48E9">
        <w:rPr>
          <w:rFonts w:ascii="Tahoma" w:hAnsi="Tahoma" w:cs="Tahoma"/>
        </w:rPr>
        <w:t>) ali telefonskega zahtevka naročnika za servisno intervencijo na terenu,</w:t>
      </w:r>
    </w:p>
    <w:p w14:paraId="11CFE577" w14:textId="12A303B7" w:rsidR="005744DD" w:rsidRPr="005C2BB8" w:rsidRDefault="005744DD" w:rsidP="005744DD">
      <w:pPr>
        <w:keepNext/>
        <w:keepLines/>
        <w:numPr>
          <w:ilvl w:val="0"/>
          <w:numId w:val="28"/>
        </w:numPr>
        <w:ind w:left="426" w:hanging="284"/>
        <w:jc w:val="both"/>
        <w:rPr>
          <w:rFonts w:ascii="Tahoma" w:hAnsi="Tahoma" w:cs="Tahoma"/>
          <w:bCs/>
        </w:rPr>
      </w:pPr>
      <w:r w:rsidRPr="005C2BB8">
        <w:rPr>
          <w:rFonts w:ascii="Tahoma" w:hAnsi="Tahoma" w:cs="Tahoma"/>
        </w:rPr>
        <w:t>v primeru napak na ostalih elementih, začeti v najkrajšem možnem času in jo zaključiti najkasneje v roku 72 (dvainsedemdeset) ur od trenutka prejema pisnega (po elektronsk</w:t>
      </w:r>
      <w:r w:rsidR="00334167">
        <w:rPr>
          <w:rFonts w:ascii="Tahoma" w:hAnsi="Tahoma" w:cs="Tahoma"/>
        </w:rPr>
        <w:t>i</w:t>
      </w:r>
      <w:r w:rsidRPr="005C2BB8">
        <w:rPr>
          <w:rFonts w:ascii="Tahoma" w:hAnsi="Tahoma" w:cs="Tahoma"/>
        </w:rPr>
        <w:t xml:space="preserve"> pošt</w:t>
      </w:r>
      <w:r w:rsidR="00334167">
        <w:rPr>
          <w:rFonts w:ascii="Tahoma" w:hAnsi="Tahoma" w:cs="Tahoma"/>
        </w:rPr>
        <w:t>i</w:t>
      </w:r>
      <w:r w:rsidRPr="005C2BB8">
        <w:rPr>
          <w:rFonts w:ascii="Tahoma" w:hAnsi="Tahoma" w:cs="Tahoma"/>
        </w:rPr>
        <w:t>) ali telefonskega zahtevka naročnika za servisno intervencijo.</w:t>
      </w:r>
    </w:p>
    <w:p w14:paraId="6FA2B0DD" w14:textId="77777777" w:rsidR="005744DD" w:rsidRPr="005C2BB8" w:rsidRDefault="005744DD" w:rsidP="005744DD">
      <w:pPr>
        <w:keepNext/>
        <w:keepLines/>
        <w:jc w:val="both"/>
        <w:rPr>
          <w:rFonts w:ascii="Tahoma" w:hAnsi="Tahoma" w:cs="Tahoma"/>
        </w:rPr>
      </w:pPr>
    </w:p>
    <w:p w14:paraId="4F67F5B0" w14:textId="77777777" w:rsidR="005744DD" w:rsidRPr="005C2BB8" w:rsidRDefault="005744DD" w:rsidP="005744DD">
      <w:pPr>
        <w:keepNext/>
        <w:keepLines/>
        <w:jc w:val="both"/>
        <w:rPr>
          <w:rFonts w:ascii="Tahoma" w:hAnsi="Tahoma" w:cs="Tahoma"/>
        </w:rPr>
      </w:pPr>
      <w:r w:rsidRPr="005C2BB8">
        <w:rPr>
          <w:rFonts w:ascii="Tahoma" w:hAnsi="Tahoma" w:cs="Tahoma"/>
        </w:rPr>
        <w:t>V primeru večjega požara oziroma dolgotrajnejšega gašenja se roki za sanacijo opreme na sistemih aktivne požarne zaščite in tehničnega varovanja določijo posebej in sporazumno z izvajalcem.</w:t>
      </w:r>
    </w:p>
    <w:p w14:paraId="62492DE3" w14:textId="77777777" w:rsidR="005744DD" w:rsidRPr="005C2BB8" w:rsidRDefault="005744DD" w:rsidP="005744DD">
      <w:pPr>
        <w:keepNext/>
        <w:keepLines/>
        <w:jc w:val="both"/>
        <w:rPr>
          <w:rFonts w:ascii="Tahoma" w:hAnsi="Tahoma" w:cs="Tahoma"/>
        </w:rPr>
      </w:pPr>
    </w:p>
    <w:p w14:paraId="2C724C36" w14:textId="77777777" w:rsidR="005744DD" w:rsidRPr="005C2BB8" w:rsidRDefault="005744DD" w:rsidP="005744DD">
      <w:pPr>
        <w:keepNext/>
        <w:keepLines/>
        <w:jc w:val="both"/>
        <w:rPr>
          <w:rFonts w:ascii="Tahoma" w:hAnsi="Tahoma" w:cs="Tahoma"/>
        </w:rPr>
      </w:pPr>
      <w:r w:rsidRPr="005C2BB8">
        <w:rPr>
          <w:rFonts w:ascii="Tahoma" w:hAnsi="Tahoma" w:cs="Tahoma"/>
        </w:rPr>
        <w:t>Servisne intervencije izvajalec obračunava na podlagi ponudbenega predračuna in ponudbe, ki sta sestavni del tega okvirnega sporazuma. Za blago oziroma dela, ki niso navedena v ponudbenem predračunu, izvajalec naročniku predhodno posreduje ponudbo, v s</w:t>
      </w:r>
      <w:r>
        <w:rPr>
          <w:rFonts w:ascii="Tahoma" w:hAnsi="Tahoma" w:cs="Tahoma"/>
        </w:rPr>
        <w:t>kladu s 7</w:t>
      </w:r>
      <w:r w:rsidRPr="005C2BB8">
        <w:rPr>
          <w:rFonts w:ascii="Tahoma" w:hAnsi="Tahoma" w:cs="Tahoma"/>
        </w:rPr>
        <w:t>. členom tega okvirnega sporazuma.</w:t>
      </w:r>
    </w:p>
    <w:p w14:paraId="37E278ED" w14:textId="77777777" w:rsidR="005744DD" w:rsidRPr="005C2BB8" w:rsidRDefault="005744DD" w:rsidP="005744DD">
      <w:pPr>
        <w:keepNext/>
        <w:keepLines/>
        <w:jc w:val="both"/>
        <w:rPr>
          <w:rFonts w:ascii="Tahoma" w:hAnsi="Tahoma" w:cs="Tahoma"/>
        </w:rPr>
      </w:pPr>
    </w:p>
    <w:p w14:paraId="0645F69D" w14:textId="77777777" w:rsidR="005744DD" w:rsidRPr="005C2BB8" w:rsidRDefault="005744DD" w:rsidP="005744DD">
      <w:pPr>
        <w:keepNext/>
        <w:keepLines/>
        <w:jc w:val="both"/>
        <w:rPr>
          <w:rFonts w:ascii="Tahoma" w:hAnsi="Tahoma" w:cs="Tahoma"/>
        </w:rPr>
      </w:pPr>
      <w:r w:rsidRPr="005C2BB8">
        <w:rPr>
          <w:rFonts w:ascii="Tahoma" w:hAnsi="Tahoma" w:cs="Tahoma"/>
        </w:rPr>
        <w:t>Za opremo v garanciji se storitve servisne intervencije ne zaračunavajo.</w:t>
      </w:r>
    </w:p>
    <w:p w14:paraId="4512A8B2" w14:textId="0EF35B73" w:rsidR="005744DD" w:rsidRDefault="005744DD" w:rsidP="005744DD">
      <w:pPr>
        <w:keepNext/>
        <w:keepLines/>
        <w:rPr>
          <w:rFonts w:ascii="Tahoma" w:hAnsi="Tahoma" w:cs="Tahoma"/>
        </w:rPr>
      </w:pPr>
    </w:p>
    <w:p w14:paraId="59E4DB7A" w14:textId="77777777" w:rsidR="005744DD" w:rsidRPr="005C2BB8" w:rsidRDefault="005744DD" w:rsidP="005744DD">
      <w:pPr>
        <w:keepNext/>
        <w:keepLines/>
        <w:rPr>
          <w:rFonts w:ascii="Tahoma" w:hAnsi="Tahoma" w:cs="Tahoma"/>
        </w:rPr>
      </w:pPr>
    </w:p>
    <w:p w14:paraId="77DE8F53" w14:textId="77777777" w:rsidR="005744DD" w:rsidRPr="005C2BB8" w:rsidRDefault="005744DD" w:rsidP="005744DD">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302D5B1D" w14:textId="77777777" w:rsidR="005744DD" w:rsidRPr="005C2BB8" w:rsidRDefault="005744DD" w:rsidP="005744DD">
      <w:pPr>
        <w:keepNext/>
        <w:keepLines/>
        <w:rPr>
          <w:rFonts w:ascii="Tahoma" w:hAnsi="Tahoma" w:cs="Tahoma"/>
          <w:b/>
        </w:rPr>
      </w:pPr>
    </w:p>
    <w:p w14:paraId="570D3A08" w14:textId="77777777" w:rsidR="005744DD" w:rsidRPr="005C2BB8" w:rsidRDefault="005744DD" w:rsidP="005744DD">
      <w:pPr>
        <w:keepNext/>
        <w:keepLines/>
        <w:tabs>
          <w:tab w:val="left" w:pos="1080"/>
        </w:tabs>
        <w:jc w:val="both"/>
        <w:rPr>
          <w:rFonts w:ascii="Tahoma" w:hAnsi="Tahoma" w:cs="Tahoma"/>
        </w:rPr>
      </w:pPr>
      <w:r w:rsidRPr="005C2BB8">
        <w:rPr>
          <w:rFonts w:ascii="Tahoma" w:hAnsi="Tahoma" w:cs="Tahoma"/>
        </w:rPr>
        <w:t>Izvajalec je dolžan vsa izvedena dela in dobave blaga evidentirati v primopredajnem zapisniku (delovnem nalogu in/ali dobavnici), ki vsebuje natančen popis izvedenih del in dobavljenega ali zamenjanega blaga, in sicer najmanj naslednje podatke:</w:t>
      </w:r>
    </w:p>
    <w:p w14:paraId="31781E39" w14:textId="77777777" w:rsidR="005744DD" w:rsidRPr="005C2BB8" w:rsidRDefault="005744DD" w:rsidP="005744DD">
      <w:pPr>
        <w:keepNext/>
        <w:keepLines/>
        <w:numPr>
          <w:ilvl w:val="0"/>
          <w:numId w:val="18"/>
        </w:numPr>
        <w:tabs>
          <w:tab w:val="left" w:pos="1080"/>
        </w:tabs>
        <w:jc w:val="both"/>
        <w:rPr>
          <w:rFonts w:ascii="Tahoma" w:hAnsi="Tahoma" w:cs="Tahoma"/>
        </w:rPr>
      </w:pPr>
      <w:r w:rsidRPr="005C2BB8">
        <w:rPr>
          <w:rFonts w:ascii="Tahoma" w:hAnsi="Tahoma" w:cs="Tahoma"/>
        </w:rPr>
        <w:t>identifikacijo naprave, na kateri so bila izvedena dela,</w:t>
      </w:r>
    </w:p>
    <w:p w14:paraId="682C37F6" w14:textId="77777777" w:rsidR="005744DD" w:rsidRPr="005C2BB8" w:rsidRDefault="005744DD" w:rsidP="005744DD">
      <w:pPr>
        <w:keepNext/>
        <w:keepLines/>
        <w:numPr>
          <w:ilvl w:val="0"/>
          <w:numId w:val="18"/>
        </w:numPr>
        <w:tabs>
          <w:tab w:val="left" w:pos="1080"/>
        </w:tabs>
        <w:jc w:val="both"/>
        <w:rPr>
          <w:rFonts w:ascii="Tahoma" w:hAnsi="Tahoma" w:cs="Tahoma"/>
        </w:rPr>
      </w:pPr>
      <w:r w:rsidRPr="005C2BB8">
        <w:rPr>
          <w:rFonts w:ascii="Tahoma" w:hAnsi="Tahoma" w:cs="Tahoma"/>
        </w:rPr>
        <w:t xml:space="preserve">število opravljenih ur ter termin (čas), ko so bila dela izvedena, </w:t>
      </w:r>
    </w:p>
    <w:p w14:paraId="036BCE9C" w14:textId="77777777" w:rsidR="005744DD" w:rsidRPr="005C2BB8" w:rsidRDefault="005744DD" w:rsidP="005744DD">
      <w:pPr>
        <w:keepNext/>
        <w:keepLines/>
        <w:numPr>
          <w:ilvl w:val="0"/>
          <w:numId w:val="18"/>
        </w:numPr>
        <w:tabs>
          <w:tab w:val="left" w:pos="1080"/>
        </w:tabs>
        <w:jc w:val="both"/>
        <w:rPr>
          <w:rFonts w:ascii="Tahoma" w:hAnsi="Tahoma" w:cs="Tahoma"/>
        </w:rPr>
      </w:pPr>
      <w:r w:rsidRPr="005C2BB8">
        <w:rPr>
          <w:rFonts w:ascii="Tahoma" w:hAnsi="Tahoma" w:cs="Tahoma"/>
        </w:rPr>
        <w:t>količino in vrsto vgrajenega/dobavljenega blaga.</w:t>
      </w:r>
    </w:p>
    <w:p w14:paraId="59E1DBE9" w14:textId="77777777" w:rsidR="005744DD" w:rsidRPr="005C2BB8" w:rsidRDefault="005744DD" w:rsidP="005744DD">
      <w:pPr>
        <w:keepNext/>
        <w:keepLines/>
        <w:tabs>
          <w:tab w:val="left" w:pos="1080"/>
        </w:tabs>
        <w:jc w:val="both"/>
        <w:rPr>
          <w:rFonts w:ascii="Tahoma" w:hAnsi="Tahoma" w:cs="Tahoma"/>
          <w:b/>
        </w:rPr>
      </w:pPr>
    </w:p>
    <w:p w14:paraId="48BE5E0C" w14:textId="77777777" w:rsidR="005744DD" w:rsidRPr="005C2BB8" w:rsidRDefault="005744DD" w:rsidP="005744DD">
      <w:pPr>
        <w:keepNext/>
        <w:keepLines/>
        <w:tabs>
          <w:tab w:val="left" w:pos="1080"/>
        </w:tabs>
        <w:jc w:val="both"/>
        <w:rPr>
          <w:rFonts w:ascii="Tahoma" w:hAnsi="Tahoma" w:cs="Tahoma"/>
        </w:rPr>
      </w:pPr>
      <w:r w:rsidRPr="005C2BB8">
        <w:rPr>
          <w:rFonts w:ascii="Tahoma" w:hAnsi="Tahoma" w:cs="Tahoma"/>
        </w:rPr>
        <w:t>Potrjen primopredajni zapisnik (delovni nalog in/ali dobavnica) s strani predstavnika naročnika je podlaga za izstavitev računa s strani izvajalca.</w:t>
      </w:r>
    </w:p>
    <w:p w14:paraId="4A2ADB7C" w14:textId="77777777" w:rsidR="005744DD" w:rsidRPr="005C2BB8" w:rsidRDefault="005744DD" w:rsidP="005744DD">
      <w:pPr>
        <w:keepNext/>
        <w:keepLines/>
        <w:ind w:left="426"/>
        <w:jc w:val="center"/>
        <w:rPr>
          <w:rFonts w:ascii="Tahoma" w:hAnsi="Tahoma" w:cs="Tahoma"/>
        </w:rPr>
      </w:pPr>
    </w:p>
    <w:p w14:paraId="6932F7D1" w14:textId="77777777" w:rsidR="005744DD" w:rsidRPr="005C2BB8" w:rsidRDefault="005744DD" w:rsidP="005744DD">
      <w:pPr>
        <w:keepNext/>
        <w:keepLines/>
        <w:ind w:left="426"/>
        <w:jc w:val="center"/>
        <w:rPr>
          <w:rFonts w:ascii="Tahoma" w:hAnsi="Tahoma" w:cs="Tahoma"/>
        </w:rPr>
      </w:pPr>
    </w:p>
    <w:p w14:paraId="6359E99C" w14:textId="77777777" w:rsidR="005744DD" w:rsidRPr="005C2BB8" w:rsidRDefault="005744DD" w:rsidP="005744DD">
      <w:pPr>
        <w:keepNext/>
        <w:keepLines/>
        <w:numPr>
          <w:ilvl w:val="0"/>
          <w:numId w:val="5"/>
        </w:numPr>
        <w:tabs>
          <w:tab w:val="clear" w:pos="1440"/>
          <w:tab w:val="left" w:pos="851"/>
          <w:tab w:val="left" w:pos="1702"/>
        </w:tabs>
        <w:ind w:hanging="1440"/>
        <w:jc w:val="both"/>
        <w:rPr>
          <w:rFonts w:ascii="Tahoma" w:hAnsi="Tahoma" w:cs="Tahoma"/>
          <w:b/>
        </w:rPr>
      </w:pPr>
      <w:r w:rsidRPr="005C2BB8">
        <w:rPr>
          <w:rFonts w:ascii="Tahoma" w:hAnsi="Tahoma" w:cs="Tahoma"/>
          <w:b/>
        </w:rPr>
        <w:t>KAKOVOST, GARANCIJA IN REKLAMACIJE</w:t>
      </w:r>
    </w:p>
    <w:p w14:paraId="0B63F9F7" w14:textId="77777777" w:rsidR="005744DD" w:rsidRPr="005C2BB8" w:rsidRDefault="005744DD" w:rsidP="005744DD">
      <w:pPr>
        <w:keepNext/>
        <w:keepLines/>
        <w:rPr>
          <w:rFonts w:ascii="Tahoma" w:hAnsi="Tahoma" w:cs="Tahoma"/>
        </w:rPr>
      </w:pPr>
    </w:p>
    <w:p w14:paraId="1579289D" w14:textId="77777777" w:rsidR="005744DD" w:rsidRPr="005C2BB8" w:rsidRDefault="005744DD" w:rsidP="005744DD">
      <w:pPr>
        <w:keepNext/>
        <w:keepLines/>
        <w:numPr>
          <w:ilvl w:val="1"/>
          <w:numId w:val="3"/>
        </w:numPr>
        <w:tabs>
          <w:tab w:val="clear" w:pos="1440"/>
        </w:tabs>
        <w:ind w:left="426" w:hanging="426"/>
        <w:jc w:val="center"/>
        <w:rPr>
          <w:rFonts w:ascii="Tahoma" w:hAnsi="Tahoma" w:cs="Tahoma"/>
        </w:rPr>
      </w:pPr>
      <w:r w:rsidRPr="005C2BB8">
        <w:rPr>
          <w:rFonts w:ascii="Tahoma" w:hAnsi="Tahoma" w:cs="Tahoma"/>
        </w:rPr>
        <w:t xml:space="preserve">člen </w:t>
      </w:r>
    </w:p>
    <w:p w14:paraId="6417C522" w14:textId="77777777" w:rsidR="005744DD" w:rsidRPr="005C2BB8" w:rsidRDefault="005744DD" w:rsidP="005744DD">
      <w:pPr>
        <w:keepNext/>
        <w:keepLines/>
        <w:ind w:left="426"/>
        <w:jc w:val="center"/>
        <w:rPr>
          <w:rFonts w:ascii="Tahoma" w:hAnsi="Tahoma" w:cs="Tahoma"/>
        </w:rPr>
      </w:pPr>
    </w:p>
    <w:p w14:paraId="7EF288BB" w14:textId="77777777" w:rsidR="005744DD" w:rsidRPr="005C2BB8" w:rsidRDefault="005744DD" w:rsidP="005744DD">
      <w:pPr>
        <w:keepNext/>
        <w:keepLines/>
        <w:jc w:val="both"/>
        <w:rPr>
          <w:rFonts w:ascii="Tahoma" w:hAnsi="Tahoma" w:cs="Tahoma"/>
        </w:rPr>
      </w:pPr>
      <w:r w:rsidRPr="005C2BB8">
        <w:rPr>
          <w:rFonts w:ascii="Tahoma" w:hAnsi="Tahoma" w:cs="Tahoma"/>
        </w:rPr>
        <w:t>Izvajalec se zavezuje, da je kakovost dobavljenega blaga in izvedenih del v skladu z veljavno zakonodajo, predpisi, standardi, veljavno prakso, smernicami naročnika in da bo upošteval vse pogoje, ki jih je opredelil naročnik v naročilu oziroma tehnični specifikaciji oziroma ko ga bo k temu pozval naročnik.</w:t>
      </w:r>
    </w:p>
    <w:p w14:paraId="397476E7" w14:textId="77777777" w:rsidR="005744DD" w:rsidRPr="005C2BB8" w:rsidRDefault="005744DD" w:rsidP="005744DD">
      <w:pPr>
        <w:keepNext/>
        <w:keepLines/>
        <w:jc w:val="both"/>
        <w:rPr>
          <w:rFonts w:ascii="Tahoma" w:hAnsi="Tahoma" w:cs="Tahoma"/>
        </w:rPr>
      </w:pPr>
    </w:p>
    <w:p w14:paraId="44025741" w14:textId="6B2B3CF8" w:rsidR="005744DD" w:rsidRDefault="005744DD" w:rsidP="005744DD">
      <w:pPr>
        <w:keepNext/>
        <w:keepLines/>
        <w:jc w:val="both"/>
        <w:rPr>
          <w:rFonts w:ascii="Tahoma" w:hAnsi="Tahoma" w:cs="Tahoma"/>
        </w:rPr>
      </w:pPr>
      <w:r w:rsidRPr="005C2BB8">
        <w:rPr>
          <w:rFonts w:ascii="Tahoma" w:hAnsi="Tahoma" w:cs="Tahoma"/>
        </w:rPr>
        <w:t xml:space="preserve">Izvajalec zagotavlja, da </w:t>
      </w:r>
      <w:r w:rsidR="00334167">
        <w:rPr>
          <w:rFonts w:ascii="Tahoma" w:hAnsi="Tahoma" w:cs="Tahoma"/>
        </w:rPr>
        <w:t>je</w:t>
      </w:r>
      <w:r w:rsidRPr="005C2BB8">
        <w:rPr>
          <w:rFonts w:ascii="Tahoma" w:hAnsi="Tahoma" w:cs="Tahoma"/>
        </w:rPr>
        <w:t xml:space="preserve"> dobavljeno blago novo in brezhibno, skladno z veljavno zakonodajo in z vsemi predpisi, standardi in direktivami Evropske unije ter ustrezno za prodajo na enotnem trgu Evropske unije in ustrezno označen</w:t>
      </w:r>
      <w:r w:rsidR="00334167">
        <w:rPr>
          <w:rFonts w:ascii="Tahoma" w:hAnsi="Tahoma" w:cs="Tahoma"/>
        </w:rPr>
        <w:t>o</w:t>
      </w:r>
      <w:r w:rsidRPr="005C2BB8">
        <w:rPr>
          <w:rFonts w:ascii="Tahoma" w:hAnsi="Tahoma" w:cs="Tahoma"/>
        </w:rPr>
        <w:t>, v kolikor je taka oznaka potrebna.</w:t>
      </w:r>
    </w:p>
    <w:p w14:paraId="4EAF2C8B" w14:textId="77777777" w:rsidR="00646539" w:rsidRPr="005C2BB8" w:rsidRDefault="00646539" w:rsidP="005744DD">
      <w:pPr>
        <w:keepNext/>
        <w:keepLines/>
        <w:jc w:val="both"/>
        <w:rPr>
          <w:rFonts w:ascii="Tahoma" w:hAnsi="Tahoma" w:cs="Tahoma"/>
        </w:rPr>
      </w:pPr>
    </w:p>
    <w:p w14:paraId="28DA4290" w14:textId="77777777" w:rsidR="005744DD" w:rsidRPr="005C2BB8" w:rsidRDefault="005744DD" w:rsidP="005744DD">
      <w:pPr>
        <w:keepNext/>
        <w:keepLines/>
        <w:jc w:val="both"/>
        <w:rPr>
          <w:rFonts w:ascii="Tahoma" w:hAnsi="Tahoma" w:cs="Tahoma"/>
        </w:rPr>
      </w:pPr>
      <w:r w:rsidRPr="005C2BB8">
        <w:rPr>
          <w:rFonts w:ascii="Tahoma" w:hAnsi="Tahoma" w:cs="Tahoma"/>
        </w:rPr>
        <w:t>V primeru neskladnosti dobavljenega blaga oz. izvedenih del s tehnično specifikacijo naročnika in/ali veljavno zakonodajo, ki se nanaša na predmet okvirnega sporazuma in/ali tehnično dokumentacijo, ki jo bo izvajalec predložil ob predaji blaga oz. izvedenih delih, lahko naročnik odstopi od okvirnega sporazuma in unovči finančno zavarovanje za zavarovanje dobre izvedbe obveznosti po okvirnem sporazumu, brez kakršnekoli obveznosti do izvajalca, izvajalec pa krije tudi razliko v ceni do naslednje najugodnejše ponudbe, za kar mu izstavi naročnik račun.</w:t>
      </w:r>
    </w:p>
    <w:p w14:paraId="58386202" w14:textId="77777777" w:rsidR="005744DD" w:rsidRPr="005C2BB8" w:rsidRDefault="005744DD" w:rsidP="005744DD">
      <w:pPr>
        <w:keepNext/>
        <w:keepLines/>
        <w:jc w:val="both"/>
        <w:rPr>
          <w:rFonts w:ascii="Tahoma" w:hAnsi="Tahoma" w:cs="Tahoma"/>
        </w:rPr>
      </w:pPr>
    </w:p>
    <w:p w14:paraId="0614BC73" w14:textId="77777777" w:rsidR="005744DD" w:rsidRPr="005C2BB8" w:rsidRDefault="005744DD" w:rsidP="005744DD">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648E3375" w14:textId="77777777" w:rsidR="005744DD" w:rsidRPr="005C2BB8" w:rsidRDefault="005744DD" w:rsidP="005744DD">
      <w:pPr>
        <w:keepNext/>
        <w:keepLines/>
        <w:rPr>
          <w:rFonts w:ascii="Tahoma" w:hAnsi="Tahoma" w:cs="Tahoma"/>
        </w:rPr>
      </w:pPr>
    </w:p>
    <w:p w14:paraId="3E590BBC" w14:textId="539D6E01" w:rsidR="005744DD" w:rsidRPr="005C2BB8" w:rsidRDefault="005744DD" w:rsidP="005744DD">
      <w:pPr>
        <w:keepNext/>
        <w:keepLines/>
        <w:jc w:val="both"/>
        <w:rPr>
          <w:rFonts w:ascii="Tahoma" w:hAnsi="Tahoma" w:cs="Tahoma"/>
        </w:rPr>
      </w:pPr>
      <w:r w:rsidRPr="005C2BB8">
        <w:rPr>
          <w:rFonts w:ascii="Tahoma" w:hAnsi="Tahoma" w:cs="Tahoma"/>
        </w:rPr>
        <w:t xml:space="preserve">Za blago, katerega dobava je predmet tega okvirnega sporazuma, izvajalec nudi garancijo enak čas in v enakem obsegu, kot jo nudi proizvajalec blaga, šteto od uspešno opravljenega količinskega in kvalitetnega prevzema blaga, ki se izvede s podpisom dobavnice s strani </w:t>
      </w:r>
      <w:proofErr w:type="spellStart"/>
      <w:r w:rsidRPr="005C2BB8">
        <w:rPr>
          <w:rFonts w:ascii="Tahoma" w:hAnsi="Tahoma" w:cs="Tahoma"/>
        </w:rPr>
        <w:t>nar</w:t>
      </w:r>
      <w:proofErr w:type="spellEnd"/>
      <w:r w:rsidR="00022EB7">
        <w:rPr>
          <w:rFonts w:ascii="Tahoma" w:hAnsi="Tahoma" w:cs="Tahoma"/>
        </w:rPr>
        <w:t xml:space="preserve"> </w:t>
      </w:r>
      <w:proofErr w:type="spellStart"/>
      <w:r w:rsidRPr="005C2BB8">
        <w:rPr>
          <w:rFonts w:ascii="Tahoma" w:hAnsi="Tahoma" w:cs="Tahoma"/>
        </w:rPr>
        <w:t>očnika</w:t>
      </w:r>
      <w:proofErr w:type="spellEnd"/>
      <w:r w:rsidRPr="005C2BB8">
        <w:rPr>
          <w:rFonts w:ascii="Tahoma" w:hAnsi="Tahoma" w:cs="Tahoma"/>
        </w:rPr>
        <w:t xml:space="preserve"> oz. njegovega predstavnika, </w:t>
      </w:r>
      <w:r w:rsidRPr="005C2BB8">
        <w:rPr>
          <w:rFonts w:ascii="Tahoma" w:hAnsi="Tahoma" w:cs="Tahoma"/>
          <w:color w:val="000000" w:themeColor="text1"/>
        </w:rPr>
        <w:t xml:space="preserve">vendar ne manj </w:t>
      </w:r>
      <w:r w:rsidRPr="005C2BB8">
        <w:rPr>
          <w:rFonts w:ascii="Tahoma" w:hAnsi="Tahoma" w:cs="Tahoma"/>
        </w:rPr>
        <w:t>_____________ mesecev. Račun velja kot garancija.</w:t>
      </w:r>
    </w:p>
    <w:p w14:paraId="79240B47" w14:textId="77777777" w:rsidR="005744DD" w:rsidRPr="005C2BB8" w:rsidRDefault="005744DD" w:rsidP="005744DD">
      <w:pPr>
        <w:keepNext/>
        <w:keepLines/>
        <w:jc w:val="both"/>
        <w:rPr>
          <w:rFonts w:ascii="Tahoma" w:hAnsi="Tahoma" w:cs="Tahoma"/>
        </w:rPr>
      </w:pPr>
    </w:p>
    <w:p w14:paraId="76D196C7" w14:textId="78593E6F" w:rsidR="005744DD" w:rsidRPr="005C2BB8" w:rsidRDefault="005744DD" w:rsidP="005744DD">
      <w:pPr>
        <w:keepNext/>
        <w:keepLines/>
        <w:jc w:val="both"/>
        <w:rPr>
          <w:rFonts w:ascii="Tahoma" w:hAnsi="Tahoma" w:cs="Tahoma"/>
        </w:rPr>
      </w:pPr>
      <w:r w:rsidRPr="005C2BB8">
        <w:rPr>
          <w:rFonts w:ascii="Tahoma" w:hAnsi="Tahoma" w:cs="Tahoma"/>
        </w:rPr>
        <w:t>Če se v garancijski dobi pojavijo pomanjkljivosti zaradi</w:t>
      </w:r>
      <w:r w:rsidR="00334167">
        <w:rPr>
          <w:rFonts w:ascii="Tahoma" w:hAnsi="Tahoma" w:cs="Tahoma"/>
        </w:rPr>
        <w:t xml:space="preserve"> neustrezne</w:t>
      </w:r>
      <w:r w:rsidRPr="005C2BB8">
        <w:rPr>
          <w:rFonts w:ascii="Tahoma" w:hAnsi="Tahoma" w:cs="Tahoma"/>
        </w:rPr>
        <w:t xml:space="preserve"> kakovosti blaga, jih mora izvajalec odpraviti na svoje stroške najkasneje v roku štirinajst (14) delovnih dni od dneva, ko ga naročnik pisno obvesti o nastali napaki. Izvajalec bo moral brezplačno zamenjati vso blago, glede katerega bo ugotovljeno, da je prišlo do pomanjkljivosti zaradi napake proizvajalca.</w:t>
      </w:r>
    </w:p>
    <w:p w14:paraId="61925763" w14:textId="77777777" w:rsidR="005744DD" w:rsidRPr="005C2BB8" w:rsidRDefault="005744DD" w:rsidP="005744DD">
      <w:pPr>
        <w:keepNext/>
        <w:keepLines/>
        <w:jc w:val="both"/>
        <w:rPr>
          <w:rFonts w:ascii="Tahoma" w:hAnsi="Tahoma" w:cs="Tahoma"/>
        </w:rPr>
      </w:pPr>
    </w:p>
    <w:p w14:paraId="462F5DFC" w14:textId="77777777" w:rsidR="005744DD" w:rsidRPr="005C2BB8" w:rsidRDefault="005744DD" w:rsidP="005744DD">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22357167" w14:textId="77777777" w:rsidR="005744DD" w:rsidRPr="005C2BB8" w:rsidRDefault="005744DD" w:rsidP="005744DD">
      <w:pPr>
        <w:keepNext/>
        <w:keepLines/>
        <w:rPr>
          <w:rFonts w:ascii="Tahoma" w:hAnsi="Tahoma" w:cs="Tahoma"/>
        </w:rPr>
      </w:pPr>
    </w:p>
    <w:p w14:paraId="774C429F" w14:textId="77777777" w:rsidR="005744DD" w:rsidRPr="005C2BB8" w:rsidRDefault="005744DD" w:rsidP="005744DD">
      <w:pPr>
        <w:keepNext/>
        <w:keepLines/>
        <w:jc w:val="both"/>
        <w:rPr>
          <w:rFonts w:ascii="Tahoma" w:hAnsi="Tahoma" w:cs="Tahoma"/>
        </w:rPr>
      </w:pPr>
      <w:r w:rsidRPr="005C2BB8">
        <w:rPr>
          <w:rFonts w:ascii="Tahoma" w:hAnsi="Tahoma" w:cs="Tahoma"/>
        </w:rPr>
        <w:t>Reklamacije zaradi količinskih primanjkljajev bo naročnik izvajalcu sporočil takoj (s pripisom na dobavnici o vrsti in količini blaga, ki ni bilo dobavljeno), najkasneje pa v osmih (8) delovnih dneh od dneva prevzema blaga.</w:t>
      </w:r>
    </w:p>
    <w:p w14:paraId="43A4D588" w14:textId="77777777" w:rsidR="005744DD" w:rsidRPr="005C2BB8" w:rsidRDefault="005744DD" w:rsidP="005744DD">
      <w:pPr>
        <w:keepNext/>
        <w:keepLines/>
        <w:jc w:val="both"/>
        <w:rPr>
          <w:rFonts w:ascii="Tahoma" w:hAnsi="Tahoma" w:cs="Tahoma"/>
        </w:rPr>
      </w:pPr>
    </w:p>
    <w:p w14:paraId="25A0A158" w14:textId="002C8955" w:rsidR="005744DD" w:rsidRPr="005C2BB8" w:rsidRDefault="005744DD" w:rsidP="005744DD">
      <w:pPr>
        <w:keepNext/>
        <w:keepLines/>
        <w:jc w:val="both"/>
        <w:rPr>
          <w:rFonts w:ascii="Tahoma" w:hAnsi="Tahoma" w:cs="Tahoma"/>
        </w:rPr>
      </w:pPr>
      <w:r w:rsidRPr="005C2BB8">
        <w:rPr>
          <w:rFonts w:ascii="Tahoma" w:hAnsi="Tahoma" w:cs="Tahoma"/>
        </w:rPr>
        <w:t>Reklamacije zaradi neustreznosti dobavljenega blaga oz. izvedenih del bo naročnik izvajalcu sporočil pisno, kadarkoli v času veljavnosti okvirnega sporazuma, in sicer najkasneje v osmih (8) delovnih dneh od dneva ugotovitve neustreznosti dobavljenega blaga oz. izvedenih del.</w:t>
      </w:r>
    </w:p>
    <w:p w14:paraId="0A7B0BF3" w14:textId="36AF4F95" w:rsidR="005744DD" w:rsidRPr="005C2BB8" w:rsidRDefault="005744DD" w:rsidP="005744DD">
      <w:pPr>
        <w:keepNext/>
        <w:keepLines/>
        <w:rPr>
          <w:rFonts w:ascii="Tahoma" w:hAnsi="Tahoma" w:cs="Tahoma"/>
        </w:rPr>
      </w:pPr>
    </w:p>
    <w:p w14:paraId="0CFEDDE8" w14:textId="77777777" w:rsidR="005744DD" w:rsidRPr="005C2BB8" w:rsidRDefault="005744DD" w:rsidP="005744DD">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2893CE9F" w14:textId="77777777" w:rsidR="005744DD" w:rsidRPr="005C2BB8" w:rsidRDefault="005744DD" w:rsidP="005744DD">
      <w:pPr>
        <w:keepNext/>
        <w:keepLines/>
        <w:rPr>
          <w:rFonts w:ascii="Tahoma" w:hAnsi="Tahoma" w:cs="Tahoma"/>
        </w:rPr>
      </w:pPr>
    </w:p>
    <w:p w14:paraId="496A6C39" w14:textId="50E0A419" w:rsidR="005744DD" w:rsidRPr="005C2BB8" w:rsidRDefault="005744DD" w:rsidP="005744DD">
      <w:pPr>
        <w:keepNext/>
        <w:keepLines/>
        <w:jc w:val="both"/>
        <w:rPr>
          <w:rFonts w:ascii="Tahoma" w:hAnsi="Tahoma" w:cs="Tahoma"/>
        </w:rPr>
      </w:pPr>
      <w:r w:rsidRPr="005C2BB8">
        <w:rPr>
          <w:rFonts w:ascii="Tahoma" w:hAnsi="Tahoma" w:cs="Tahoma"/>
        </w:rPr>
        <w:t xml:space="preserve">Izvajalec mora k reševanju reklamacije zaradi neustreznosti dobavljenega blaga oz. izvedenih del </w:t>
      </w:r>
      <w:r w:rsidR="00334167">
        <w:rPr>
          <w:rFonts w:ascii="Tahoma" w:hAnsi="Tahoma" w:cs="Tahoma"/>
        </w:rPr>
        <w:t xml:space="preserve">pristopiti </w:t>
      </w:r>
      <w:r w:rsidRPr="005C2BB8">
        <w:rPr>
          <w:rFonts w:ascii="Tahoma" w:hAnsi="Tahoma" w:cs="Tahoma"/>
        </w:rPr>
        <w:t>najkasneje v roku dveh (2) delovnih dni od prejema pisnega obvestila o reklamaciji (posredovanega po elektronski pošti). O ugotovljenih napakah blaga oz. izvedenih del se sestavi zapisnik</w:t>
      </w:r>
      <w:r w:rsidR="00334167">
        <w:rPr>
          <w:rFonts w:ascii="Tahoma" w:hAnsi="Tahoma" w:cs="Tahoma"/>
        </w:rPr>
        <w:t>,</w:t>
      </w:r>
      <w:r w:rsidRPr="005C2BB8">
        <w:rPr>
          <w:rFonts w:ascii="Tahoma" w:hAnsi="Tahoma" w:cs="Tahoma"/>
        </w:rPr>
        <w:t xml:space="preserve"> v katerem se sporazumno dogovori rok za odpravo neustreznosti dobavljenega blaga oz. izvedenih del, ki ga podpišeta obe stranki okvirnega sporazuma oziroma njuna predstavnika. Obrazec zapisnika zagotovi izvajalec.</w:t>
      </w:r>
    </w:p>
    <w:p w14:paraId="12C6A4F8" w14:textId="77777777" w:rsidR="005744DD" w:rsidRPr="005C2BB8" w:rsidRDefault="005744DD" w:rsidP="005744DD">
      <w:pPr>
        <w:keepNext/>
        <w:keepLines/>
        <w:rPr>
          <w:rFonts w:ascii="Tahoma" w:hAnsi="Tahoma" w:cs="Tahoma"/>
        </w:rPr>
      </w:pPr>
    </w:p>
    <w:p w14:paraId="69B384E6" w14:textId="0BA5B6A7" w:rsidR="005744DD" w:rsidRPr="005C2BB8" w:rsidRDefault="005744DD" w:rsidP="005744DD">
      <w:pPr>
        <w:keepNext/>
        <w:keepLines/>
        <w:jc w:val="both"/>
        <w:rPr>
          <w:rFonts w:ascii="Tahoma" w:hAnsi="Tahoma" w:cs="Tahoma"/>
        </w:rPr>
      </w:pPr>
      <w:r w:rsidRPr="005C2BB8">
        <w:rPr>
          <w:rFonts w:ascii="Tahoma" w:hAnsi="Tahoma" w:cs="Tahoma"/>
        </w:rPr>
        <w:t>Izvajalec se obvezuje v navedenem roku iz prejšnjega odstavka tega člena naročnika obvestiti (pisno, po elektronsk</w:t>
      </w:r>
      <w:r w:rsidR="00334167">
        <w:rPr>
          <w:rFonts w:ascii="Tahoma" w:hAnsi="Tahoma" w:cs="Tahoma"/>
        </w:rPr>
        <w:t>i</w:t>
      </w:r>
      <w:r w:rsidRPr="005C2BB8">
        <w:rPr>
          <w:rFonts w:ascii="Tahoma" w:hAnsi="Tahoma" w:cs="Tahoma"/>
        </w:rPr>
        <w:t xml:space="preserve"> pošt</w:t>
      </w:r>
      <w:r w:rsidR="00334167">
        <w:rPr>
          <w:rFonts w:ascii="Tahoma" w:hAnsi="Tahoma" w:cs="Tahoma"/>
        </w:rPr>
        <w:t>i</w:t>
      </w:r>
      <w:r w:rsidRPr="005C2BB8">
        <w:rPr>
          <w:rFonts w:ascii="Tahoma" w:hAnsi="Tahoma" w:cs="Tahoma"/>
        </w:rPr>
        <w:t>) o rešitvi reklamacije in dobaviti reklamirano blago oz. izvesti reklamirana dela v dogovorjenem roku.</w:t>
      </w:r>
    </w:p>
    <w:p w14:paraId="26FE5E59" w14:textId="77777777" w:rsidR="005744DD" w:rsidRPr="005C2BB8" w:rsidRDefault="005744DD" w:rsidP="005744DD">
      <w:pPr>
        <w:keepNext/>
        <w:keepLines/>
        <w:jc w:val="both"/>
        <w:rPr>
          <w:rFonts w:ascii="Tahoma" w:hAnsi="Tahoma" w:cs="Tahoma"/>
        </w:rPr>
      </w:pPr>
    </w:p>
    <w:p w14:paraId="07763A4D" w14:textId="77777777" w:rsidR="005744DD" w:rsidRPr="005C2BB8" w:rsidRDefault="005744DD" w:rsidP="005744DD">
      <w:pPr>
        <w:keepNext/>
        <w:keepLines/>
        <w:jc w:val="both"/>
        <w:rPr>
          <w:rFonts w:ascii="Tahoma" w:hAnsi="Tahoma" w:cs="Tahoma"/>
        </w:rPr>
      </w:pPr>
      <w:r w:rsidRPr="005C2BB8">
        <w:rPr>
          <w:rFonts w:ascii="Tahoma" w:hAnsi="Tahoma" w:cs="Tahoma"/>
        </w:rPr>
        <w:t>Za pozitivno rešene reklamacije, za napačno poslano ter za vrnjeno blago oz. napačno izvedena dela, izstavi izvajalec naročniku dobropis, za katerega se zmanjša obveznost naročnika.</w:t>
      </w:r>
    </w:p>
    <w:p w14:paraId="0C8213C7" w14:textId="32DA5E07" w:rsidR="007613C2" w:rsidRDefault="007613C2" w:rsidP="005744DD">
      <w:pPr>
        <w:keepNext/>
        <w:keepLines/>
        <w:rPr>
          <w:rFonts w:ascii="Tahoma" w:hAnsi="Tahoma" w:cs="Tahoma"/>
        </w:rPr>
      </w:pPr>
    </w:p>
    <w:p w14:paraId="7E5608B5" w14:textId="77777777" w:rsidR="007F6546" w:rsidRPr="005C2BB8" w:rsidRDefault="007F6546" w:rsidP="005744DD">
      <w:pPr>
        <w:keepNext/>
        <w:keepLines/>
        <w:rPr>
          <w:rFonts w:ascii="Tahoma" w:hAnsi="Tahoma" w:cs="Tahoma"/>
        </w:rPr>
      </w:pPr>
    </w:p>
    <w:p w14:paraId="77DED217" w14:textId="77777777" w:rsidR="005744DD" w:rsidRPr="005C2BB8" w:rsidRDefault="005744DD" w:rsidP="005744DD">
      <w:pPr>
        <w:keepNext/>
        <w:keepLines/>
        <w:numPr>
          <w:ilvl w:val="0"/>
          <w:numId w:val="5"/>
        </w:numPr>
        <w:tabs>
          <w:tab w:val="clear" w:pos="1440"/>
          <w:tab w:val="left" w:pos="851"/>
          <w:tab w:val="left" w:pos="1702"/>
        </w:tabs>
        <w:ind w:hanging="1440"/>
        <w:jc w:val="both"/>
        <w:rPr>
          <w:rFonts w:ascii="Tahoma" w:hAnsi="Tahoma" w:cs="Tahoma"/>
          <w:b/>
        </w:rPr>
      </w:pPr>
      <w:r w:rsidRPr="005C2BB8">
        <w:rPr>
          <w:rFonts w:ascii="Tahoma" w:hAnsi="Tahoma" w:cs="Tahoma"/>
          <w:b/>
        </w:rPr>
        <w:t>VIŠJA SILA</w:t>
      </w:r>
    </w:p>
    <w:p w14:paraId="3A2EBF08" w14:textId="77777777" w:rsidR="005744DD" w:rsidRPr="005C2BB8" w:rsidRDefault="005744DD" w:rsidP="005744DD">
      <w:pPr>
        <w:keepNext/>
        <w:keepLines/>
        <w:tabs>
          <w:tab w:val="left" w:pos="851"/>
          <w:tab w:val="left" w:pos="1702"/>
        </w:tabs>
        <w:ind w:left="1440"/>
        <w:jc w:val="both"/>
        <w:rPr>
          <w:rFonts w:ascii="Tahoma" w:hAnsi="Tahoma" w:cs="Tahoma"/>
          <w:b/>
        </w:rPr>
      </w:pPr>
    </w:p>
    <w:p w14:paraId="2E63675B" w14:textId="77777777" w:rsidR="005744DD" w:rsidRPr="005C2BB8" w:rsidRDefault="005744DD" w:rsidP="005744DD">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3680D28B" w14:textId="77777777" w:rsidR="005744DD" w:rsidRPr="005C2BB8" w:rsidRDefault="005744DD" w:rsidP="005744DD">
      <w:pPr>
        <w:keepNext/>
        <w:keepLines/>
        <w:tabs>
          <w:tab w:val="left" w:pos="851"/>
          <w:tab w:val="left" w:pos="1702"/>
        </w:tabs>
        <w:ind w:left="1440"/>
        <w:jc w:val="both"/>
        <w:rPr>
          <w:rFonts w:ascii="Tahoma" w:hAnsi="Tahoma" w:cs="Tahoma"/>
          <w:b/>
        </w:rPr>
      </w:pPr>
    </w:p>
    <w:p w14:paraId="0719F917" w14:textId="77777777" w:rsidR="005744DD" w:rsidRPr="005C2BB8" w:rsidRDefault="005744DD" w:rsidP="005744DD">
      <w:pPr>
        <w:keepNext/>
        <w:keepLines/>
        <w:jc w:val="both"/>
        <w:rPr>
          <w:rFonts w:ascii="Tahoma" w:hAnsi="Tahoma" w:cs="Tahoma"/>
        </w:rPr>
      </w:pPr>
      <w:r w:rsidRPr="005C2BB8">
        <w:rPr>
          <w:rFonts w:ascii="Tahoma" w:hAnsi="Tahoma" w:cs="Tahoma"/>
        </w:rPr>
        <w:t>Izvajalec ni odgovoren za delno ali celotno neizpolnjevanje obveznosti, če je to posledica višje sile.</w:t>
      </w:r>
    </w:p>
    <w:p w14:paraId="0A758BA0" w14:textId="77777777" w:rsidR="005744DD" w:rsidRPr="005C2BB8" w:rsidRDefault="005744DD" w:rsidP="005744DD">
      <w:pPr>
        <w:keepNext/>
        <w:keepLines/>
        <w:jc w:val="both"/>
        <w:rPr>
          <w:rFonts w:ascii="Tahoma" w:hAnsi="Tahoma" w:cs="Tahoma"/>
        </w:rPr>
      </w:pPr>
    </w:p>
    <w:p w14:paraId="5A7A294D" w14:textId="74DE49A8" w:rsidR="005744DD" w:rsidRPr="005C2BB8" w:rsidRDefault="005744DD" w:rsidP="005744DD">
      <w:pPr>
        <w:keepNext/>
        <w:keepLines/>
        <w:jc w:val="both"/>
        <w:rPr>
          <w:rFonts w:ascii="Tahoma" w:hAnsi="Tahoma" w:cs="Tahoma"/>
        </w:rPr>
      </w:pPr>
      <w:r w:rsidRPr="005C2BB8">
        <w:rPr>
          <w:rFonts w:ascii="Tahoma" w:hAnsi="Tahoma" w:cs="Tahoma"/>
        </w:rPr>
        <w:t xml:space="preserve">Višja sila pomeni zunanji vzrok, neodvisen od volje in vpliva katere koli stranke, ki je nepričakovan in nenaden in se mu ob splošni skrbnosti ni bilo moč izogniti in ga odvrniti, takšne okoliščine pa so se pojavile po sklenitvi okvirnega sporazuma, neodvisno od volje strank okvirnega sporazuma. Če </w:t>
      </w:r>
      <w:r w:rsidRPr="005C2BB8">
        <w:rPr>
          <w:rFonts w:ascii="Tahoma" w:hAnsi="Tahoma" w:cs="Tahoma"/>
          <w:color w:val="000000"/>
        </w:rPr>
        <w:t xml:space="preserve">je izvedba del/dobav </w:t>
      </w:r>
      <w:r w:rsidRPr="005C2BB8">
        <w:rPr>
          <w:rFonts w:ascii="Tahoma" w:hAnsi="Tahoma" w:cs="Tahoma"/>
        </w:rPr>
        <w:t>delno ali v celoti motena oziroma preprečena</w:t>
      </w:r>
      <w:r w:rsidR="00334167">
        <w:rPr>
          <w:rFonts w:ascii="Tahoma" w:hAnsi="Tahoma" w:cs="Tahoma"/>
        </w:rPr>
        <w:t xml:space="preserve"> zaradi višje sile</w:t>
      </w:r>
      <w:r w:rsidRPr="005C2BB8">
        <w:rPr>
          <w:rFonts w:ascii="Tahoma" w:hAnsi="Tahoma" w:cs="Tahoma"/>
        </w:rPr>
        <w:t xml:space="preserve">, je izvajalec o tem dolžan nemudoma obvestiti naročnika. Prav tako ga je dolžan sproti obveščati o prenehanju takih okoliščin. Na zahtevo naročnika je izvajalec dolžan dokazati obstoj višje sile. </w:t>
      </w:r>
    </w:p>
    <w:p w14:paraId="1B8F674F" w14:textId="77777777" w:rsidR="005744DD" w:rsidRPr="00F15915" w:rsidRDefault="005744DD" w:rsidP="005744DD">
      <w:pPr>
        <w:keepNext/>
        <w:keepLines/>
        <w:jc w:val="both"/>
        <w:rPr>
          <w:rFonts w:ascii="Tahoma" w:hAnsi="Tahoma" w:cs="Tahoma"/>
        </w:rPr>
      </w:pPr>
    </w:p>
    <w:p w14:paraId="677B1099" w14:textId="77777777" w:rsidR="005744DD" w:rsidRPr="00F15915" w:rsidRDefault="005744DD" w:rsidP="005744DD">
      <w:pPr>
        <w:keepNext/>
        <w:keepLines/>
        <w:jc w:val="both"/>
        <w:rPr>
          <w:rFonts w:ascii="Tahoma" w:hAnsi="Tahoma" w:cs="Tahoma"/>
        </w:rPr>
      </w:pPr>
      <w:r w:rsidRPr="00F15915">
        <w:rPr>
          <w:rFonts w:ascii="Tahoma" w:hAnsi="Tahoma" w:cs="Tahoma"/>
        </w:rPr>
        <w:t>Le v primerih, navedenih v tem členu, naročnik ne bo izvajal sankcij proti izvajalcu po 23. členu tega okvirnega sporazuma.</w:t>
      </w:r>
    </w:p>
    <w:p w14:paraId="7738A1AF" w14:textId="6AA08FFF" w:rsidR="005744DD" w:rsidRDefault="005744DD" w:rsidP="005744DD">
      <w:pPr>
        <w:keepNext/>
        <w:keepLines/>
        <w:jc w:val="both"/>
        <w:rPr>
          <w:rFonts w:ascii="Tahoma" w:hAnsi="Tahoma" w:cs="Tahoma"/>
        </w:rPr>
      </w:pPr>
    </w:p>
    <w:p w14:paraId="2CC110D1" w14:textId="77777777" w:rsidR="007613C2" w:rsidRPr="005C2BB8" w:rsidRDefault="007613C2" w:rsidP="005744DD">
      <w:pPr>
        <w:keepNext/>
        <w:keepLines/>
        <w:jc w:val="both"/>
        <w:rPr>
          <w:rFonts w:ascii="Tahoma" w:hAnsi="Tahoma" w:cs="Tahoma"/>
        </w:rPr>
      </w:pPr>
    </w:p>
    <w:p w14:paraId="529FAA30" w14:textId="77777777" w:rsidR="005744DD" w:rsidRPr="005C2BB8" w:rsidRDefault="005744DD" w:rsidP="005744DD">
      <w:pPr>
        <w:keepNext/>
        <w:keepLines/>
        <w:numPr>
          <w:ilvl w:val="0"/>
          <w:numId w:val="5"/>
        </w:numPr>
        <w:tabs>
          <w:tab w:val="clear" w:pos="1440"/>
          <w:tab w:val="left" w:pos="851"/>
          <w:tab w:val="left" w:pos="1702"/>
        </w:tabs>
        <w:ind w:hanging="1440"/>
        <w:jc w:val="both"/>
        <w:rPr>
          <w:rFonts w:ascii="Tahoma" w:hAnsi="Tahoma" w:cs="Tahoma"/>
          <w:b/>
        </w:rPr>
      </w:pPr>
      <w:r w:rsidRPr="005C2BB8">
        <w:rPr>
          <w:rFonts w:ascii="Tahoma" w:hAnsi="Tahoma" w:cs="Tahoma"/>
          <w:b/>
        </w:rPr>
        <w:t>OBVEZNOSTI STRANK OKVIRNEGA SPORAZUMA</w:t>
      </w:r>
    </w:p>
    <w:p w14:paraId="5250D7C4" w14:textId="77777777" w:rsidR="005744DD" w:rsidRPr="005C2BB8" w:rsidRDefault="005744DD" w:rsidP="005744DD">
      <w:pPr>
        <w:keepNext/>
        <w:keepLines/>
        <w:spacing w:line="288" w:lineRule="auto"/>
        <w:jc w:val="center"/>
        <w:rPr>
          <w:rFonts w:ascii="Tahoma" w:hAnsi="Tahoma" w:cs="Tahoma"/>
          <w:b/>
        </w:rPr>
      </w:pPr>
    </w:p>
    <w:p w14:paraId="02725C5D" w14:textId="77777777" w:rsidR="005744DD" w:rsidRPr="005C2BB8" w:rsidRDefault="005744DD" w:rsidP="005744DD">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784E0D4F" w14:textId="77777777" w:rsidR="005744DD" w:rsidRPr="005C2BB8" w:rsidRDefault="005744DD" w:rsidP="005744DD">
      <w:pPr>
        <w:keepNext/>
        <w:keepLines/>
        <w:jc w:val="both"/>
        <w:rPr>
          <w:rFonts w:ascii="Tahoma" w:hAnsi="Tahoma" w:cs="Tahoma"/>
        </w:rPr>
      </w:pPr>
    </w:p>
    <w:p w14:paraId="65619260" w14:textId="77777777" w:rsidR="005744DD" w:rsidRPr="005C2BB8" w:rsidRDefault="005744DD" w:rsidP="005744DD">
      <w:pPr>
        <w:keepNext/>
        <w:keepLines/>
        <w:tabs>
          <w:tab w:val="left" w:pos="851"/>
          <w:tab w:val="left" w:pos="1702"/>
        </w:tabs>
        <w:jc w:val="both"/>
        <w:rPr>
          <w:rFonts w:ascii="Tahoma" w:hAnsi="Tahoma" w:cs="Tahoma"/>
        </w:rPr>
      </w:pPr>
      <w:r w:rsidRPr="005C2BB8">
        <w:rPr>
          <w:rFonts w:ascii="Tahoma" w:hAnsi="Tahoma" w:cs="Tahoma"/>
        </w:rPr>
        <w:t>Izvajalec se obvezuje:</w:t>
      </w:r>
    </w:p>
    <w:p w14:paraId="6B395566" w14:textId="77777777" w:rsidR="005744DD" w:rsidRPr="005C2BB8" w:rsidRDefault="005744DD" w:rsidP="005744DD">
      <w:pPr>
        <w:keepNext/>
        <w:keepLines/>
        <w:numPr>
          <w:ilvl w:val="0"/>
          <w:numId w:val="11"/>
        </w:numPr>
        <w:ind w:left="426" w:hanging="426"/>
        <w:jc w:val="both"/>
        <w:rPr>
          <w:rFonts w:ascii="Tahoma" w:hAnsi="Tahoma" w:cs="Tahoma"/>
        </w:rPr>
      </w:pPr>
      <w:r w:rsidRPr="005C2BB8">
        <w:rPr>
          <w:rFonts w:ascii="Tahoma" w:hAnsi="Tahoma" w:cs="Tahoma"/>
        </w:rPr>
        <w:t>z naročnikom skleniti Pisni sporazum, ki ureja skupne varstvene ukrepe za zagotavljanje varstva in zdravja pri delu, ki jih je potrebno upoštevati na lokaciji RCERO Ljubljana, ki je priloga tega okvirnega sporazuma,</w:t>
      </w:r>
    </w:p>
    <w:p w14:paraId="118E12CF" w14:textId="68441420" w:rsidR="005744DD" w:rsidRPr="005C2BB8" w:rsidRDefault="005744DD" w:rsidP="005744DD">
      <w:pPr>
        <w:keepNext/>
        <w:keepLines/>
        <w:numPr>
          <w:ilvl w:val="0"/>
          <w:numId w:val="11"/>
        </w:numPr>
        <w:ind w:left="426" w:hanging="426"/>
        <w:jc w:val="both"/>
        <w:rPr>
          <w:rFonts w:ascii="Tahoma" w:hAnsi="Tahoma" w:cs="Tahoma"/>
        </w:rPr>
      </w:pPr>
      <w:r w:rsidRPr="005C2BB8">
        <w:rPr>
          <w:rFonts w:ascii="Tahoma" w:hAnsi="Tahoma" w:cs="Tahoma"/>
        </w:rPr>
        <w:t>upoštevati obstoječe stanje na mikrolokaciji MBO, tako da bo izvedba predmeta okvirnega sporazuma omogočala neprekinjen delovni proces na lokaciji RCERO Ljubljana,</w:t>
      </w:r>
    </w:p>
    <w:p w14:paraId="12744048" w14:textId="77777777" w:rsidR="005744DD" w:rsidRPr="005C2BB8" w:rsidRDefault="005744DD" w:rsidP="005744DD">
      <w:pPr>
        <w:keepNext/>
        <w:keepLines/>
        <w:numPr>
          <w:ilvl w:val="0"/>
          <w:numId w:val="11"/>
        </w:numPr>
        <w:ind w:left="426" w:hanging="426"/>
        <w:jc w:val="both"/>
        <w:rPr>
          <w:rFonts w:ascii="Tahoma" w:hAnsi="Tahoma" w:cs="Tahoma"/>
        </w:rPr>
      </w:pPr>
      <w:r w:rsidRPr="005C2BB8">
        <w:rPr>
          <w:rFonts w:ascii="Tahoma" w:hAnsi="Tahoma" w:cs="Tahoma"/>
        </w:rPr>
        <w:t>prevzeta dela in dobave izvršiti strokovno pravilno, vestno in kvalitetno, v skladu z vsemi veljavnimi tehničnimi predpisi, standardi in normativi, razpisnimi pogoji,</w:t>
      </w:r>
      <w:r w:rsidRPr="005C2BB8">
        <w:rPr>
          <w:rFonts w:ascii="Tahoma" w:hAnsi="Tahoma" w:cs="Tahoma"/>
          <w:sz w:val="22"/>
        </w:rPr>
        <w:t xml:space="preserve"> </w:t>
      </w:r>
      <w:r w:rsidRPr="005C2BB8">
        <w:rPr>
          <w:rFonts w:ascii="Tahoma" w:hAnsi="Tahoma" w:cs="Tahoma"/>
        </w:rPr>
        <w:t>ob tesnem sodelovanju z naročnikom (skrbnost dobrega strokovnjaka),</w:t>
      </w:r>
    </w:p>
    <w:p w14:paraId="10D2BCA9" w14:textId="77777777" w:rsidR="005744DD" w:rsidRPr="005C2BB8" w:rsidRDefault="005744DD" w:rsidP="005744DD">
      <w:pPr>
        <w:keepNext/>
        <w:keepLines/>
        <w:numPr>
          <w:ilvl w:val="0"/>
          <w:numId w:val="11"/>
        </w:numPr>
        <w:ind w:left="426" w:hanging="426"/>
        <w:jc w:val="both"/>
        <w:rPr>
          <w:rFonts w:ascii="Tahoma" w:hAnsi="Tahoma" w:cs="Tahoma"/>
        </w:rPr>
      </w:pPr>
      <w:r w:rsidRPr="005C2BB8">
        <w:rPr>
          <w:rFonts w:ascii="Tahoma" w:hAnsi="Tahoma" w:cs="Tahoma"/>
        </w:rPr>
        <w:t>prevzeti odgovornost za izpolnjevanje varstvenih ukrepov na lokaciji RCERO Ljubljana,</w:t>
      </w:r>
    </w:p>
    <w:p w14:paraId="7F9C6333" w14:textId="77777777" w:rsidR="005744DD" w:rsidRPr="005C2BB8" w:rsidRDefault="005744DD" w:rsidP="005744DD">
      <w:pPr>
        <w:keepNext/>
        <w:keepLines/>
        <w:numPr>
          <w:ilvl w:val="0"/>
          <w:numId w:val="11"/>
        </w:numPr>
        <w:ind w:left="426" w:hanging="426"/>
        <w:jc w:val="both"/>
        <w:rPr>
          <w:rFonts w:ascii="Tahoma" w:hAnsi="Tahoma" w:cs="Tahoma"/>
        </w:rPr>
      </w:pPr>
      <w:r w:rsidRPr="005C2BB8">
        <w:rPr>
          <w:rFonts w:ascii="Tahoma" w:hAnsi="Tahoma" w:cs="Tahoma"/>
        </w:rPr>
        <w:t>dela izvajati na način, da se ne ogroža varnost in zdravje ostalih na lokaciji RCERO Ljubljana (preprečiti nepooblaščenim osebam dostop v delovno območje strojev, prašenje zmanjšati na najmanjšo možno stopnjo),</w:t>
      </w:r>
    </w:p>
    <w:p w14:paraId="2D96AA7E" w14:textId="402ABBF7" w:rsidR="005744DD" w:rsidRPr="005C2BB8" w:rsidRDefault="005744DD" w:rsidP="005744DD">
      <w:pPr>
        <w:keepNext/>
        <w:keepLines/>
        <w:numPr>
          <w:ilvl w:val="0"/>
          <w:numId w:val="11"/>
        </w:numPr>
        <w:ind w:left="426" w:hanging="426"/>
        <w:jc w:val="both"/>
        <w:rPr>
          <w:rFonts w:ascii="Tahoma" w:hAnsi="Tahoma" w:cs="Tahoma"/>
        </w:rPr>
      </w:pPr>
      <w:r w:rsidRPr="005C2BB8">
        <w:rPr>
          <w:rFonts w:ascii="Tahoma" w:hAnsi="Tahoma" w:cs="Tahoma"/>
        </w:rPr>
        <w:t>v primeru, da med opravljanjem dobav ali del, ki so predmet tega okvirnega sporazuma, nastopijo okoliščine, ki utegnejo vplivati na vsebinsko ali terminsko izvedbo dobav ali del, takoj pisno (po elektronsk</w:t>
      </w:r>
      <w:r w:rsidR="00334167">
        <w:rPr>
          <w:rFonts w:ascii="Tahoma" w:hAnsi="Tahoma" w:cs="Tahoma"/>
        </w:rPr>
        <w:t>i</w:t>
      </w:r>
      <w:r w:rsidRPr="005C2BB8">
        <w:rPr>
          <w:rFonts w:ascii="Tahoma" w:hAnsi="Tahoma" w:cs="Tahoma"/>
        </w:rPr>
        <w:t xml:space="preserve"> pošt</w:t>
      </w:r>
      <w:r w:rsidR="00334167">
        <w:rPr>
          <w:rFonts w:ascii="Tahoma" w:hAnsi="Tahoma" w:cs="Tahoma"/>
        </w:rPr>
        <w:t>i</w:t>
      </w:r>
      <w:r w:rsidRPr="005C2BB8">
        <w:rPr>
          <w:rFonts w:ascii="Tahoma" w:hAnsi="Tahoma" w:cs="Tahoma"/>
        </w:rPr>
        <w:t>) obvestiti naročnika ter predlagati ustrezne spremembe oziroma dopolnitve tega okvirnega sporazuma</w:t>
      </w:r>
      <w:r w:rsidR="000B060D">
        <w:rPr>
          <w:rFonts w:ascii="Tahoma" w:hAnsi="Tahoma" w:cs="Tahoma"/>
        </w:rPr>
        <w:t>,</w:t>
      </w:r>
    </w:p>
    <w:p w14:paraId="08176D22" w14:textId="77777777" w:rsidR="005744DD" w:rsidRPr="005C2BB8" w:rsidRDefault="005744DD" w:rsidP="005744DD">
      <w:pPr>
        <w:keepNext/>
        <w:keepLines/>
        <w:numPr>
          <w:ilvl w:val="0"/>
          <w:numId w:val="11"/>
        </w:numPr>
        <w:ind w:left="426" w:hanging="426"/>
        <w:jc w:val="both"/>
        <w:rPr>
          <w:rFonts w:ascii="Tahoma" w:hAnsi="Tahoma" w:cs="Tahoma"/>
        </w:rPr>
      </w:pPr>
      <w:r w:rsidRPr="005C2BB8">
        <w:rPr>
          <w:rFonts w:ascii="Tahoma" w:hAnsi="Tahoma" w:cs="Tahoma"/>
        </w:rPr>
        <w:t>na svoje stroške in v roku, ki ga dogovori z naročnikom, izvršiti dopolnitve in spremembe prevzetega obsega dobav ali del, če se ugotovi, da izvajalec prevzete dobave ali dela izvaja pomanjkljivo,</w:t>
      </w:r>
    </w:p>
    <w:p w14:paraId="05C25E2A" w14:textId="77777777" w:rsidR="005744DD" w:rsidRPr="005C2BB8" w:rsidRDefault="005744DD" w:rsidP="005744DD">
      <w:pPr>
        <w:keepNext/>
        <w:keepLines/>
        <w:numPr>
          <w:ilvl w:val="0"/>
          <w:numId w:val="11"/>
        </w:numPr>
        <w:ind w:left="426" w:hanging="426"/>
        <w:jc w:val="both"/>
        <w:rPr>
          <w:rFonts w:ascii="Tahoma" w:hAnsi="Tahoma" w:cs="Tahoma"/>
        </w:rPr>
      </w:pPr>
      <w:r w:rsidRPr="005C2BB8">
        <w:rPr>
          <w:rFonts w:ascii="Tahoma" w:hAnsi="Tahoma" w:cs="Tahoma"/>
        </w:rPr>
        <w:t>omogočiti naročniku izvajanje pregledov izvedenih del in dobav ter nadzor nad izvedbo del oziroma vgradnjo blaga,</w:t>
      </w:r>
    </w:p>
    <w:p w14:paraId="0CA31633" w14:textId="77777777" w:rsidR="005744DD" w:rsidRPr="005C2BB8" w:rsidRDefault="005744DD" w:rsidP="005744DD">
      <w:pPr>
        <w:keepNext/>
        <w:keepLines/>
        <w:numPr>
          <w:ilvl w:val="0"/>
          <w:numId w:val="11"/>
        </w:numPr>
        <w:ind w:left="426" w:hanging="426"/>
        <w:jc w:val="both"/>
        <w:rPr>
          <w:rFonts w:ascii="Tahoma" w:hAnsi="Tahoma" w:cs="Tahoma"/>
        </w:rPr>
      </w:pPr>
      <w:r w:rsidRPr="005C2BB8">
        <w:rPr>
          <w:rFonts w:ascii="Tahoma" w:hAnsi="Tahoma" w:cs="Tahoma"/>
        </w:rPr>
        <w:t>obveščati naročnika o vseh spremembah, ki bi lahko vplivale na izvršitev obveznosti po okvirnem sporazumu,</w:t>
      </w:r>
    </w:p>
    <w:p w14:paraId="67976B0E" w14:textId="30D02681" w:rsidR="005744DD" w:rsidRPr="005C2BB8" w:rsidRDefault="005744DD" w:rsidP="005744DD">
      <w:pPr>
        <w:keepNext/>
        <w:keepLines/>
        <w:numPr>
          <w:ilvl w:val="0"/>
          <w:numId w:val="11"/>
        </w:numPr>
        <w:ind w:left="426" w:hanging="426"/>
        <w:jc w:val="both"/>
        <w:rPr>
          <w:rFonts w:ascii="Tahoma" w:hAnsi="Tahoma" w:cs="Tahoma"/>
        </w:rPr>
      </w:pPr>
      <w:r w:rsidRPr="005C2BB8">
        <w:rPr>
          <w:rFonts w:ascii="Tahoma" w:hAnsi="Tahoma" w:cs="Tahoma"/>
        </w:rPr>
        <w:t>poravnati vso morebitno nastalo škodo, ki bi jo med izvajanjem</w:t>
      </w:r>
      <w:r w:rsidR="00334167">
        <w:rPr>
          <w:rFonts w:ascii="Tahoma" w:hAnsi="Tahoma" w:cs="Tahoma"/>
        </w:rPr>
        <w:t xml:space="preserve"> dobav ali</w:t>
      </w:r>
      <w:r w:rsidRPr="005C2BB8">
        <w:rPr>
          <w:rFonts w:ascii="Tahoma" w:hAnsi="Tahoma" w:cs="Tahoma"/>
        </w:rPr>
        <w:t xml:space="preserve"> del povzročil na lokaciji RCERO Ljubljana, na objektih ali napravah naročnika ali tretjim osebam,</w:t>
      </w:r>
    </w:p>
    <w:p w14:paraId="36F2F1B2" w14:textId="77777777" w:rsidR="005744DD" w:rsidRPr="005C2BB8" w:rsidRDefault="005744DD" w:rsidP="005744DD">
      <w:pPr>
        <w:keepNext/>
        <w:keepLines/>
        <w:numPr>
          <w:ilvl w:val="0"/>
          <w:numId w:val="11"/>
        </w:numPr>
        <w:ind w:left="426" w:hanging="426"/>
        <w:jc w:val="both"/>
        <w:rPr>
          <w:rFonts w:ascii="Tahoma" w:hAnsi="Tahoma" w:cs="Tahoma"/>
        </w:rPr>
      </w:pPr>
      <w:r w:rsidRPr="005C2BB8">
        <w:rPr>
          <w:rFonts w:ascii="Tahoma" w:hAnsi="Tahoma" w:cs="Tahoma"/>
        </w:rPr>
        <w:t>pred morebitno oddajo dobave blaga oz. izvedbe del tretji osebi pridobiti predhodno pisno soglasje naročnika,</w:t>
      </w:r>
    </w:p>
    <w:p w14:paraId="212F0BF0" w14:textId="77777777" w:rsidR="005744DD" w:rsidRPr="005C2BB8" w:rsidRDefault="005744DD" w:rsidP="005744DD">
      <w:pPr>
        <w:keepNext/>
        <w:keepLines/>
        <w:numPr>
          <w:ilvl w:val="0"/>
          <w:numId w:val="11"/>
        </w:numPr>
        <w:ind w:left="426" w:hanging="426"/>
        <w:jc w:val="both"/>
        <w:rPr>
          <w:rFonts w:ascii="Tahoma" w:hAnsi="Tahoma" w:cs="Tahoma"/>
        </w:rPr>
      </w:pPr>
      <w:r w:rsidRPr="005C2BB8">
        <w:rPr>
          <w:rFonts w:ascii="Tahoma" w:hAnsi="Tahoma" w:cs="Tahoma"/>
        </w:rPr>
        <w:t>zagotoviti izvajanje del z delavci, ki so strokovno usposobljeni za opravljanje tovrstnih del in imajo opravljen preizkus iz varstva pri delu in požarnega varstva ter zdravniški pregled,</w:t>
      </w:r>
    </w:p>
    <w:p w14:paraId="24E9BA99" w14:textId="77777777" w:rsidR="005744DD" w:rsidRPr="005C2BB8" w:rsidRDefault="005744DD" w:rsidP="005744DD">
      <w:pPr>
        <w:keepNext/>
        <w:keepLines/>
        <w:numPr>
          <w:ilvl w:val="0"/>
          <w:numId w:val="11"/>
        </w:numPr>
        <w:ind w:left="426" w:hanging="426"/>
        <w:jc w:val="both"/>
        <w:rPr>
          <w:rFonts w:ascii="Tahoma" w:hAnsi="Tahoma" w:cs="Tahoma"/>
        </w:rPr>
      </w:pPr>
      <w:r w:rsidRPr="005C2BB8">
        <w:rPr>
          <w:rFonts w:ascii="Tahoma" w:hAnsi="Tahoma" w:cs="Tahoma"/>
        </w:rPr>
        <w:t>zagotoviti, da bodo delavci upoštevali vse predpise naročnika o gibanju na območju objekta naročnika.</w:t>
      </w:r>
    </w:p>
    <w:p w14:paraId="35A85334" w14:textId="77777777" w:rsidR="005744DD" w:rsidRPr="005C2BB8" w:rsidRDefault="005744DD" w:rsidP="005744DD">
      <w:pPr>
        <w:keepNext/>
        <w:keepLines/>
        <w:jc w:val="both"/>
        <w:rPr>
          <w:rFonts w:ascii="Tahoma" w:hAnsi="Tahoma" w:cs="Tahoma"/>
        </w:rPr>
      </w:pPr>
    </w:p>
    <w:p w14:paraId="158CC0A5" w14:textId="77777777" w:rsidR="005744DD" w:rsidRPr="005C2BB8" w:rsidRDefault="005744DD" w:rsidP="005744DD">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53C729BF" w14:textId="77777777" w:rsidR="005744DD" w:rsidRPr="005C2BB8" w:rsidRDefault="005744DD" w:rsidP="005744DD">
      <w:pPr>
        <w:keepNext/>
        <w:keepLines/>
        <w:jc w:val="both"/>
        <w:rPr>
          <w:rFonts w:ascii="Tahoma" w:hAnsi="Tahoma" w:cs="Tahoma"/>
          <w:b/>
        </w:rPr>
      </w:pPr>
    </w:p>
    <w:p w14:paraId="1A9959E2" w14:textId="77777777" w:rsidR="005744DD" w:rsidRPr="005C2BB8" w:rsidRDefault="005744DD" w:rsidP="005744DD">
      <w:pPr>
        <w:keepNext/>
        <w:keepLines/>
        <w:tabs>
          <w:tab w:val="left" w:pos="851"/>
          <w:tab w:val="left" w:pos="1702"/>
        </w:tabs>
        <w:jc w:val="both"/>
        <w:rPr>
          <w:rFonts w:ascii="Tahoma" w:hAnsi="Tahoma" w:cs="Tahoma"/>
        </w:rPr>
      </w:pPr>
      <w:r w:rsidRPr="005C2BB8">
        <w:rPr>
          <w:rFonts w:ascii="Tahoma" w:hAnsi="Tahoma" w:cs="Tahoma"/>
        </w:rPr>
        <w:t>Naročnik se obvezuje:</w:t>
      </w:r>
    </w:p>
    <w:p w14:paraId="0819F03F" w14:textId="77777777" w:rsidR="005744DD" w:rsidRPr="005C2BB8" w:rsidRDefault="005744DD" w:rsidP="005744DD">
      <w:pPr>
        <w:keepNext/>
        <w:keepLines/>
        <w:numPr>
          <w:ilvl w:val="0"/>
          <w:numId w:val="12"/>
        </w:numPr>
        <w:ind w:left="426"/>
        <w:jc w:val="both"/>
        <w:rPr>
          <w:rFonts w:ascii="Tahoma" w:hAnsi="Tahoma" w:cs="Tahoma"/>
        </w:rPr>
      </w:pPr>
      <w:r w:rsidRPr="005C2BB8">
        <w:rPr>
          <w:rFonts w:ascii="Tahoma" w:hAnsi="Tahoma" w:cs="Tahoma"/>
        </w:rPr>
        <w:t>z izvajalcem skleniti Pisni sporazum, ki ureja skupne varstvene ukrepe za zagotavljanje varstva in zdravja pri delu, ki jih je potrebno upoštevati na lokaciji RCERO Ljubljana, ki je priloga tega okvirnega sporazuma,</w:t>
      </w:r>
    </w:p>
    <w:p w14:paraId="66225CC1" w14:textId="77777777" w:rsidR="005744DD" w:rsidRPr="005C2BB8" w:rsidRDefault="005744DD" w:rsidP="005744DD">
      <w:pPr>
        <w:keepNext/>
        <w:keepLines/>
        <w:numPr>
          <w:ilvl w:val="0"/>
          <w:numId w:val="12"/>
        </w:numPr>
        <w:ind w:left="426"/>
        <w:jc w:val="both"/>
        <w:rPr>
          <w:rFonts w:ascii="Tahoma" w:hAnsi="Tahoma" w:cs="Tahoma"/>
        </w:rPr>
      </w:pPr>
      <w:r w:rsidRPr="005C2BB8">
        <w:rPr>
          <w:rFonts w:ascii="Tahoma" w:hAnsi="Tahoma" w:cs="Tahoma"/>
        </w:rPr>
        <w:t>sodelovati z izvajalcem z namenom, da se obveznosti po okvirnem sporazumu izvršijo pravočasno,</w:t>
      </w:r>
    </w:p>
    <w:p w14:paraId="4F4D36F9" w14:textId="77777777" w:rsidR="005744DD" w:rsidRPr="005C2BB8" w:rsidRDefault="005744DD" w:rsidP="005744DD">
      <w:pPr>
        <w:keepNext/>
        <w:keepLines/>
        <w:numPr>
          <w:ilvl w:val="0"/>
          <w:numId w:val="12"/>
        </w:numPr>
        <w:ind w:left="426"/>
        <w:jc w:val="both"/>
        <w:rPr>
          <w:rFonts w:ascii="Tahoma" w:hAnsi="Tahoma" w:cs="Tahoma"/>
        </w:rPr>
      </w:pPr>
      <w:r w:rsidRPr="005C2BB8">
        <w:rPr>
          <w:rFonts w:ascii="Tahoma" w:hAnsi="Tahoma" w:cs="Tahoma"/>
        </w:rPr>
        <w:lastRenderedPageBreak/>
        <w:t xml:space="preserve">tekoče obveščati izvajalca o vseh spremembah, ki bi lahko vplivale na izvršitev obveznosti po okvirnem sporazumu, </w:t>
      </w:r>
    </w:p>
    <w:p w14:paraId="6042C6A5" w14:textId="77777777" w:rsidR="005744DD" w:rsidRPr="005C2BB8" w:rsidRDefault="005744DD" w:rsidP="005744DD">
      <w:pPr>
        <w:keepNext/>
        <w:keepLines/>
        <w:numPr>
          <w:ilvl w:val="0"/>
          <w:numId w:val="12"/>
        </w:numPr>
        <w:ind w:left="426"/>
        <w:jc w:val="both"/>
        <w:rPr>
          <w:rFonts w:ascii="Tahoma" w:hAnsi="Tahoma" w:cs="Tahoma"/>
        </w:rPr>
      </w:pPr>
      <w:r w:rsidRPr="005C2BB8">
        <w:rPr>
          <w:rFonts w:ascii="Tahoma" w:hAnsi="Tahoma" w:cs="Tahoma"/>
        </w:rPr>
        <w:t>poravnati obveznosti do izvajalca in njegovih nominiranih podizvajalcev,</w:t>
      </w:r>
    </w:p>
    <w:p w14:paraId="7CCBA01F" w14:textId="77777777" w:rsidR="005744DD" w:rsidRPr="005C2BB8" w:rsidRDefault="005744DD" w:rsidP="005744DD">
      <w:pPr>
        <w:keepNext/>
        <w:keepLines/>
        <w:numPr>
          <w:ilvl w:val="0"/>
          <w:numId w:val="12"/>
        </w:numPr>
        <w:ind w:left="426"/>
        <w:jc w:val="both"/>
        <w:rPr>
          <w:rFonts w:ascii="Tahoma" w:hAnsi="Tahoma" w:cs="Tahoma"/>
        </w:rPr>
      </w:pPr>
      <w:r w:rsidRPr="005C2BB8">
        <w:rPr>
          <w:rFonts w:ascii="Tahoma" w:hAnsi="Tahoma" w:cs="Tahoma"/>
        </w:rPr>
        <w:t>voditi/izvajati dejanski pregled nad izvedenimi dobavami in deli izvajalca; v kolikor naročnik ugotovi, da izvajalec ne izpolnjuje svojih obveznosti v skladu z določili tega okvirnega sporazuma in zahtevami razpisne dokumentacije, lahko naročnik takoj pisno odstopi od okvirnega sporazuma, brez odškodninske odgovornosti do izvajalca.</w:t>
      </w:r>
    </w:p>
    <w:p w14:paraId="2ACAD2F4" w14:textId="77777777" w:rsidR="005744DD" w:rsidRPr="005C2BB8" w:rsidRDefault="005744DD" w:rsidP="005744DD">
      <w:pPr>
        <w:keepNext/>
        <w:keepLines/>
        <w:jc w:val="both"/>
        <w:rPr>
          <w:rFonts w:ascii="Tahoma" w:hAnsi="Tahoma" w:cs="Tahoma"/>
        </w:rPr>
      </w:pPr>
    </w:p>
    <w:p w14:paraId="420BA0B3" w14:textId="77777777" w:rsidR="005744DD" w:rsidRPr="005C2BB8" w:rsidRDefault="005744DD" w:rsidP="005744DD">
      <w:pPr>
        <w:keepNext/>
        <w:keepLines/>
        <w:jc w:val="both"/>
        <w:rPr>
          <w:rFonts w:ascii="Tahoma" w:hAnsi="Tahoma" w:cs="Tahoma"/>
        </w:rPr>
      </w:pPr>
      <w:r w:rsidRPr="005C2BB8">
        <w:rPr>
          <w:rFonts w:ascii="Tahoma" w:hAnsi="Tahoma" w:cs="Tahoma"/>
        </w:rPr>
        <w:t>Vse dodatne podatke bo naročnik posredoval izvajalcu na podlagi pisne ali ustne zahteve izvajalca in lastne presoje o nujnosti zahtevanih podatkov za dokončanje obveznosti po tem okvirnem sporazumu.</w:t>
      </w:r>
    </w:p>
    <w:p w14:paraId="5320C67F" w14:textId="77777777" w:rsidR="005744DD" w:rsidRDefault="005744DD" w:rsidP="005744DD">
      <w:pPr>
        <w:keepNext/>
        <w:keepLines/>
        <w:jc w:val="both"/>
        <w:rPr>
          <w:rFonts w:ascii="Tahoma" w:hAnsi="Tahoma" w:cs="Tahoma"/>
        </w:rPr>
      </w:pPr>
    </w:p>
    <w:p w14:paraId="2B6BDD51" w14:textId="77777777" w:rsidR="005744DD" w:rsidRPr="005C2BB8" w:rsidRDefault="005744DD" w:rsidP="005744DD">
      <w:pPr>
        <w:keepNext/>
        <w:keepLines/>
        <w:jc w:val="both"/>
        <w:rPr>
          <w:rFonts w:ascii="Tahoma" w:hAnsi="Tahoma" w:cs="Tahoma"/>
        </w:rPr>
      </w:pPr>
    </w:p>
    <w:p w14:paraId="64162478" w14:textId="77777777" w:rsidR="005744DD" w:rsidRPr="005C2BB8" w:rsidRDefault="005744DD" w:rsidP="005744DD">
      <w:pPr>
        <w:keepNext/>
        <w:keepLines/>
        <w:numPr>
          <w:ilvl w:val="0"/>
          <w:numId w:val="5"/>
        </w:numPr>
        <w:tabs>
          <w:tab w:val="clear" w:pos="1440"/>
          <w:tab w:val="left" w:pos="851"/>
          <w:tab w:val="left" w:pos="1702"/>
        </w:tabs>
        <w:ind w:hanging="1440"/>
        <w:jc w:val="both"/>
        <w:rPr>
          <w:rFonts w:ascii="Tahoma" w:hAnsi="Tahoma" w:cs="Tahoma"/>
          <w:b/>
        </w:rPr>
      </w:pPr>
      <w:r w:rsidRPr="005C2BB8">
        <w:rPr>
          <w:rFonts w:ascii="Tahoma" w:hAnsi="Tahoma" w:cs="Tahoma"/>
          <w:b/>
        </w:rPr>
        <w:t xml:space="preserve">FINANČNO ZAVAROVANJE </w:t>
      </w:r>
    </w:p>
    <w:p w14:paraId="40820AB4" w14:textId="77777777" w:rsidR="005744DD" w:rsidRPr="005C2BB8" w:rsidRDefault="005744DD" w:rsidP="005744DD">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57E15F93" w14:textId="77777777" w:rsidR="005744DD" w:rsidRPr="003F402B" w:rsidRDefault="005744DD" w:rsidP="005744DD">
      <w:pPr>
        <w:keepNext/>
        <w:keepLines/>
        <w:jc w:val="both"/>
        <w:rPr>
          <w:rFonts w:ascii="Tahoma" w:hAnsi="Tahoma" w:cs="Tahoma"/>
          <w:b/>
          <w:i/>
        </w:rPr>
      </w:pPr>
    </w:p>
    <w:p w14:paraId="7C1C6F7A" w14:textId="7BD49CBB" w:rsidR="005744DD" w:rsidRPr="005C2BB8" w:rsidRDefault="005744DD" w:rsidP="005744DD">
      <w:pPr>
        <w:keepNext/>
        <w:keepLines/>
        <w:jc w:val="both"/>
        <w:rPr>
          <w:rFonts w:ascii="Tahoma" w:hAnsi="Tahoma" w:cs="Tahoma"/>
          <w:i/>
          <w:strike/>
        </w:rPr>
      </w:pPr>
      <w:r w:rsidRPr="005C2BB8">
        <w:rPr>
          <w:rFonts w:ascii="Tahoma" w:hAnsi="Tahoma" w:cs="Tahoma"/>
        </w:rPr>
        <w:t>Izvajalec se obvezuje, da bo</w:t>
      </w:r>
      <w:r w:rsidR="00334167">
        <w:rPr>
          <w:rFonts w:ascii="Tahoma" w:hAnsi="Tahoma" w:cs="Tahoma"/>
        </w:rPr>
        <w:t>,</w:t>
      </w:r>
      <w:r w:rsidRPr="005C2BB8">
        <w:rPr>
          <w:rFonts w:ascii="Tahoma" w:hAnsi="Tahoma" w:cs="Tahoma"/>
        </w:rPr>
        <w:t xml:space="preserve"> ob sklenitvi okvirnega sporazuma oziroma najkasneje v roku 5 (petih) delovnih dni od sklenitve okvirnega sporazuma, predložil naročniku izvirnik finančnega zavarovanja dobre izvedbe obveznosti iz okvirnega sporazuma v obliki podpisane in žigosane bianko menico z izpolnjeno, podpisano in žigosano menično izjavo v višini 10 % (deset odstotkov) vrednosti okvirnega sporazuma v EUR z DDV in z dobo veljavnosti še najmanj 30 (trideset) dni po preteku veljavnosti okvirnega sporazuma.</w:t>
      </w:r>
    </w:p>
    <w:p w14:paraId="69ED9CCB" w14:textId="77777777" w:rsidR="005744DD" w:rsidRPr="005C2BB8" w:rsidRDefault="005744DD" w:rsidP="005744DD">
      <w:pPr>
        <w:keepNext/>
        <w:keepLines/>
        <w:jc w:val="both"/>
        <w:rPr>
          <w:rFonts w:ascii="Tahoma" w:hAnsi="Tahoma" w:cs="Tahoma"/>
        </w:rPr>
      </w:pPr>
    </w:p>
    <w:p w14:paraId="5BA51327" w14:textId="77777777" w:rsidR="005744DD" w:rsidRPr="005C2BB8" w:rsidRDefault="005744DD" w:rsidP="005744DD">
      <w:pPr>
        <w:keepNext/>
        <w:keepLines/>
        <w:jc w:val="both"/>
        <w:rPr>
          <w:rFonts w:ascii="Tahoma" w:hAnsi="Tahoma" w:cs="Tahoma"/>
        </w:rPr>
      </w:pPr>
      <w:r w:rsidRPr="005C2BB8">
        <w:rPr>
          <w:rFonts w:ascii="Tahoma" w:hAnsi="Tahoma" w:cs="Tahoma"/>
        </w:rPr>
        <w:t xml:space="preserve">V kolikor izvajalec ne bo izpolnjeval svojih obveznosti po okvirnem sporazumu, lahko naročnik unovči finančno zavarovanje dobre izvedbe obveznosti iz okvirnega sporazuma in odstopi od okvirnega sporazuma, brez kakršnekoli obveznosti do izvajalca. Naročnik bo pred unovčenjem finančnega zavarovanja dobre izvedbe obveznosti iz okvirnega sporazuma izvajalca pisno pozval k izpolnjevanju obveznosti po okvirnem sporazumu in mu določil rok za izpolnitev. </w:t>
      </w:r>
    </w:p>
    <w:p w14:paraId="66DC9F39" w14:textId="77777777" w:rsidR="005744DD" w:rsidRPr="005C2BB8" w:rsidRDefault="005744DD" w:rsidP="005744DD">
      <w:pPr>
        <w:keepNext/>
        <w:keepLines/>
        <w:jc w:val="both"/>
        <w:rPr>
          <w:rFonts w:ascii="Tahoma" w:hAnsi="Tahoma" w:cs="Tahoma"/>
        </w:rPr>
      </w:pPr>
    </w:p>
    <w:p w14:paraId="38D548AA" w14:textId="015411C2" w:rsidR="005744DD" w:rsidRDefault="005744DD" w:rsidP="005744DD">
      <w:pPr>
        <w:keepNext/>
        <w:keepLines/>
        <w:jc w:val="both"/>
        <w:rPr>
          <w:rFonts w:ascii="Tahoma" w:hAnsi="Tahoma" w:cs="Tahoma"/>
        </w:rPr>
      </w:pPr>
      <w:r w:rsidRPr="005C2BB8">
        <w:rPr>
          <w:rFonts w:ascii="Tahoma" w:hAnsi="Tahoma" w:cs="Tahoma"/>
        </w:rPr>
        <w:t xml:space="preserve">V kolikor izvajalec ob sklenitvi okvirnega sporazuma oziroma najkasneje v roku 5 (petih) delovnih dni od sklenitve okvirnega sporazuma naročniku ne bo predložil finančnega zavarovanja v višini </w:t>
      </w:r>
      <w:r w:rsidRPr="005C2BB8">
        <w:rPr>
          <w:rFonts w:ascii="Tahoma" w:hAnsi="Tahoma" w:cs="Tahoma"/>
          <w:color w:val="000000"/>
        </w:rPr>
        <w:t xml:space="preserve">in z veljavnostjo </w:t>
      </w:r>
      <w:r w:rsidRPr="005C2BB8">
        <w:rPr>
          <w:rFonts w:ascii="Tahoma" w:hAnsi="Tahoma" w:cs="Tahoma"/>
        </w:rPr>
        <w:t xml:space="preserve">iz prvega odstavka tega člena, se šteje, da odstopa od sklenitve okvirnega sporazuma in velja, da okvirni sporazum ni bil nikoli sklenjen. </w:t>
      </w:r>
    </w:p>
    <w:p w14:paraId="1139E9D0" w14:textId="0DBC3F3D" w:rsidR="005744DD" w:rsidRDefault="005744DD" w:rsidP="005744DD">
      <w:pPr>
        <w:keepNext/>
        <w:keepLines/>
        <w:jc w:val="both"/>
        <w:rPr>
          <w:rFonts w:ascii="Tahoma" w:hAnsi="Tahoma" w:cs="Tahoma"/>
        </w:rPr>
      </w:pPr>
    </w:p>
    <w:p w14:paraId="09D2C967" w14:textId="66E45977" w:rsidR="005744DD" w:rsidRDefault="005744DD" w:rsidP="005744DD">
      <w:pPr>
        <w:keepNext/>
        <w:keepLines/>
        <w:jc w:val="both"/>
        <w:rPr>
          <w:rFonts w:ascii="Tahoma" w:hAnsi="Tahoma" w:cs="Tahoma"/>
        </w:rPr>
      </w:pPr>
    </w:p>
    <w:p w14:paraId="7669C977" w14:textId="77777777" w:rsidR="005744DD" w:rsidRPr="005C2BB8" w:rsidRDefault="005744DD" w:rsidP="005744DD">
      <w:pPr>
        <w:keepNext/>
        <w:keepLines/>
        <w:numPr>
          <w:ilvl w:val="1"/>
          <w:numId w:val="3"/>
        </w:numPr>
        <w:tabs>
          <w:tab w:val="clear" w:pos="1440"/>
        </w:tabs>
        <w:ind w:left="426" w:hanging="426"/>
        <w:jc w:val="center"/>
        <w:rPr>
          <w:rFonts w:ascii="Tahoma" w:hAnsi="Tahoma" w:cs="Tahoma"/>
        </w:rPr>
      </w:pPr>
      <w:r w:rsidRPr="005C2BB8">
        <w:rPr>
          <w:rFonts w:ascii="Tahoma" w:hAnsi="Tahoma" w:cs="Tahoma"/>
        </w:rPr>
        <w:t xml:space="preserve">člen </w:t>
      </w:r>
    </w:p>
    <w:p w14:paraId="5362DAF5" w14:textId="77777777" w:rsidR="005744DD" w:rsidRPr="005C2BB8" w:rsidRDefault="005744DD" w:rsidP="005744DD">
      <w:pPr>
        <w:keepNext/>
        <w:keepLines/>
        <w:autoSpaceDE w:val="0"/>
        <w:autoSpaceDN w:val="0"/>
        <w:adjustRightInd w:val="0"/>
        <w:jc w:val="both"/>
        <w:rPr>
          <w:rFonts w:ascii="Tahoma" w:hAnsi="Tahoma" w:cs="Tahoma"/>
        </w:rPr>
      </w:pPr>
    </w:p>
    <w:p w14:paraId="1AB41E06" w14:textId="5F922CD5" w:rsidR="00792A23" w:rsidRPr="005C2BB8" w:rsidRDefault="005744DD" w:rsidP="00DC69C6">
      <w:pPr>
        <w:keepNext/>
        <w:keepLines/>
        <w:jc w:val="both"/>
        <w:rPr>
          <w:rFonts w:ascii="Tahoma" w:hAnsi="Tahoma" w:cs="Tahoma"/>
        </w:rPr>
      </w:pPr>
      <w:r w:rsidRPr="005C2BB8">
        <w:rPr>
          <w:rFonts w:ascii="Tahoma" w:hAnsi="Tahoma" w:cs="Tahoma"/>
          <w:szCs w:val="22"/>
        </w:rPr>
        <w:t xml:space="preserve">Izvajalec se obvezuje, da </w:t>
      </w:r>
      <w:r w:rsidRPr="005C2BB8">
        <w:rPr>
          <w:rFonts w:ascii="Tahoma" w:hAnsi="Tahoma" w:cs="Tahoma"/>
        </w:rPr>
        <w:t>bo</w:t>
      </w:r>
      <w:r w:rsidR="00DC69C6">
        <w:rPr>
          <w:rFonts w:ascii="Tahoma" w:hAnsi="Tahoma" w:cs="Tahoma"/>
        </w:rPr>
        <w:t xml:space="preserve"> </w:t>
      </w:r>
      <w:r w:rsidR="00792A23" w:rsidRPr="005C2BB8">
        <w:rPr>
          <w:rFonts w:ascii="Tahoma" w:hAnsi="Tahoma" w:cs="Tahoma"/>
        </w:rPr>
        <w:t xml:space="preserve">ob </w:t>
      </w:r>
      <w:r w:rsidR="00C14BC0">
        <w:rPr>
          <w:rFonts w:ascii="Tahoma" w:hAnsi="Tahoma" w:cs="Tahoma"/>
        </w:rPr>
        <w:t>prvi dobavi oz. vgradnji blaga</w:t>
      </w:r>
      <w:r w:rsidR="00792A23">
        <w:rPr>
          <w:rFonts w:ascii="Tahoma" w:hAnsi="Tahoma" w:cs="Tahoma"/>
        </w:rPr>
        <w:t xml:space="preserve"> </w:t>
      </w:r>
      <w:r w:rsidR="00792A23" w:rsidRPr="00F15915">
        <w:rPr>
          <w:rFonts w:ascii="Tahoma" w:hAnsi="Tahoma" w:cs="Tahoma"/>
        </w:rPr>
        <w:t xml:space="preserve">predložil naročniku </w:t>
      </w:r>
      <w:r w:rsidR="00792A23" w:rsidRPr="00F15915">
        <w:rPr>
          <w:rFonts w:ascii="Tahoma" w:hAnsi="Tahoma" w:cs="Tahoma"/>
          <w:szCs w:val="22"/>
        </w:rPr>
        <w:t xml:space="preserve">finančno zavarovanje za odpravo napak </w:t>
      </w:r>
      <w:r w:rsidR="00792A23" w:rsidRPr="00F15915">
        <w:rPr>
          <w:rFonts w:ascii="Tahoma" w:hAnsi="Tahoma" w:cs="Tahoma"/>
        </w:rPr>
        <w:t>v času ga</w:t>
      </w:r>
      <w:r w:rsidR="00792A23">
        <w:rPr>
          <w:rFonts w:ascii="Tahoma" w:hAnsi="Tahoma" w:cs="Tahoma"/>
        </w:rPr>
        <w:t xml:space="preserve">rancijske dobe (za </w:t>
      </w:r>
      <w:r w:rsidR="00CA0DA1">
        <w:rPr>
          <w:rFonts w:ascii="Tahoma" w:hAnsi="Tahoma" w:cs="Tahoma"/>
        </w:rPr>
        <w:t xml:space="preserve">vso </w:t>
      </w:r>
      <w:r w:rsidR="00792A23">
        <w:rPr>
          <w:rFonts w:ascii="Tahoma" w:hAnsi="Tahoma" w:cs="Tahoma"/>
        </w:rPr>
        <w:t>dobavljeno ali</w:t>
      </w:r>
      <w:r w:rsidR="00792A23" w:rsidRPr="00F15915">
        <w:rPr>
          <w:rFonts w:ascii="Tahoma" w:hAnsi="Tahoma" w:cs="Tahoma"/>
        </w:rPr>
        <w:t xml:space="preserve"> vgrajeno rezervno opremo</w:t>
      </w:r>
      <w:r w:rsidR="00CA0DA1">
        <w:rPr>
          <w:rFonts w:ascii="Tahoma" w:hAnsi="Tahoma" w:cs="Tahoma"/>
        </w:rPr>
        <w:t xml:space="preserve"> po tem okvirnem sporazumu</w:t>
      </w:r>
      <w:r w:rsidR="00792A23" w:rsidRPr="00F15915">
        <w:rPr>
          <w:rFonts w:ascii="Tahoma" w:hAnsi="Tahoma" w:cs="Tahoma"/>
        </w:rPr>
        <w:t>)</w:t>
      </w:r>
      <w:r w:rsidR="00792A23" w:rsidRPr="00F15915">
        <w:rPr>
          <w:rFonts w:ascii="Tahoma" w:hAnsi="Tahoma" w:cs="Tahoma"/>
          <w:szCs w:val="22"/>
        </w:rPr>
        <w:t xml:space="preserve">, </w:t>
      </w:r>
      <w:r w:rsidR="00D55970" w:rsidRPr="005C2BB8">
        <w:rPr>
          <w:rFonts w:ascii="Tahoma" w:hAnsi="Tahoma" w:cs="Tahoma"/>
        </w:rPr>
        <w:t xml:space="preserve">v obliki podpisane in žigosane bianko menico z izpolnjeno, podpisano in žigosano menično izjavo </w:t>
      </w:r>
      <w:r w:rsidR="00792A23" w:rsidRPr="00F15915">
        <w:rPr>
          <w:rFonts w:ascii="Tahoma" w:hAnsi="Tahoma" w:cs="Tahoma"/>
          <w:szCs w:val="22"/>
        </w:rPr>
        <w:t xml:space="preserve">v višini 25.000,00 EUR (z besedo: </w:t>
      </w:r>
      <w:r w:rsidR="00D55970" w:rsidRPr="00F15915">
        <w:rPr>
          <w:rFonts w:ascii="Tahoma" w:hAnsi="Tahoma" w:cs="Tahoma"/>
          <w:szCs w:val="22"/>
        </w:rPr>
        <w:t>petindvajset tisoč</w:t>
      </w:r>
      <w:r w:rsidR="00792A23" w:rsidRPr="00F15915">
        <w:rPr>
          <w:rFonts w:ascii="Tahoma" w:hAnsi="Tahoma" w:cs="Tahoma"/>
          <w:szCs w:val="22"/>
        </w:rPr>
        <w:t xml:space="preserve"> evrov</w:t>
      </w:r>
      <w:r w:rsidR="00792A23">
        <w:rPr>
          <w:rFonts w:ascii="Tahoma" w:hAnsi="Tahoma" w:cs="Tahoma"/>
          <w:szCs w:val="22"/>
        </w:rPr>
        <w:t xml:space="preserve"> in 00/100) z rokom veljavnosti sedemintrideset (37) mesecev po sklenitvi okvirnega sporazuma.</w:t>
      </w:r>
      <w:r w:rsidR="00C14BC0">
        <w:rPr>
          <w:rFonts w:ascii="Tahoma" w:hAnsi="Tahoma" w:cs="Tahoma"/>
          <w:szCs w:val="22"/>
        </w:rPr>
        <w:t xml:space="preserve"> </w:t>
      </w:r>
    </w:p>
    <w:p w14:paraId="0AF081FB" w14:textId="77777777" w:rsidR="00792A23" w:rsidRPr="005C2BB8" w:rsidRDefault="00792A23" w:rsidP="00792A23">
      <w:pPr>
        <w:keepNext/>
        <w:keepLines/>
        <w:jc w:val="both"/>
        <w:rPr>
          <w:rFonts w:ascii="Tahoma" w:hAnsi="Tahoma" w:cs="Tahoma"/>
        </w:rPr>
      </w:pPr>
    </w:p>
    <w:p w14:paraId="225C468F" w14:textId="6774042E" w:rsidR="00792A23" w:rsidRDefault="00792A23" w:rsidP="005744DD">
      <w:pPr>
        <w:keepNext/>
        <w:keepLines/>
        <w:jc w:val="both"/>
        <w:rPr>
          <w:rFonts w:ascii="Tahoma" w:hAnsi="Tahoma" w:cs="Tahoma"/>
        </w:rPr>
      </w:pPr>
      <w:r w:rsidRPr="005C2BB8">
        <w:rPr>
          <w:rFonts w:ascii="Tahoma" w:hAnsi="Tahoma" w:cs="Tahoma"/>
        </w:rPr>
        <w:t xml:space="preserve">V kolikor izvajalec </w:t>
      </w:r>
      <w:r w:rsidR="00C14BC0">
        <w:rPr>
          <w:rFonts w:ascii="Tahoma" w:hAnsi="Tahoma" w:cs="Tahoma"/>
        </w:rPr>
        <w:t>ob prvi dobavi oz. vgradnji</w:t>
      </w:r>
      <w:r w:rsidRPr="005C2BB8">
        <w:rPr>
          <w:rFonts w:ascii="Tahoma" w:hAnsi="Tahoma" w:cs="Tahoma"/>
        </w:rPr>
        <w:t xml:space="preserve"> naročniku ne predloži finančnega zavarovanja za odpravo napak v času garancijske dobe v višini in z veljavnostjo iz prejšnjega odstavka tega člena, lahko naročnik unovči finančno zavarovanje dobre izvedbe obveznosti iz okvirnega sporazuma, brez kakršnekoli obveznosti do izvajalca.</w:t>
      </w:r>
    </w:p>
    <w:p w14:paraId="56CC14B8" w14:textId="77777777" w:rsidR="005744DD" w:rsidRPr="005C2BB8" w:rsidRDefault="005744DD" w:rsidP="005744DD">
      <w:pPr>
        <w:keepNext/>
        <w:keepLines/>
        <w:autoSpaceDE w:val="0"/>
        <w:autoSpaceDN w:val="0"/>
        <w:adjustRightInd w:val="0"/>
        <w:jc w:val="both"/>
        <w:rPr>
          <w:rFonts w:ascii="Tahoma" w:hAnsi="Tahoma" w:cs="Tahoma"/>
        </w:rPr>
      </w:pPr>
    </w:p>
    <w:p w14:paraId="6E43BDDE" w14:textId="77777777" w:rsidR="005744DD" w:rsidRPr="005C2BB8" w:rsidRDefault="005744DD" w:rsidP="005744DD">
      <w:pPr>
        <w:keepNext/>
        <w:keepLines/>
        <w:numPr>
          <w:ilvl w:val="0"/>
          <w:numId w:val="5"/>
        </w:numPr>
        <w:tabs>
          <w:tab w:val="clear" w:pos="1440"/>
          <w:tab w:val="left" w:pos="851"/>
          <w:tab w:val="left" w:pos="1702"/>
        </w:tabs>
        <w:ind w:hanging="1440"/>
        <w:jc w:val="both"/>
        <w:rPr>
          <w:rFonts w:ascii="Tahoma" w:hAnsi="Tahoma" w:cs="Tahoma"/>
          <w:b/>
        </w:rPr>
      </w:pPr>
      <w:r w:rsidRPr="005C2BB8">
        <w:rPr>
          <w:rFonts w:ascii="Tahoma" w:hAnsi="Tahoma" w:cs="Tahoma"/>
          <w:b/>
        </w:rPr>
        <w:t>KAZEN PO OKVIRNEM SPORAZUMU</w:t>
      </w:r>
    </w:p>
    <w:p w14:paraId="37D7E47C" w14:textId="77777777" w:rsidR="005744DD" w:rsidRPr="005C2BB8" w:rsidRDefault="005744DD" w:rsidP="005744DD">
      <w:pPr>
        <w:keepNext/>
        <w:keepLines/>
        <w:tabs>
          <w:tab w:val="left" w:pos="567"/>
          <w:tab w:val="left" w:pos="1702"/>
        </w:tabs>
        <w:jc w:val="both"/>
        <w:rPr>
          <w:rFonts w:ascii="Tahoma" w:hAnsi="Tahoma" w:cs="Tahoma"/>
          <w:b/>
        </w:rPr>
      </w:pPr>
    </w:p>
    <w:p w14:paraId="7065462E" w14:textId="77777777" w:rsidR="005744DD" w:rsidRPr="005C2BB8" w:rsidRDefault="005744DD" w:rsidP="005744DD">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222EDB72" w14:textId="0C29C1DD" w:rsidR="005744DD" w:rsidRPr="005C2BB8" w:rsidRDefault="005744DD" w:rsidP="005744DD">
      <w:pPr>
        <w:keepNext/>
        <w:keepLines/>
        <w:jc w:val="both"/>
        <w:rPr>
          <w:rFonts w:ascii="Tahoma" w:hAnsi="Tahoma" w:cs="Tahoma"/>
          <w:lang w:val="x-none"/>
        </w:rPr>
      </w:pPr>
      <w:r w:rsidRPr="005C2BB8">
        <w:rPr>
          <w:rFonts w:ascii="Tahoma" w:hAnsi="Tahoma" w:cs="Tahoma"/>
        </w:rPr>
        <w:t xml:space="preserve">Če izvajalec zamudi z izpolnitvijo svojih obveznosti, kot je določeno </w:t>
      </w:r>
      <w:r>
        <w:rPr>
          <w:rFonts w:ascii="Tahoma" w:hAnsi="Tahoma" w:cs="Tahoma"/>
        </w:rPr>
        <w:t>v 11. ali 12</w:t>
      </w:r>
      <w:r w:rsidRPr="005C2BB8">
        <w:rPr>
          <w:rFonts w:ascii="Tahoma" w:hAnsi="Tahoma" w:cs="Tahoma"/>
        </w:rPr>
        <w:t>. členu tega okvirnega sporazuma in zamuda oziroma neizpolnitev ni posledica višje sile, kot je zapisano v 18. členu tega okvirnega sporazuma</w:t>
      </w:r>
      <w:r w:rsidRPr="005C2BB8">
        <w:rPr>
          <w:rFonts w:ascii="Tahoma" w:hAnsi="Tahoma" w:cs="Tahoma"/>
          <w:lang w:val="x-none"/>
        </w:rPr>
        <w:t xml:space="preserve">, je </w:t>
      </w:r>
      <w:r w:rsidRPr="005C2BB8">
        <w:rPr>
          <w:rFonts w:ascii="Tahoma" w:hAnsi="Tahoma" w:cs="Tahoma"/>
        </w:rPr>
        <w:t>naročnik</w:t>
      </w:r>
      <w:r w:rsidRPr="005C2BB8">
        <w:rPr>
          <w:rFonts w:ascii="Tahoma" w:hAnsi="Tahoma" w:cs="Tahoma"/>
          <w:lang w:val="x-none"/>
        </w:rPr>
        <w:t xml:space="preserve"> upravičen obračunati </w:t>
      </w:r>
      <w:r w:rsidRPr="005C2BB8">
        <w:rPr>
          <w:rFonts w:ascii="Tahoma" w:hAnsi="Tahoma" w:cs="Tahoma"/>
        </w:rPr>
        <w:t xml:space="preserve">izvajalcu </w:t>
      </w:r>
      <w:r w:rsidRPr="005C2BB8">
        <w:rPr>
          <w:rFonts w:ascii="Tahoma" w:hAnsi="Tahoma" w:cs="Tahoma"/>
          <w:lang w:val="x-none"/>
        </w:rPr>
        <w:t>kazen</w:t>
      </w:r>
      <w:r w:rsidRPr="005C2BB8">
        <w:rPr>
          <w:rFonts w:ascii="Tahoma" w:hAnsi="Tahoma" w:cs="Tahoma"/>
        </w:rPr>
        <w:t xml:space="preserve"> po okvirnem sporazumu</w:t>
      </w:r>
      <w:r w:rsidRPr="005C2BB8">
        <w:rPr>
          <w:rFonts w:ascii="Tahoma" w:hAnsi="Tahoma" w:cs="Tahoma"/>
          <w:lang w:val="x-none"/>
        </w:rPr>
        <w:t xml:space="preserve"> v višini </w:t>
      </w:r>
      <w:r w:rsidRPr="005C2BB8">
        <w:rPr>
          <w:rFonts w:ascii="Tahoma" w:hAnsi="Tahoma" w:cs="Tahoma"/>
        </w:rPr>
        <w:t xml:space="preserve">20,00 EUR (dvajset eurov) </w:t>
      </w:r>
      <w:r w:rsidRPr="005C2BB8">
        <w:rPr>
          <w:rFonts w:ascii="Tahoma" w:eastAsia="Calibri" w:hAnsi="Tahoma" w:cs="Tahoma"/>
        </w:rPr>
        <w:t>za vsako začeto uro zamude</w:t>
      </w:r>
      <w:r w:rsidRPr="005C2BB8">
        <w:rPr>
          <w:rFonts w:ascii="Tahoma" w:hAnsi="Tahoma" w:cs="Tahoma"/>
          <w:lang w:val="x-none"/>
        </w:rPr>
        <w:t>, vendar ne več kot</w:t>
      </w:r>
      <w:r w:rsidRPr="005C2BB8">
        <w:rPr>
          <w:rFonts w:ascii="Tahoma" w:hAnsi="Tahoma" w:cs="Tahoma"/>
        </w:rPr>
        <w:t xml:space="preserve"> 5</w:t>
      </w:r>
      <w:r w:rsidRPr="005C2BB8">
        <w:rPr>
          <w:rFonts w:ascii="Tahoma" w:hAnsi="Tahoma" w:cs="Tahoma"/>
          <w:lang w:val="x-none"/>
        </w:rPr>
        <w:t xml:space="preserve"> %</w:t>
      </w:r>
      <w:r w:rsidRPr="005C2BB8">
        <w:rPr>
          <w:rFonts w:ascii="Tahoma" w:hAnsi="Tahoma" w:cs="Tahoma"/>
        </w:rPr>
        <w:t xml:space="preserve"> (pet odstotkov) ocenjene </w:t>
      </w:r>
      <w:r w:rsidRPr="005C2BB8">
        <w:rPr>
          <w:rFonts w:ascii="Tahoma" w:hAnsi="Tahoma" w:cs="Tahoma"/>
          <w:lang w:val="x-none"/>
        </w:rPr>
        <w:t>vrednosti</w:t>
      </w:r>
      <w:r w:rsidRPr="005C2BB8">
        <w:rPr>
          <w:rFonts w:ascii="Tahoma" w:hAnsi="Tahoma" w:cs="Tahoma"/>
        </w:rPr>
        <w:t xml:space="preserve"> okvirnega sporazuma brez DDV, </w:t>
      </w:r>
      <w:r w:rsidRPr="005C2BB8">
        <w:rPr>
          <w:rFonts w:ascii="Tahoma" w:hAnsi="Tahoma" w:cs="Tahoma"/>
          <w:lang w:val="x-none"/>
        </w:rPr>
        <w:t xml:space="preserve">navedene </w:t>
      </w:r>
      <w:r w:rsidRPr="00ED3D2D">
        <w:rPr>
          <w:rFonts w:ascii="Tahoma" w:hAnsi="Tahoma" w:cs="Tahoma"/>
          <w:lang w:val="x-none"/>
        </w:rPr>
        <w:t xml:space="preserve">v </w:t>
      </w:r>
      <w:r w:rsidRPr="00ED3D2D">
        <w:rPr>
          <w:rFonts w:ascii="Tahoma" w:hAnsi="Tahoma" w:cs="Tahoma"/>
        </w:rPr>
        <w:t>3</w:t>
      </w:r>
      <w:r w:rsidRPr="00ED3D2D">
        <w:rPr>
          <w:rFonts w:ascii="Tahoma" w:hAnsi="Tahoma" w:cs="Tahoma"/>
          <w:lang w:val="x-none"/>
        </w:rPr>
        <w:t xml:space="preserve">. </w:t>
      </w:r>
      <w:r w:rsidRPr="005C2BB8">
        <w:rPr>
          <w:rFonts w:ascii="Tahoma" w:hAnsi="Tahoma" w:cs="Tahoma"/>
          <w:lang w:val="x-none"/>
        </w:rPr>
        <w:t>členu te</w:t>
      </w:r>
      <w:r w:rsidRPr="005C2BB8">
        <w:rPr>
          <w:rFonts w:ascii="Tahoma" w:hAnsi="Tahoma" w:cs="Tahoma"/>
        </w:rPr>
        <w:t>ga</w:t>
      </w:r>
      <w:r w:rsidRPr="005C2BB8">
        <w:rPr>
          <w:rFonts w:ascii="Tahoma" w:hAnsi="Tahoma" w:cs="Tahoma"/>
          <w:lang w:val="x-none"/>
        </w:rPr>
        <w:t xml:space="preserve"> </w:t>
      </w:r>
      <w:r w:rsidRPr="005C2BB8">
        <w:rPr>
          <w:rFonts w:ascii="Tahoma" w:hAnsi="Tahoma" w:cs="Tahoma"/>
        </w:rPr>
        <w:t>okvirnega sporazuma</w:t>
      </w:r>
      <w:r w:rsidRPr="005C2BB8">
        <w:rPr>
          <w:rFonts w:ascii="Tahoma" w:hAnsi="Tahoma" w:cs="Tahoma"/>
          <w:lang w:val="x-none"/>
        </w:rPr>
        <w:t>.</w:t>
      </w:r>
    </w:p>
    <w:p w14:paraId="7AA56AC5" w14:textId="77777777" w:rsidR="005744DD" w:rsidRPr="005C2BB8" w:rsidRDefault="005744DD" w:rsidP="005744DD">
      <w:pPr>
        <w:keepNext/>
        <w:keepLines/>
        <w:jc w:val="both"/>
        <w:rPr>
          <w:rFonts w:ascii="Tahoma" w:hAnsi="Tahoma" w:cs="Tahoma"/>
        </w:rPr>
      </w:pPr>
    </w:p>
    <w:p w14:paraId="36FDF6E9" w14:textId="77777777" w:rsidR="005744DD" w:rsidRPr="005C2BB8" w:rsidRDefault="005744DD" w:rsidP="005744DD">
      <w:pPr>
        <w:keepNext/>
        <w:keepLines/>
        <w:jc w:val="both"/>
        <w:rPr>
          <w:rFonts w:ascii="Tahoma" w:hAnsi="Tahoma" w:cs="Tahoma"/>
        </w:rPr>
      </w:pPr>
      <w:r w:rsidRPr="005C2BB8">
        <w:rPr>
          <w:rFonts w:ascii="Tahoma" w:hAnsi="Tahoma" w:cs="Tahoma"/>
        </w:rPr>
        <w:t>V kolikor kazen po okvirnem sporazumu preseže višino 5</w:t>
      </w:r>
      <w:r w:rsidRPr="005C2BB8">
        <w:rPr>
          <w:rFonts w:ascii="Tahoma" w:hAnsi="Tahoma" w:cs="Tahoma"/>
          <w:lang w:val="x-none"/>
        </w:rPr>
        <w:t xml:space="preserve"> %</w:t>
      </w:r>
      <w:r w:rsidRPr="005C2BB8">
        <w:rPr>
          <w:rFonts w:ascii="Tahoma" w:hAnsi="Tahoma" w:cs="Tahoma"/>
        </w:rPr>
        <w:t xml:space="preserve"> (petih odstotkov) ocenjene </w:t>
      </w:r>
      <w:r w:rsidRPr="005C2BB8">
        <w:rPr>
          <w:rFonts w:ascii="Tahoma" w:hAnsi="Tahoma" w:cs="Tahoma"/>
          <w:lang w:val="x-none"/>
        </w:rPr>
        <w:t>vrednosti</w:t>
      </w:r>
      <w:r w:rsidRPr="005C2BB8">
        <w:rPr>
          <w:rFonts w:ascii="Tahoma" w:hAnsi="Tahoma" w:cs="Tahoma"/>
        </w:rPr>
        <w:t xml:space="preserve"> okvirnega sporazuma brez DDV, lahko naročnik unovči finančno zavarovanje dobre izvedbe obveznosti iz okvirnega sporazuma in odstopi od okvirnega sporazuma, brez kakršnekoli obveznosti do izvajalca.</w:t>
      </w:r>
    </w:p>
    <w:p w14:paraId="47F61F7C" w14:textId="77777777" w:rsidR="005744DD" w:rsidRPr="005C2BB8" w:rsidRDefault="005744DD" w:rsidP="005744DD">
      <w:pPr>
        <w:keepNext/>
        <w:keepLines/>
        <w:tabs>
          <w:tab w:val="left" w:pos="567"/>
          <w:tab w:val="left" w:pos="1702"/>
        </w:tabs>
        <w:jc w:val="both"/>
        <w:rPr>
          <w:rFonts w:ascii="Tahoma" w:hAnsi="Tahoma" w:cs="Tahoma"/>
          <w:b/>
        </w:rPr>
      </w:pPr>
    </w:p>
    <w:p w14:paraId="4822C5E4" w14:textId="683E44AE" w:rsidR="005744DD" w:rsidRPr="005C2BB8" w:rsidRDefault="005744DD" w:rsidP="005744DD">
      <w:pPr>
        <w:keepNext/>
        <w:keepLines/>
        <w:jc w:val="both"/>
        <w:rPr>
          <w:rFonts w:ascii="Tahoma" w:hAnsi="Tahoma" w:cs="Tahoma"/>
        </w:rPr>
      </w:pPr>
      <w:r w:rsidRPr="005C2BB8">
        <w:rPr>
          <w:rFonts w:ascii="Tahoma" w:hAnsi="Tahoma" w:cs="Tahoma"/>
        </w:rPr>
        <w:t xml:space="preserve">Če izvajalec rok </w:t>
      </w:r>
      <w:r w:rsidRPr="00ED3D2D">
        <w:rPr>
          <w:rFonts w:ascii="Tahoma" w:hAnsi="Tahoma" w:cs="Tahoma"/>
        </w:rPr>
        <w:t xml:space="preserve">iz </w:t>
      </w:r>
      <w:r w:rsidR="006069CF">
        <w:rPr>
          <w:rFonts w:ascii="Tahoma" w:hAnsi="Tahoma" w:cs="Tahoma"/>
        </w:rPr>
        <w:t>osmega</w:t>
      </w:r>
      <w:r w:rsidR="006069CF" w:rsidRPr="00ED3D2D">
        <w:rPr>
          <w:rFonts w:ascii="Tahoma" w:hAnsi="Tahoma" w:cs="Tahoma"/>
        </w:rPr>
        <w:t xml:space="preserve"> </w:t>
      </w:r>
      <w:r w:rsidRPr="00ED3D2D">
        <w:rPr>
          <w:rFonts w:ascii="Tahoma" w:hAnsi="Tahoma" w:cs="Tahoma"/>
        </w:rPr>
        <w:t xml:space="preserve">odstavka 12. </w:t>
      </w:r>
      <w:r w:rsidRPr="005C2BB8">
        <w:rPr>
          <w:rFonts w:ascii="Tahoma" w:hAnsi="Tahoma" w:cs="Tahoma"/>
        </w:rPr>
        <w:t xml:space="preserve">člena tega okvirnega sporazuma prekorači in napake ne odpravi niti v </w:t>
      </w:r>
      <w:r w:rsidR="00646539">
        <w:rPr>
          <w:rFonts w:ascii="Tahoma" w:hAnsi="Tahoma" w:cs="Tahoma"/>
        </w:rPr>
        <w:t>stooseminšestdesetih (</w:t>
      </w:r>
      <w:r w:rsidRPr="005C2BB8">
        <w:rPr>
          <w:rFonts w:ascii="Tahoma" w:hAnsi="Tahoma" w:cs="Tahoma"/>
        </w:rPr>
        <w:t>168</w:t>
      </w:r>
      <w:r w:rsidR="00646539">
        <w:rPr>
          <w:rFonts w:ascii="Tahoma" w:hAnsi="Tahoma" w:cs="Tahoma"/>
        </w:rPr>
        <w:t>)</w:t>
      </w:r>
      <w:r w:rsidRPr="005C2BB8">
        <w:rPr>
          <w:rFonts w:ascii="Tahoma" w:hAnsi="Tahoma" w:cs="Tahoma"/>
        </w:rPr>
        <w:t xml:space="preserve"> urah od trenutka prejema pisnega (po elektronsk</w:t>
      </w:r>
      <w:r w:rsidR="00263349">
        <w:rPr>
          <w:rFonts w:ascii="Tahoma" w:hAnsi="Tahoma" w:cs="Tahoma"/>
        </w:rPr>
        <w:t>i</w:t>
      </w:r>
      <w:r w:rsidRPr="005C2BB8">
        <w:rPr>
          <w:rFonts w:ascii="Tahoma" w:hAnsi="Tahoma" w:cs="Tahoma"/>
        </w:rPr>
        <w:t xml:space="preserve"> pošt</w:t>
      </w:r>
      <w:r w:rsidR="00263349">
        <w:rPr>
          <w:rFonts w:ascii="Tahoma" w:hAnsi="Tahoma" w:cs="Tahoma"/>
        </w:rPr>
        <w:t>i</w:t>
      </w:r>
      <w:r w:rsidRPr="005C2BB8">
        <w:rPr>
          <w:rFonts w:ascii="Tahoma" w:hAnsi="Tahoma" w:cs="Tahoma"/>
        </w:rPr>
        <w:t xml:space="preserve">) ali telefonskega zahtevka naročnika za servisno intervencijo na lokaciji, ima naročnik pravico naročiti izvedbo del, ki so predmet posamične </w:t>
      </w:r>
      <w:r w:rsidR="00263349">
        <w:rPr>
          <w:rFonts w:ascii="Tahoma" w:hAnsi="Tahoma" w:cs="Tahoma"/>
        </w:rPr>
        <w:t>servisne intervencije</w:t>
      </w:r>
      <w:r w:rsidRPr="005C2BB8">
        <w:rPr>
          <w:rFonts w:ascii="Tahoma" w:hAnsi="Tahoma" w:cs="Tahoma"/>
        </w:rPr>
        <w:t>, s katero izvajalec zamuja, pri drugem izvajalcu, izvajalec po tem okvirnem sporazumu pa je dolžan naročniku nadomestiti razliko v ceni med ceno, ki bi jo bil naročnik dolžan plačati izvajalcu po tem okvirnem sporazumu in ceno, po kateri je naročnik dela naročil pri drugem izvajalcu.</w:t>
      </w:r>
    </w:p>
    <w:p w14:paraId="790EA09B" w14:textId="77777777" w:rsidR="005744DD" w:rsidRPr="005C2BB8" w:rsidRDefault="005744DD" w:rsidP="005744DD">
      <w:pPr>
        <w:keepNext/>
        <w:keepLines/>
        <w:jc w:val="both"/>
        <w:rPr>
          <w:rFonts w:ascii="Tahoma" w:hAnsi="Tahoma" w:cs="Tahoma"/>
        </w:rPr>
      </w:pPr>
    </w:p>
    <w:p w14:paraId="41343FE9" w14:textId="77777777" w:rsidR="005744DD" w:rsidRPr="005C2BB8" w:rsidRDefault="005744DD" w:rsidP="005744DD">
      <w:pPr>
        <w:keepNext/>
        <w:keepLines/>
        <w:jc w:val="both"/>
        <w:rPr>
          <w:rFonts w:ascii="Tahoma" w:hAnsi="Tahoma" w:cs="Tahoma"/>
        </w:rPr>
      </w:pPr>
      <w:r w:rsidRPr="005C2BB8">
        <w:rPr>
          <w:rFonts w:ascii="Tahoma" w:hAnsi="Tahoma" w:cs="Tahoma"/>
        </w:rPr>
        <w:t xml:space="preserve">Naročnik je dolžan izvajalcu poslati pisno obvestilo o nameravanem kritnem kupu po tretjem odstavku tega člena okvirnega sporazuma, v katerem navede številko in datum posameznega pisnega naročila z izjavo, da bo izvedbo del naročil pri drugem izvajalcu, na elektronski naslov iz drugega </w:t>
      </w:r>
      <w:r w:rsidRPr="005744DD">
        <w:rPr>
          <w:rFonts w:ascii="Tahoma" w:hAnsi="Tahoma" w:cs="Tahoma"/>
        </w:rPr>
        <w:t>odstavka 26. člena tega okvirnega sporazuma, nato pa lahko izvrši kritni kup.</w:t>
      </w:r>
    </w:p>
    <w:p w14:paraId="0C84B32D" w14:textId="77777777" w:rsidR="005744DD" w:rsidRPr="005C2BB8" w:rsidRDefault="005744DD" w:rsidP="005744DD">
      <w:pPr>
        <w:keepNext/>
        <w:keepLines/>
        <w:jc w:val="both"/>
        <w:rPr>
          <w:rFonts w:ascii="Tahoma" w:hAnsi="Tahoma" w:cs="Tahoma"/>
        </w:rPr>
      </w:pPr>
    </w:p>
    <w:p w14:paraId="59DA7D8B" w14:textId="6D0F5A41" w:rsidR="005744DD" w:rsidRPr="005C2BB8" w:rsidRDefault="005744DD" w:rsidP="005744DD">
      <w:pPr>
        <w:keepNext/>
        <w:keepLines/>
        <w:jc w:val="both"/>
        <w:rPr>
          <w:rFonts w:ascii="Tahoma" w:hAnsi="Tahoma" w:cs="Tahoma"/>
        </w:rPr>
      </w:pPr>
      <w:r w:rsidRPr="005C2BB8">
        <w:rPr>
          <w:rFonts w:ascii="Tahoma" w:hAnsi="Tahoma" w:cs="Tahoma"/>
        </w:rPr>
        <w:t>Šteje se, da je bil izvajalec o nameravanem kritnem kupu obveščen, če naročnik razpolaga z dokazilom o poslanem obvestilu na dogovorjen elektronski naslov.</w:t>
      </w:r>
    </w:p>
    <w:p w14:paraId="2E0F202E" w14:textId="77777777" w:rsidR="005744DD" w:rsidRPr="005C2BB8" w:rsidRDefault="005744DD" w:rsidP="005744DD">
      <w:pPr>
        <w:keepNext/>
        <w:keepLines/>
        <w:jc w:val="both"/>
        <w:rPr>
          <w:rFonts w:ascii="Tahoma" w:hAnsi="Tahoma" w:cs="Tahoma"/>
        </w:rPr>
      </w:pPr>
    </w:p>
    <w:p w14:paraId="155240A8" w14:textId="77777777" w:rsidR="005744DD" w:rsidRPr="005C2BB8" w:rsidRDefault="005744DD" w:rsidP="005744DD">
      <w:pPr>
        <w:keepNext/>
        <w:keepLines/>
        <w:jc w:val="both"/>
        <w:rPr>
          <w:rFonts w:ascii="Tahoma" w:hAnsi="Tahoma" w:cs="Tahoma"/>
        </w:rPr>
      </w:pPr>
      <w:r w:rsidRPr="005C2BB8">
        <w:rPr>
          <w:rFonts w:ascii="Tahoma" w:hAnsi="Tahoma" w:cs="Tahoma"/>
        </w:rPr>
        <w:t xml:space="preserve">Razliko med ceno, po kateri je naročnik izvršil kritni kup in ceno iz okvirnega sporazuma, je dolžan naročnik dokazati s kopijo računa, ki ga izstavi drugi izvajalec, kateremu je kritni kup plačal, izvajalec pa je dolžan razliko plačati v osmih (8) dneh po izstavitvi </w:t>
      </w:r>
      <w:proofErr w:type="spellStart"/>
      <w:r w:rsidRPr="005C2BB8">
        <w:rPr>
          <w:rFonts w:ascii="Tahoma" w:hAnsi="Tahoma" w:cs="Tahoma"/>
        </w:rPr>
        <w:t>bremepisa</w:t>
      </w:r>
      <w:proofErr w:type="spellEnd"/>
      <w:r w:rsidRPr="005C2BB8">
        <w:rPr>
          <w:rFonts w:ascii="Tahoma" w:hAnsi="Tahoma" w:cs="Tahoma"/>
        </w:rPr>
        <w:t>.</w:t>
      </w:r>
    </w:p>
    <w:p w14:paraId="0F872C80" w14:textId="77777777" w:rsidR="005744DD" w:rsidRPr="005C2BB8" w:rsidRDefault="005744DD" w:rsidP="005744DD">
      <w:pPr>
        <w:keepNext/>
        <w:keepLines/>
        <w:tabs>
          <w:tab w:val="left" w:pos="567"/>
          <w:tab w:val="left" w:pos="1702"/>
        </w:tabs>
        <w:jc w:val="both"/>
        <w:rPr>
          <w:rFonts w:ascii="Tahoma" w:hAnsi="Tahoma" w:cs="Tahoma"/>
          <w:b/>
        </w:rPr>
      </w:pPr>
    </w:p>
    <w:p w14:paraId="4FC2D835" w14:textId="77777777" w:rsidR="005744DD" w:rsidRPr="005C2BB8" w:rsidRDefault="005744DD" w:rsidP="005744DD">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00ED3B74" w14:textId="77777777" w:rsidR="005744DD" w:rsidRPr="005C2BB8" w:rsidRDefault="005744DD" w:rsidP="005744DD">
      <w:pPr>
        <w:keepNext/>
        <w:keepLines/>
        <w:ind w:left="360"/>
        <w:jc w:val="center"/>
        <w:rPr>
          <w:rFonts w:ascii="Tahoma" w:hAnsi="Tahoma" w:cs="Tahoma"/>
        </w:rPr>
      </w:pPr>
    </w:p>
    <w:p w14:paraId="280E8E95" w14:textId="77777777" w:rsidR="005744DD" w:rsidRPr="005C2BB8" w:rsidRDefault="005744DD" w:rsidP="005744DD">
      <w:pPr>
        <w:keepNext/>
        <w:keepLines/>
        <w:tabs>
          <w:tab w:val="left" w:pos="567"/>
          <w:tab w:val="left" w:pos="1418"/>
          <w:tab w:val="left" w:pos="1702"/>
        </w:tabs>
        <w:jc w:val="both"/>
        <w:rPr>
          <w:rFonts w:ascii="Tahoma" w:hAnsi="Tahoma" w:cs="Tahoma"/>
        </w:rPr>
      </w:pPr>
      <w:r w:rsidRPr="005C2BB8">
        <w:rPr>
          <w:rFonts w:ascii="Tahoma" w:hAnsi="Tahoma" w:cs="Tahoma"/>
        </w:rPr>
        <w:t>Za uveljavljanje dogovorjene kazni iz okvirnega sporazuma bo naročnik izvajalcu izstavil račun s plačilnim rokom osem (8) koledarskih dni od dneva izstavitve računa. V primeru zamude pri plačilu računa, je izvajalec dolžan naročniku plačati zakonske zamudne obresti.</w:t>
      </w:r>
    </w:p>
    <w:p w14:paraId="5180C1DF" w14:textId="77777777" w:rsidR="005744DD" w:rsidRPr="005C2BB8" w:rsidRDefault="005744DD" w:rsidP="005744DD">
      <w:pPr>
        <w:keepNext/>
        <w:keepLines/>
        <w:tabs>
          <w:tab w:val="left" w:pos="567"/>
          <w:tab w:val="left" w:pos="1418"/>
          <w:tab w:val="left" w:pos="1702"/>
        </w:tabs>
        <w:jc w:val="both"/>
        <w:rPr>
          <w:rFonts w:ascii="Tahoma" w:hAnsi="Tahoma" w:cs="Tahoma"/>
        </w:rPr>
      </w:pPr>
    </w:p>
    <w:p w14:paraId="539A61E3" w14:textId="77777777" w:rsidR="005744DD" w:rsidRPr="005C2BB8" w:rsidRDefault="005744DD" w:rsidP="005744DD">
      <w:pPr>
        <w:keepNext/>
        <w:keepLines/>
        <w:tabs>
          <w:tab w:val="left" w:pos="567"/>
          <w:tab w:val="left" w:pos="1418"/>
          <w:tab w:val="left" w:pos="1702"/>
        </w:tabs>
        <w:jc w:val="both"/>
        <w:rPr>
          <w:rFonts w:ascii="Tahoma" w:hAnsi="Tahoma" w:cs="Tahoma"/>
        </w:rPr>
      </w:pPr>
      <w:r w:rsidRPr="005C2BB8">
        <w:rPr>
          <w:rFonts w:ascii="Tahoma" w:hAnsi="Tahoma" w:cs="Tahoma"/>
        </w:rPr>
        <w:t>Naročnik in izvajalec soglašata, da pravica zaračunati kazen po okvirnem sporazumu ni pogojena z nastankom škode pri naročniku. Za povračilo tako nastale škode bo naročnik unovčil finančno zavarovanje dobre izvedbe obveznosti iz okvirnega sporazuma oziroma bo škodo uveljavljal tudi po splošnih načelih odškodninske odgovornosti, neodvisno od uveljavljanja kazni po okvirnem sporazumu.</w:t>
      </w:r>
    </w:p>
    <w:p w14:paraId="64AA29C3" w14:textId="77777777" w:rsidR="005744DD" w:rsidRPr="005C2BB8" w:rsidRDefault="005744DD" w:rsidP="005744DD">
      <w:pPr>
        <w:keepNext/>
        <w:keepLines/>
        <w:tabs>
          <w:tab w:val="left" w:pos="567"/>
          <w:tab w:val="left" w:pos="1418"/>
          <w:tab w:val="left" w:pos="1702"/>
        </w:tabs>
        <w:jc w:val="both"/>
        <w:rPr>
          <w:rFonts w:ascii="Tahoma" w:hAnsi="Tahoma" w:cs="Tahoma"/>
        </w:rPr>
      </w:pPr>
    </w:p>
    <w:p w14:paraId="6F11180C" w14:textId="77777777" w:rsidR="005744DD" w:rsidRPr="005C2BB8" w:rsidRDefault="005744DD" w:rsidP="005744DD">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7DD46803" w14:textId="77777777" w:rsidR="005744DD" w:rsidRPr="005C2BB8" w:rsidRDefault="005744DD" w:rsidP="005744DD">
      <w:pPr>
        <w:keepNext/>
        <w:keepLines/>
        <w:tabs>
          <w:tab w:val="left" w:pos="567"/>
          <w:tab w:val="left" w:pos="1702"/>
        </w:tabs>
        <w:jc w:val="both"/>
        <w:rPr>
          <w:rFonts w:ascii="Tahoma" w:hAnsi="Tahoma" w:cs="Tahoma"/>
          <w:b/>
        </w:rPr>
      </w:pPr>
    </w:p>
    <w:p w14:paraId="58A72B68" w14:textId="77777777" w:rsidR="005744DD" w:rsidRPr="005C2BB8" w:rsidRDefault="005744DD" w:rsidP="005744DD">
      <w:pPr>
        <w:keepNext/>
        <w:keepLines/>
        <w:jc w:val="both"/>
        <w:rPr>
          <w:rFonts w:ascii="Tahoma" w:hAnsi="Tahoma" w:cs="Tahoma"/>
        </w:rPr>
      </w:pPr>
      <w:r w:rsidRPr="005C2BB8">
        <w:rPr>
          <w:rFonts w:ascii="Tahoma" w:hAnsi="Tahoma" w:cs="Tahoma"/>
        </w:rPr>
        <w:t>Če zaradi zamude izvedbe del/dobav nastaja naročniku dodatna škoda, je naročnik upravičen do povrnitve nastale škode s strani izvajalca, po splošnih načelih odškodninske odgovornosti.</w:t>
      </w:r>
    </w:p>
    <w:p w14:paraId="2039196A" w14:textId="77777777" w:rsidR="005744DD" w:rsidRPr="005C2BB8" w:rsidRDefault="005744DD" w:rsidP="005744DD">
      <w:pPr>
        <w:keepNext/>
        <w:keepLines/>
        <w:tabs>
          <w:tab w:val="left" w:pos="567"/>
          <w:tab w:val="left" w:pos="1702"/>
        </w:tabs>
        <w:jc w:val="both"/>
        <w:rPr>
          <w:rFonts w:ascii="Tahoma" w:hAnsi="Tahoma" w:cs="Tahoma"/>
          <w:b/>
        </w:rPr>
      </w:pPr>
    </w:p>
    <w:p w14:paraId="4990A8CF" w14:textId="77777777" w:rsidR="005744DD" w:rsidRPr="005C2BB8" w:rsidRDefault="005744DD" w:rsidP="005744DD">
      <w:pPr>
        <w:keepNext/>
        <w:keepLines/>
        <w:tabs>
          <w:tab w:val="left" w:pos="567"/>
          <w:tab w:val="left" w:pos="1702"/>
        </w:tabs>
        <w:jc w:val="both"/>
        <w:rPr>
          <w:rFonts w:ascii="Tahoma" w:hAnsi="Tahoma" w:cs="Tahoma"/>
          <w:b/>
        </w:rPr>
      </w:pPr>
    </w:p>
    <w:p w14:paraId="4DA8FAF8" w14:textId="77777777" w:rsidR="005744DD" w:rsidRPr="005C2BB8" w:rsidRDefault="005744DD" w:rsidP="005744DD">
      <w:pPr>
        <w:keepNext/>
        <w:keepLines/>
        <w:numPr>
          <w:ilvl w:val="0"/>
          <w:numId w:val="5"/>
        </w:numPr>
        <w:tabs>
          <w:tab w:val="clear" w:pos="1440"/>
          <w:tab w:val="left" w:pos="851"/>
          <w:tab w:val="left" w:pos="1702"/>
        </w:tabs>
        <w:ind w:hanging="1440"/>
        <w:jc w:val="both"/>
        <w:rPr>
          <w:rFonts w:ascii="Tahoma" w:hAnsi="Tahoma" w:cs="Tahoma"/>
          <w:b/>
        </w:rPr>
      </w:pPr>
      <w:r w:rsidRPr="005C2BB8">
        <w:rPr>
          <w:rFonts w:ascii="Tahoma" w:hAnsi="Tahoma" w:cs="Tahoma"/>
          <w:b/>
        </w:rPr>
        <w:t xml:space="preserve">PREDSTAVNIKA STRANK </w:t>
      </w:r>
      <w:r w:rsidRPr="005C2BB8">
        <w:rPr>
          <w:rFonts w:ascii="Tahoma" w:hAnsi="Tahoma" w:cs="Tahoma"/>
          <w:b/>
          <w:color w:val="000000"/>
        </w:rPr>
        <w:t xml:space="preserve">(SKRBNIKA) </w:t>
      </w:r>
      <w:r w:rsidRPr="005C2BB8">
        <w:rPr>
          <w:rFonts w:ascii="Tahoma" w:hAnsi="Tahoma" w:cs="Tahoma"/>
          <w:b/>
        </w:rPr>
        <w:t>OKVIRNEGA SPORAZUMA</w:t>
      </w:r>
    </w:p>
    <w:p w14:paraId="66B0D9E7" w14:textId="77777777" w:rsidR="005744DD" w:rsidRPr="005C2BB8" w:rsidRDefault="005744DD" w:rsidP="005744DD">
      <w:pPr>
        <w:keepNext/>
        <w:keepLines/>
        <w:tabs>
          <w:tab w:val="left" w:pos="567"/>
          <w:tab w:val="left" w:pos="1702"/>
        </w:tabs>
        <w:jc w:val="both"/>
        <w:rPr>
          <w:rFonts w:ascii="Tahoma" w:hAnsi="Tahoma" w:cs="Tahoma"/>
          <w:b/>
        </w:rPr>
      </w:pPr>
    </w:p>
    <w:p w14:paraId="29A45CA5" w14:textId="77777777" w:rsidR="005744DD" w:rsidRPr="005C2BB8" w:rsidRDefault="005744DD" w:rsidP="005744DD">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2182E4BC" w14:textId="77777777" w:rsidR="005744DD" w:rsidRPr="005C2BB8" w:rsidRDefault="005744DD" w:rsidP="005744DD">
      <w:pPr>
        <w:keepNext/>
        <w:keepLines/>
        <w:tabs>
          <w:tab w:val="left" w:pos="567"/>
          <w:tab w:val="left" w:pos="1702"/>
        </w:tabs>
        <w:jc w:val="both"/>
        <w:rPr>
          <w:rFonts w:ascii="Tahoma" w:hAnsi="Tahoma" w:cs="Tahoma"/>
          <w:b/>
        </w:rPr>
      </w:pPr>
    </w:p>
    <w:p w14:paraId="1972B661" w14:textId="7C378325" w:rsidR="005744DD" w:rsidRDefault="005744DD" w:rsidP="005744DD">
      <w:pPr>
        <w:keepNext/>
        <w:keepLines/>
        <w:jc w:val="both"/>
        <w:rPr>
          <w:rFonts w:ascii="Tahoma" w:hAnsi="Tahoma" w:cs="Tahoma"/>
        </w:rPr>
      </w:pPr>
      <w:r w:rsidRPr="005C2BB8">
        <w:rPr>
          <w:rFonts w:ascii="Tahoma" w:hAnsi="Tahoma" w:cs="Tahoma"/>
        </w:rPr>
        <w:t xml:space="preserve">Predstavnik in skrbnik okvirnega sporazuma naročnika, ki bo urejal vsa vprašanja, ki bodo nastala v zvezi z izvajanjem tega okvirnega sporazuma, je </w:t>
      </w:r>
      <w:r w:rsidR="00C4359B">
        <w:rPr>
          <w:rFonts w:ascii="Tahoma" w:hAnsi="Tahoma" w:cs="Tahoma"/>
          <w:color w:val="000000" w:themeColor="text1"/>
        </w:rPr>
        <w:t xml:space="preserve">g. </w:t>
      </w:r>
      <w:r w:rsidR="00C4359B">
        <w:rPr>
          <w:rFonts w:ascii="Tahoma" w:hAnsi="Tahoma" w:cs="Tahoma"/>
        </w:rPr>
        <w:t>Petar Žeželj</w:t>
      </w:r>
      <w:r w:rsidR="00C4359B" w:rsidRPr="00362702">
        <w:rPr>
          <w:rFonts w:ascii="Tahoma" w:hAnsi="Tahoma" w:cs="Tahoma"/>
        </w:rPr>
        <w:t xml:space="preserve">, elektronska pošta: </w:t>
      </w:r>
      <w:r w:rsidR="00C4359B">
        <w:rPr>
          <w:rStyle w:val="Hiperpovezava"/>
          <w:rFonts w:ascii="Tahoma" w:hAnsi="Tahoma" w:cs="Tahoma"/>
        </w:rPr>
        <w:t>petar.zezelj</w:t>
      </w:r>
      <w:r w:rsidR="00C4359B" w:rsidRPr="00362702">
        <w:rPr>
          <w:rStyle w:val="Hiperpovezava"/>
          <w:rFonts w:ascii="Tahoma" w:hAnsi="Tahoma" w:cs="Tahoma"/>
        </w:rPr>
        <w:t>@vokasnaga.si</w:t>
      </w:r>
      <w:r w:rsidR="00C4359B" w:rsidRPr="00362702">
        <w:rPr>
          <w:rFonts w:ascii="Tahoma" w:hAnsi="Tahoma" w:cs="Tahoma"/>
        </w:rPr>
        <w:t xml:space="preserve">, telefon: 01 </w:t>
      </w:r>
      <w:r w:rsidR="00C4359B">
        <w:rPr>
          <w:rFonts w:ascii="Tahoma" w:hAnsi="Tahoma" w:cs="Tahoma"/>
        </w:rPr>
        <w:t>5808 049</w:t>
      </w:r>
      <w:r w:rsidR="00C4359B" w:rsidRPr="00362702">
        <w:rPr>
          <w:rFonts w:ascii="Tahoma" w:hAnsi="Tahoma" w:cs="Tahoma"/>
        </w:rPr>
        <w:t xml:space="preserve"> ali </w:t>
      </w:r>
      <w:r w:rsidR="00C4359B">
        <w:rPr>
          <w:rFonts w:ascii="Tahoma" w:hAnsi="Tahoma" w:cs="Tahoma"/>
        </w:rPr>
        <w:t>031 617 372.</w:t>
      </w:r>
    </w:p>
    <w:p w14:paraId="78AF1AD9" w14:textId="77777777" w:rsidR="00C4359B" w:rsidRPr="005C2BB8" w:rsidRDefault="00C4359B" w:rsidP="005744DD">
      <w:pPr>
        <w:keepNext/>
        <w:keepLines/>
        <w:jc w:val="both"/>
        <w:rPr>
          <w:rFonts w:ascii="Tahoma" w:hAnsi="Tahoma" w:cs="Tahoma"/>
        </w:rPr>
      </w:pPr>
    </w:p>
    <w:p w14:paraId="60CB614E" w14:textId="7909438F" w:rsidR="005744DD" w:rsidRPr="005C2BB8" w:rsidRDefault="005744DD" w:rsidP="005744DD">
      <w:pPr>
        <w:keepNext/>
        <w:keepLines/>
        <w:jc w:val="both"/>
        <w:rPr>
          <w:rFonts w:ascii="Tahoma" w:hAnsi="Tahoma" w:cs="Tahoma"/>
        </w:rPr>
      </w:pPr>
      <w:r w:rsidRPr="005C2BB8">
        <w:rPr>
          <w:rFonts w:ascii="Tahoma" w:hAnsi="Tahoma" w:cs="Tahoma"/>
        </w:rPr>
        <w:t>Predstavnik in skrbnik okvirnega sporazuma izvajalca, ki bo urejal vsa vprašanja, ki bodo nastala v zvezi z izvajanjem tega okvirnega sporazuma, je …………………………….., telefon: ……………………, e-pošta: …………………….</w:t>
      </w:r>
    </w:p>
    <w:p w14:paraId="7560E4C5" w14:textId="77777777" w:rsidR="005744DD" w:rsidRPr="005C2BB8" w:rsidRDefault="005744DD" w:rsidP="005744DD">
      <w:pPr>
        <w:keepNext/>
        <w:keepLines/>
        <w:jc w:val="both"/>
        <w:rPr>
          <w:rFonts w:ascii="Tahoma" w:hAnsi="Tahoma" w:cs="Tahoma"/>
        </w:rPr>
      </w:pPr>
    </w:p>
    <w:p w14:paraId="213547F0" w14:textId="77777777" w:rsidR="005744DD" w:rsidRPr="005C2BB8" w:rsidRDefault="005744DD" w:rsidP="005744DD">
      <w:pPr>
        <w:keepNext/>
        <w:keepLines/>
        <w:jc w:val="both"/>
        <w:rPr>
          <w:rFonts w:ascii="Tahoma" w:hAnsi="Tahoma" w:cs="Tahoma"/>
        </w:rPr>
      </w:pPr>
      <w:r w:rsidRPr="005C2BB8">
        <w:rPr>
          <w:rFonts w:ascii="Tahoma" w:hAnsi="Tahoma" w:cs="Tahoma"/>
        </w:rPr>
        <w:lastRenderedPageBreak/>
        <w:t xml:space="preserve">Predstavnika strank okvirnega sporazuma (skrbnika okvirnega sporazuma) imata pravico in dolžnost urejati medsebojna razmerja ter sprejemati ukrepe in odločitve v skladu z vsebinskimi določili tega okvirnega sporazuma. </w:t>
      </w:r>
    </w:p>
    <w:p w14:paraId="14158B19" w14:textId="77777777" w:rsidR="005744DD" w:rsidRPr="005C2BB8" w:rsidRDefault="005744DD" w:rsidP="005744DD">
      <w:pPr>
        <w:keepNext/>
        <w:keepLines/>
        <w:jc w:val="both"/>
        <w:rPr>
          <w:rFonts w:ascii="Tahoma" w:hAnsi="Tahoma" w:cs="Tahoma"/>
        </w:rPr>
      </w:pPr>
    </w:p>
    <w:p w14:paraId="1985E772" w14:textId="3D9519F0" w:rsidR="005744DD" w:rsidRPr="005C2BB8" w:rsidRDefault="005744DD" w:rsidP="005744DD">
      <w:pPr>
        <w:keepNext/>
        <w:keepLines/>
        <w:jc w:val="both"/>
        <w:rPr>
          <w:rFonts w:ascii="Tahoma" w:hAnsi="Tahoma" w:cs="Tahoma"/>
        </w:rPr>
      </w:pPr>
      <w:r w:rsidRPr="005C2BB8">
        <w:rPr>
          <w:rFonts w:ascii="Tahoma" w:hAnsi="Tahoma" w:cs="Tahoma"/>
        </w:rPr>
        <w:t>Spremembo predstavnikov/skrbnikov morata stranki okvirnega sporazuma sporočiti druga drugi v pisni obliki (o e-pošt</w:t>
      </w:r>
      <w:r w:rsidR="00263349">
        <w:rPr>
          <w:rFonts w:ascii="Tahoma" w:hAnsi="Tahoma" w:cs="Tahoma"/>
        </w:rPr>
        <w:t>i</w:t>
      </w:r>
      <w:r w:rsidRPr="005C2BB8">
        <w:rPr>
          <w:rFonts w:ascii="Tahoma" w:hAnsi="Tahoma" w:cs="Tahoma"/>
        </w:rPr>
        <w:t>) najkasneje v petih (5) koledarskih dneh po nastopu sprem</w:t>
      </w:r>
      <w:r w:rsidR="00322E85">
        <w:rPr>
          <w:rFonts w:ascii="Tahoma" w:hAnsi="Tahoma" w:cs="Tahoma"/>
        </w:rPr>
        <w:t xml:space="preserve">embe. Ne glede na prvi odstavek </w:t>
      </w:r>
      <w:r w:rsidR="00263349">
        <w:rPr>
          <w:rFonts w:ascii="Tahoma" w:hAnsi="Tahoma" w:cs="Tahoma"/>
        </w:rPr>
        <w:t>32</w:t>
      </w:r>
      <w:r w:rsidRPr="005C2BB8">
        <w:rPr>
          <w:rFonts w:ascii="Tahoma" w:hAnsi="Tahoma" w:cs="Tahoma"/>
        </w:rPr>
        <w:t>. člena tega okvirnega sporazuma sprememba predstavnikov/skrbnikov okvirnega sporazuma velja, če stranki okvirnega sporazuma o spremembi predstavnikov/skrbnikov okvirnega sporazuma obvestita druga drugo na elektronske naslove, navedene v tem členu okvirnega sporazuma.</w:t>
      </w:r>
    </w:p>
    <w:p w14:paraId="410CBE15" w14:textId="77777777" w:rsidR="005744DD" w:rsidRPr="005C2BB8" w:rsidRDefault="005744DD" w:rsidP="005744DD">
      <w:pPr>
        <w:keepNext/>
        <w:keepLines/>
        <w:tabs>
          <w:tab w:val="left" w:pos="567"/>
          <w:tab w:val="left" w:pos="1418"/>
          <w:tab w:val="left" w:pos="1702"/>
        </w:tabs>
        <w:jc w:val="both"/>
        <w:rPr>
          <w:rFonts w:ascii="Tahoma" w:hAnsi="Tahoma" w:cs="Tahoma"/>
          <w:bCs/>
        </w:rPr>
      </w:pPr>
    </w:p>
    <w:p w14:paraId="20E4F1EA" w14:textId="77777777" w:rsidR="005744DD" w:rsidRPr="005C2BB8" w:rsidRDefault="005744DD" w:rsidP="005744DD">
      <w:pPr>
        <w:keepNext/>
        <w:keepLines/>
        <w:tabs>
          <w:tab w:val="left" w:pos="567"/>
          <w:tab w:val="left" w:pos="1418"/>
          <w:tab w:val="left" w:pos="1702"/>
        </w:tabs>
        <w:jc w:val="both"/>
        <w:rPr>
          <w:rFonts w:ascii="Tahoma" w:hAnsi="Tahoma" w:cs="Tahoma"/>
          <w:bCs/>
        </w:rPr>
      </w:pPr>
    </w:p>
    <w:p w14:paraId="0A216006" w14:textId="77777777" w:rsidR="005744DD" w:rsidRPr="005C2BB8" w:rsidRDefault="005744DD" w:rsidP="005744DD">
      <w:pPr>
        <w:keepNext/>
        <w:keepLines/>
        <w:numPr>
          <w:ilvl w:val="0"/>
          <w:numId w:val="5"/>
        </w:numPr>
        <w:tabs>
          <w:tab w:val="clear" w:pos="1440"/>
          <w:tab w:val="left" w:pos="851"/>
          <w:tab w:val="left" w:pos="1702"/>
        </w:tabs>
        <w:ind w:hanging="1440"/>
        <w:jc w:val="both"/>
        <w:rPr>
          <w:rFonts w:ascii="Tahoma" w:hAnsi="Tahoma" w:cs="Tahoma"/>
          <w:b/>
        </w:rPr>
      </w:pPr>
      <w:r w:rsidRPr="005C2BB8">
        <w:rPr>
          <w:rFonts w:ascii="Tahoma" w:hAnsi="Tahoma" w:cs="Tahoma"/>
          <w:b/>
        </w:rPr>
        <w:t>SESTAVNI DELI OKVIRNEGA SPORAZUMA</w:t>
      </w:r>
    </w:p>
    <w:p w14:paraId="3D6D7AA1" w14:textId="77777777" w:rsidR="005744DD" w:rsidRPr="005C2BB8" w:rsidRDefault="005744DD" w:rsidP="005744DD">
      <w:pPr>
        <w:keepNext/>
        <w:keepLines/>
        <w:tabs>
          <w:tab w:val="left" w:pos="1702"/>
        </w:tabs>
        <w:jc w:val="both"/>
        <w:rPr>
          <w:rFonts w:ascii="Tahoma" w:hAnsi="Tahoma" w:cs="Tahoma"/>
          <w:b/>
        </w:rPr>
      </w:pPr>
    </w:p>
    <w:p w14:paraId="2C065206" w14:textId="77777777" w:rsidR="005744DD" w:rsidRPr="005C2BB8" w:rsidRDefault="005744DD" w:rsidP="005744DD">
      <w:pPr>
        <w:keepNext/>
        <w:keepLines/>
        <w:numPr>
          <w:ilvl w:val="1"/>
          <w:numId w:val="3"/>
        </w:numPr>
        <w:tabs>
          <w:tab w:val="clear" w:pos="1440"/>
        </w:tabs>
        <w:ind w:left="426" w:hanging="426"/>
        <w:jc w:val="center"/>
        <w:rPr>
          <w:rFonts w:ascii="Tahoma" w:hAnsi="Tahoma" w:cs="Tahoma"/>
        </w:rPr>
      </w:pPr>
      <w:r w:rsidRPr="005C2BB8">
        <w:rPr>
          <w:rFonts w:ascii="Tahoma" w:hAnsi="Tahoma" w:cs="Tahoma"/>
        </w:rPr>
        <w:t xml:space="preserve"> člen</w:t>
      </w:r>
    </w:p>
    <w:p w14:paraId="09857A5D" w14:textId="77777777" w:rsidR="005744DD" w:rsidRPr="005C2BB8" w:rsidRDefault="005744DD" w:rsidP="005744DD">
      <w:pPr>
        <w:keepNext/>
        <w:keepLines/>
        <w:tabs>
          <w:tab w:val="left" w:pos="1702"/>
        </w:tabs>
        <w:jc w:val="both"/>
        <w:rPr>
          <w:rFonts w:ascii="Tahoma" w:hAnsi="Tahoma" w:cs="Tahoma"/>
        </w:rPr>
      </w:pPr>
    </w:p>
    <w:p w14:paraId="60B3EE84" w14:textId="77777777" w:rsidR="005744DD" w:rsidRPr="005C2BB8" w:rsidRDefault="005744DD" w:rsidP="005744DD">
      <w:pPr>
        <w:keepNext/>
        <w:keepLines/>
        <w:tabs>
          <w:tab w:val="left" w:pos="1702"/>
        </w:tabs>
        <w:jc w:val="both"/>
        <w:rPr>
          <w:rFonts w:ascii="Tahoma" w:hAnsi="Tahoma" w:cs="Tahoma"/>
        </w:rPr>
      </w:pPr>
      <w:r w:rsidRPr="005C2BB8">
        <w:rPr>
          <w:rFonts w:ascii="Tahoma" w:hAnsi="Tahoma" w:cs="Tahoma"/>
        </w:rPr>
        <w:t>Stranki okvirnega sporazuma ugotavljata, da so priloge in sestavni deli tega okvirnega sporazuma:</w:t>
      </w:r>
    </w:p>
    <w:p w14:paraId="71D228A6" w14:textId="77777777" w:rsidR="005744DD" w:rsidRPr="005C2BB8" w:rsidRDefault="005744DD" w:rsidP="005744DD">
      <w:pPr>
        <w:keepNext/>
        <w:keepLines/>
        <w:numPr>
          <w:ilvl w:val="0"/>
          <w:numId w:val="7"/>
        </w:numPr>
        <w:ind w:left="360" w:hanging="180"/>
        <w:jc w:val="both"/>
        <w:rPr>
          <w:rFonts w:ascii="Tahoma" w:hAnsi="Tahoma" w:cs="Tahoma"/>
        </w:rPr>
      </w:pPr>
      <w:r w:rsidRPr="005C2BB8">
        <w:rPr>
          <w:rFonts w:ascii="Tahoma" w:hAnsi="Tahoma" w:cs="Tahoma"/>
        </w:rPr>
        <w:t>razpisna dokumentacija št. VKS-227/22,</w:t>
      </w:r>
    </w:p>
    <w:p w14:paraId="266E5B52" w14:textId="77777777" w:rsidR="005744DD" w:rsidRPr="005C2BB8" w:rsidRDefault="005744DD" w:rsidP="005744DD">
      <w:pPr>
        <w:keepNext/>
        <w:keepLines/>
        <w:numPr>
          <w:ilvl w:val="0"/>
          <w:numId w:val="7"/>
        </w:numPr>
        <w:ind w:left="360" w:hanging="180"/>
        <w:jc w:val="both"/>
        <w:rPr>
          <w:rFonts w:ascii="Tahoma" w:hAnsi="Tahoma" w:cs="Tahoma"/>
        </w:rPr>
      </w:pPr>
      <w:r w:rsidRPr="005C2BB8">
        <w:rPr>
          <w:rFonts w:ascii="Tahoma" w:hAnsi="Tahoma" w:cs="Tahoma"/>
        </w:rPr>
        <w:t>tehnična specifikacija št. VKS-227/22,</w:t>
      </w:r>
    </w:p>
    <w:p w14:paraId="72B22BBB" w14:textId="77777777" w:rsidR="005744DD" w:rsidRPr="005C2BB8" w:rsidRDefault="005744DD" w:rsidP="005744DD">
      <w:pPr>
        <w:keepNext/>
        <w:keepLines/>
        <w:numPr>
          <w:ilvl w:val="0"/>
          <w:numId w:val="7"/>
        </w:numPr>
        <w:ind w:left="360" w:hanging="180"/>
        <w:jc w:val="both"/>
        <w:rPr>
          <w:rFonts w:ascii="Tahoma" w:hAnsi="Tahoma" w:cs="Tahoma"/>
        </w:rPr>
      </w:pPr>
      <w:r w:rsidRPr="005C2BB8">
        <w:rPr>
          <w:rFonts w:ascii="Tahoma" w:hAnsi="Tahoma" w:cs="Tahoma"/>
        </w:rPr>
        <w:t>ponudba izvajalca št. _____________________ z dne __________________ ,</w:t>
      </w:r>
    </w:p>
    <w:p w14:paraId="3844A80F" w14:textId="77777777" w:rsidR="005744DD" w:rsidRPr="005C2BB8" w:rsidRDefault="005744DD" w:rsidP="005744DD">
      <w:pPr>
        <w:keepNext/>
        <w:keepLines/>
        <w:numPr>
          <w:ilvl w:val="0"/>
          <w:numId w:val="7"/>
        </w:numPr>
        <w:ind w:left="360" w:hanging="180"/>
        <w:jc w:val="both"/>
        <w:rPr>
          <w:rFonts w:ascii="Tahoma" w:hAnsi="Tahoma" w:cs="Tahoma"/>
        </w:rPr>
      </w:pPr>
      <w:r w:rsidRPr="005C2BB8">
        <w:rPr>
          <w:rFonts w:ascii="Tahoma" w:hAnsi="Tahoma" w:cs="Tahoma"/>
        </w:rPr>
        <w:t>ponudbeni predračun izvajalca št. ______________ z dne __________________ ,</w:t>
      </w:r>
    </w:p>
    <w:p w14:paraId="3CF01C7E" w14:textId="77777777" w:rsidR="005744DD" w:rsidRPr="005C2BB8" w:rsidRDefault="005744DD" w:rsidP="005744DD">
      <w:pPr>
        <w:keepNext/>
        <w:keepLines/>
        <w:numPr>
          <w:ilvl w:val="0"/>
          <w:numId w:val="7"/>
        </w:numPr>
        <w:ind w:left="360" w:hanging="180"/>
        <w:jc w:val="both"/>
        <w:rPr>
          <w:rFonts w:ascii="Tahoma" w:hAnsi="Tahoma" w:cs="Tahoma"/>
        </w:rPr>
      </w:pPr>
      <w:r w:rsidRPr="005C2BB8">
        <w:rPr>
          <w:rFonts w:ascii="Tahoma" w:hAnsi="Tahoma" w:cs="Tahoma"/>
        </w:rPr>
        <w:t>pisni sporazum, ki ureja skupne varstvene ukrepe za zagotavljanje varstva in zdravja pri delu, ki jih je potrebno upoštevati na lokaciji RCERO Ljubljana oziroma MBO RCERO Ljubljana,</w:t>
      </w:r>
    </w:p>
    <w:p w14:paraId="6281EDD4" w14:textId="77777777" w:rsidR="005744DD" w:rsidRPr="005C2BB8" w:rsidRDefault="005744DD" w:rsidP="005744DD">
      <w:pPr>
        <w:keepNext/>
        <w:keepLines/>
        <w:numPr>
          <w:ilvl w:val="0"/>
          <w:numId w:val="7"/>
        </w:numPr>
        <w:ind w:left="360" w:hanging="180"/>
        <w:jc w:val="both"/>
        <w:rPr>
          <w:rFonts w:ascii="Tahoma" w:hAnsi="Tahoma" w:cs="Tahoma"/>
        </w:rPr>
      </w:pPr>
      <w:r w:rsidRPr="005C2BB8">
        <w:rPr>
          <w:rFonts w:ascii="Tahoma" w:hAnsi="Tahoma" w:cs="Tahoma"/>
        </w:rPr>
        <w:t>ostala relevantna dokumentacija.</w:t>
      </w:r>
    </w:p>
    <w:p w14:paraId="2D8DD8F9" w14:textId="77777777" w:rsidR="005744DD" w:rsidRPr="005C2BB8" w:rsidRDefault="005744DD" w:rsidP="005744DD">
      <w:pPr>
        <w:keepNext/>
        <w:keepLines/>
        <w:jc w:val="both"/>
        <w:rPr>
          <w:rFonts w:ascii="Tahoma" w:hAnsi="Tahoma" w:cs="Tahoma"/>
        </w:rPr>
      </w:pPr>
    </w:p>
    <w:p w14:paraId="35C9A512" w14:textId="77777777" w:rsidR="005744DD" w:rsidRPr="005C2BB8" w:rsidRDefault="005744DD" w:rsidP="005744DD">
      <w:pPr>
        <w:keepNext/>
        <w:keepLines/>
        <w:jc w:val="both"/>
        <w:rPr>
          <w:rFonts w:ascii="Tahoma" w:hAnsi="Tahoma" w:cs="Tahoma"/>
        </w:rPr>
      </w:pPr>
      <w:r w:rsidRPr="005C2BB8">
        <w:rPr>
          <w:rFonts w:ascii="Tahoma" w:hAnsi="Tahoma" w:cs="Tahoma"/>
        </w:rPr>
        <w:t>V primeru, če si vsebina zgoraj navedenih dokumentov nasprotuje in če volja strank okvirnega sporazuma ni jasno izražena, za razlago volje strank okvirnega sporazuma najprej veljajo določila tega okvirnega sporazuma, potem pa dokumenti v vrstnem redu, kot si sledijo v tem členu.</w:t>
      </w:r>
    </w:p>
    <w:p w14:paraId="650D93CA" w14:textId="77777777" w:rsidR="007613C2" w:rsidRPr="005C2BB8" w:rsidRDefault="007613C2" w:rsidP="005744DD">
      <w:pPr>
        <w:keepNext/>
        <w:keepLines/>
        <w:jc w:val="both"/>
        <w:rPr>
          <w:rFonts w:ascii="Tahoma" w:hAnsi="Tahoma" w:cs="Tahoma"/>
        </w:rPr>
      </w:pPr>
    </w:p>
    <w:p w14:paraId="70D8647F" w14:textId="77777777" w:rsidR="005744DD" w:rsidRPr="005C2BB8" w:rsidRDefault="005744DD" w:rsidP="005744DD">
      <w:pPr>
        <w:keepNext/>
        <w:keepLines/>
        <w:jc w:val="both"/>
        <w:rPr>
          <w:rFonts w:ascii="Tahoma" w:hAnsi="Tahoma" w:cs="Tahoma"/>
        </w:rPr>
      </w:pPr>
    </w:p>
    <w:p w14:paraId="38945E96" w14:textId="77777777" w:rsidR="005744DD" w:rsidRPr="005C2BB8" w:rsidRDefault="005744DD" w:rsidP="005744DD">
      <w:pPr>
        <w:keepNext/>
        <w:keepLines/>
        <w:numPr>
          <w:ilvl w:val="0"/>
          <w:numId w:val="5"/>
        </w:numPr>
        <w:tabs>
          <w:tab w:val="clear" w:pos="1440"/>
          <w:tab w:val="left" w:pos="851"/>
          <w:tab w:val="left" w:pos="1702"/>
        </w:tabs>
        <w:ind w:hanging="1440"/>
        <w:jc w:val="both"/>
        <w:rPr>
          <w:rFonts w:ascii="Tahoma" w:hAnsi="Tahoma" w:cs="Tahoma"/>
          <w:b/>
        </w:rPr>
      </w:pPr>
      <w:r w:rsidRPr="005C2BB8">
        <w:rPr>
          <w:rFonts w:ascii="Tahoma" w:hAnsi="Tahoma" w:cs="Tahoma"/>
          <w:b/>
        </w:rPr>
        <w:t>ODSTOP OD OKVIRNEGA SPORAZUMA IN ODPOVED OKVIRNEGA SPORAZUMA</w:t>
      </w:r>
    </w:p>
    <w:p w14:paraId="2EFD8379" w14:textId="77777777" w:rsidR="005744DD" w:rsidRPr="005C2BB8" w:rsidRDefault="005744DD" w:rsidP="005744DD">
      <w:pPr>
        <w:keepNext/>
        <w:keepLines/>
        <w:tabs>
          <w:tab w:val="left" w:pos="567"/>
          <w:tab w:val="left" w:pos="1418"/>
          <w:tab w:val="left" w:pos="1702"/>
        </w:tabs>
        <w:jc w:val="both"/>
        <w:rPr>
          <w:rFonts w:ascii="Tahoma" w:hAnsi="Tahoma" w:cs="Tahoma"/>
        </w:rPr>
      </w:pPr>
    </w:p>
    <w:p w14:paraId="4EA990C6" w14:textId="77777777" w:rsidR="005744DD" w:rsidRPr="005C2BB8" w:rsidRDefault="005744DD" w:rsidP="005744DD">
      <w:pPr>
        <w:keepNext/>
        <w:keepLines/>
        <w:numPr>
          <w:ilvl w:val="1"/>
          <w:numId w:val="3"/>
        </w:numPr>
        <w:tabs>
          <w:tab w:val="clear" w:pos="1440"/>
        </w:tabs>
        <w:ind w:left="426" w:hanging="426"/>
        <w:jc w:val="center"/>
        <w:rPr>
          <w:rFonts w:ascii="Tahoma" w:hAnsi="Tahoma" w:cs="Tahoma"/>
        </w:rPr>
      </w:pPr>
      <w:r w:rsidRPr="005C2BB8">
        <w:rPr>
          <w:rFonts w:ascii="Tahoma" w:hAnsi="Tahoma" w:cs="Tahoma"/>
        </w:rPr>
        <w:t xml:space="preserve"> člen</w:t>
      </w:r>
    </w:p>
    <w:p w14:paraId="5A23D146" w14:textId="77777777" w:rsidR="005744DD" w:rsidRPr="005C2BB8" w:rsidRDefault="005744DD" w:rsidP="005744DD">
      <w:pPr>
        <w:keepNext/>
        <w:keepLines/>
        <w:jc w:val="both"/>
        <w:rPr>
          <w:rFonts w:ascii="Tahoma" w:hAnsi="Tahoma" w:cs="Tahoma"/>
        </w:rPr>
      </w:pPr>
    </w:p>
    <w:p w14:paraId="2B204000" w14:textId="77777777" w:rsidR="005744DD" w:rsidRPr="005C2BB8" w:rsidRDefault="005744DD" w:rsidP="005744DD">
      <w:pPr>
        <w:keepNext/>
        <w:keepLines/>
        <w:jc w:val="both"/>
        <w:rPr>
          <w:rFonts w:ascii="Tahoma" w:hAnsi="Tahoma" w:cs="Tahoma"/>
        </w:rPr>
      </w:pPr>
      <w:r w:rsidRPr="005C2BB8">
        <w:rPr>
          <w:rFonts w:ascii="Tahoma" w:hAnsi="Tahoma" w:cs="Tahoma"/>
        </w:rPr>
        <w:t xml:space="preserve">V primeru, da izvajalec ne izpolnjuje svojih obveznosti iz okvirnega sporazuma, ga bo naročnik pisno opozoril in pozval k izpolnitvi svojih obveznosti ter mu določil primeren rok za izpolnitev, ki ne bo daljši od tridesetih (30) dni. Če izvajalec ne upošteva pisnega opozorila naročnika, ima naročnik pravico odstopiti od tega okvirnega sporazuma brez odpovednega roka in brez obveznosti do izvajalca ter unovčiti finančno zavarovanje dobre izvedbe obveznosti iz okvirnega sporazuma. </w:t>
      </w:r>
    </w:p>
    <w:p w14:paraId="0F44041D" w14:textId="77777777" w:rsidR="005744DD" w:rsidRPr="005C2BB8" w:rsidRDefault="005744DD" w:rsidP="005744DD">
      <w:pPr>
        <w:keepNext/>
        <w:keepLines/>
        <w:jc w:val="both"/>
        <w:rPr>
          <w:rFonts w:ascii="Tahoma" w:hAnsi="Tahoma" w:cs="Tahoma"/>
        </w:rPr>
      </w:pPr>
    </w:p>
    <w:p w14:paraId="3F5E8448" w14:textId="77777777" w:rsidR="005744DD" w:rsidRPr="005C2BB8" w:rsidRDefault="005744DD" w:rsidP="005744DD">
      <w:pPr>
        <w:keepNext/>
        <w:keepLines/>
        <w:jc w:val="both"/>
        <w:rPr>
          <w:rFonts w:ascii="Tahoma" w:hAnsi="Tahoma" w:cs="Tahoma"/>
        </w:rPr>
      </w:pPr>
      <w:r w:rsidRPr="005C2BB8">
        <w:rPr>
          <w:rFonts w:ascii="Tahoma" w:hAnsi="Tahoma" w:cs="Tahoma"/>
        </w:rPr>
        <w:t xml:space="preserve">Naročnik lahko odstopi od okvirnega sporazuma in unovči finančno zavarovanje dobre izvedbe obveznosti iz okvirnega sporazuma brez vnaprejšnjega opozorila in brez obveznosti do izvajalca v primeru, kadar izvajalec svoje obveznosti iz okvirnega sporazuma izvaja v nasprotju z izrecnimi zahtevami/navodili naročnika ali v nasprotju s pravili stroke, </w:t>
      </w:r>
      <w:r w:rsidRPr="005C2BB8">
        <w:rPr>
          <w:rFonts w:ascii="Tahoma" w:hAnsi="Tahoma" w:cs="Tahoma"/>
          <w:iCs/>
        </w:rPr>
        <w:t>tehničnimi predpisi, standardi in veljavno zakonodajo</w:t>
      </w:r>
      <w:r w:rsidRPr="005C2BB8">
        <w:rPr>
          <w:rFonts w:ascii="Tahoma" w:hAnsi="Tahoma" w:cs="Tahoma"/>
        </w:rPr>
        <w:t xml:space="preserve"> ali v primeru kadar je očitno, da izvajalec ne bo izpolnil svojih obveznosti iz okvirnega sporazuma. </w:t>
      </w:r>
    </w:p>
    <w:p w14:paraId="28059D64" w14:textId="77777777" w:rsidR="005744DD" w:rsidRPr="005C2BB8" w:rsidRDefault="005744DD" w:rsidP="005744DD">
      <w:pPr>
        <w:keepNext/>
        <w:keepLines/>
        <w:jc w:val="both"/>
        <w:rPr>
          <w:rFonts w:ascii="Tahoma" w:hAnsi="Tahoma" w:cs="Tahoma"/>
        </w:rPr>
      </w:pPr>
    </w:p>
    <w:p w14:paraId="7A73D9FE" w14:textId="77777777" w:rsidR="005744DD" w:rsidRPr="005C2BB8" w:rsidRDefault="005744DD" w:rsidP="005744DD">
      <w:pPr>
        <w:keepNext/>
        <w:keepLines/>
        <w:jc w:val="both"/>
        <w:rPr>
          <w:rFonts w:ascii="Tahoma" w:hAnsi="Tahoma" w:cs="Tahoma"/>
        </w:rPr>
      </w:pPr>
      <w:r w:rsidRPr="005C2BB8">
        <w:rPr>
          <w:rFonts w:ascii="Tahoma" w:hAnsi="Tahoma" w:cs="Tahoma"/>
        </w:rPr>
        <w:t>O odstopu od okvirnega sporazuma bo naročnik izvajalca pisno obvestil priporočeno po pošti. V primeru odstopa od okvirnega sporazuma sta stranki okvirnega sporazuma dolžni do tedaj prevzete obveznosti izpolniti tako, kot je bilo to dogovorjeno pred odstopom.</w:t>
      </w:r>
    </w:p>
    <w:p w14:paraId="497EEF37" w14:textId="77777777" w:rsidR="005744DD" w:rsidRPr="005C2BB8" w:rsidRDefault="005744DD" w:rsidP="005744DD">
      <w:pPr>
        <w:keepNext/>
        <w:keepLines/>
        <w:jc w:val="both"/>
        <w:rPr>
          <w:rFonts w:ascii="Tahoma" w:hAnsi="Tahoma" w:cs="Tahoma"/>
        </w:rPr>
      </w:pPr>
    </w:p>
    <w:p w14:paraId="25ABFA42" w14:textId="77777777" w:rsidR="005744DD" w:rsidRPr="005C2BB8" w:rsidRDefault="005744DD" w:rsidP="005744DD">
      <w:pPr>
        <w:keepNext/>
        <w:keepLines/>
        <w:jc w:val="both"/>
        <w:rPr>
          <w:rFonts w:ascii="Tahoma" w:hAnsi="Tahoma" w:cs="Tahoma"/>
        </w:rPr>
      </w:pPr>
      <w:r w:rsidRPr="005C2BB8">
        <w:rPr>
          <w:rFonts w:ascii="Tahoma" w:hAnsi="Tahoma" w:cs="Tahoma"/>
        </w:rPr>
        <w:t>Izvajalec ima pravico do odstopa od tega okvirnega sporazuma v primeru kršenja določil tega okvirnega sporazuma s strani naročnika. V tem primeru okvirni sporazum preneha veljati, ko naročnik prejme pisno obvestilo poslano priporočeno po pošti o odstopu od okvirnega sporazuma z navedbo razloga za odstop.</w:t>
      </w:r>
    </w:p>
    <w:p w14:paraId="51AC7152" w14:textId="77777777" w:rsidR="005744DD" w:rsidRPr="005C2BB8" w:rsidRDefault="005744DD" w:rsidP="005744DD">
      <w:pPr>
        <w:keepNext/>
        <w:keepLines/>
        <w:jc w:val="both"/>
        <w:rPr>
          <w:rFonts w:ascii="Tahoma" w:hAnsi="Tahoma" w:cs="Tahoma"/>
        </w:rPr>
      </w:pPr>
    </w:p>
    <w:p w14:paraId="5F842B3B" w14:textId="77777777" w:rsidR="005744DD" w:rsidRPr="005C2BB8" w:rsidRDefault="005744DD" w:rsidP="005744DD">
      <w:pPr>
        <w:keepNext/>
        <w:keepLines/>
        <w:tabs>
          <w:tab w:val="left" w:pos="709"/>
          <w:tab w:val="left" w:pos="1702"/>
        </w:tabs>
        <w:jc w:val="both"/>
        <w:rPr>
          <w:rFonts w:ascii="Tahoma" w:hAnsi="Tahoma" w:cs="Tahoma"/>
        </w:rPr>
      </w:pPr>
      <w:r w:rsidRPr="005C2BB8">
        <w:rPr>
          <w:rFonts w:ascii="Tahoma" w:hAnsi="Tahoma" w:cs="Tahoma"/>
        </w:rPr>
        <w:lastRenderedPageBreak/>
        <w:t>Med veljavnostjo okvirnega sporazuma lahko naročnik, ne glede na določbe zakona, ki ureja obligacijska razmerja, odstopi od okvirnega sporazuma tudi v primerih iz 96. člena ZJN-3.</w:t>
      </w:r>
    </w:p>
    <w:p w14:paraId="6C7B6B78" w14:textId="77777777" w:rsidR="005744DD" w:rsidRPr="005C2BB8" w:rsidRDefault="005744DD" w:rsidP="005744DD">
      <w:pPr>
        <w:keepNext/>
        <w:keepLines/>
        <w:tabs>
          <w:tab w:val="left" w:pos="709"/>
          <w:tab w:val="left" w:pos="1702"/>
        </w:tabs>
        <w:jc w:val="both"/>
        <w:rPr>
          <w:rFonts w:ascii="Tahoma" w:hAnsi="Tahoma" w:cs="Tahoma"/>
        </w:rPr>
      </w:pPr>
    </w:p>
    <w:p w14:paraId="55D6D028" w14:textId="77777777" w:rsidR="005744DD" w:rsidRPr="005C2BB8" w:rsidRDefault="005744DD" w:rsidP="005744DD">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2CFC6839" w14:textId="77777777" w:rsidR="005744DD" w:rsidRPr="005C2BB8" w:rsidRDefault="005744DD" w:rsidP="005744DD">
      <w:pPr>
        <w:keepNext/>
        <w:keepLines/>
        <w:tabs>
          <w:tab w:val="left" w:pos="709"/>
          <w:tab w:val="left" w:pos="1702"/>
        </w:tabs>
        <w:jc w:val="both"/>
        <w:rPr>
          <w:rFonts w:ascii="Tahoma" w:hAnsi="Tahoma" w:cs="Tahoma"/>
        </w:rPr>
      </w:pPr>
    </w:p>
    <w:p w14:paraId="6A371671" w14:textId="77777777" w:rsidR="005744DD" w:rsidRPr="005C2BB8" w:rsidRDefault="005744DD" w:rsidP="005744DD">
      <w:pPr>
        <w:keepNext/>
        <w:keepLines/>
        <w:jc w:val="both"/>
        <w:rPr>
          <w:rFonts w:ascii="Tahoma" w:hAnsi="Tahoma" w:cs="Tahoma"/>
        </w:rPr>
      </w:pPr>
      <w:r w:rsidRPr="005C2BB8">
        <w:rPr>
          <w:rFonts w:ascii="Tahoma" w:hAnsi="Tahoma" w:cs="Tahoma"/>
        </w:rPr>
        <w:t>Vsaka stranka okvirnega sporazuma ima pravico odpovedati okvirni sporazum z 90 (devetdeset) dnevnim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 po pošti.</w:t>
      </w:r>
    </w:p>
    <w:p w14:paraId="5E64CEAE" w14:textId="77777777" w:rsidR="005744DD" w:rsidRPr="005C2BB8" w:rsidRDefault="005744DD" w:rsidP="005744DD">
      <w:pPr>
        <w:keepNext/>
        <w:keepLines/>
        <w:jc w:val="both"/>
        <w:rPr>
          <w:rFonts w:ascii="Tahoma" w:hAnsi="Tahoma" w:cs="Tahoma"/>
        </w:rPr>
      </w:pPr>
    </w:p>
    <w:p w14:paraId="5C59DD0C" w14:textId="41AB7837" w:rsidR="005744DD" w:rsidRPr="005C2BB8" w:rsidRDefault="005744DD" w:rsidP="005744DD">
      <w:pPr>
        <w:keepNext/>
        <w:keepLines/>
        <w:jc w:val="both"/>
        <w:rPr>
          <w:rFonts w:ascii="Tahoma" w:hAnsi="Tahoma" w:cs="Tahoma"/>
        </w:rPr>
      </w:pPr>
      <w:r w:rsidRPr="005C2BB8">
        <w:rPr>
          <w:rFonts w:ascii="Tahoma" w:hAnsi="Tahoma" w:cs="Tahoma"/>
        </w:rPr>
        <w:t>Izvajalec se v času odpovedi medsebojnega razmerja po okvirnem sporazumu obvezuje izvajati</w:t>
      </w:r>
      <w:r w:rsidR="00263349">
        <w:rPr>
          <w:rFonts w:ascii="Tahoma" w:hAnsi="Tahoma" w:cs="Tahoma"/>
        </w:rPr>
        <w:t xml:space="preserve"> dobave/</w:t>
      </w:r>
      <w:r w:rsidRPr="005C2BB8">
        <w:rPr>
          <w:rFonts w:ascii="Tahoma" w:hAnsi="Tahoma" w:cs="Tahoma"/>
        </w:rPr>
        <w:t xml:space="preserve"> dela do izteka odpovednega roka. Stranki okvirnega sporazuma se lahko, s sklenitvijo aneksa k okvirnemu sporazumu, sporazumno dogovorita za </w:t>
      </w:r>
      <w:r w:rsidR="00CA0DA1">
        <w:rPr>
          <w:rFonts w:ascii="Tahoma" w:hAnsi="Tahoma" w:cs="Tahoma"/>
        </w:rPr>
        <w:t>drugačen</w:t>
      </w:r>
      <w:r w:rsidRPr="005C2BB8">
        <w:rPr>
          <w:rFonts w:ascii="Tahoma" w:hAnsi="Tahoma" w:cs="Tahoma"/>
        </w:rPr>
        <w:t xml:space="preserve"> rok.</w:t>
      </w:r>
    </w:p>
    <w:p w14:paraId="7E820E84" w14:textId="77777777" w:rsidR="005744DD" w:rsidRPr="005C2BB8" w:rsidRDefault="005744DD" w:rsidP="005744DD">
      <w:pPr>
        <w:keepNext/>
        <w:keepLines/>
        <w:jc w:val="both"/>
        <w:rPr>
          <w:rFonts w:ascii="Tahoma" w:hAnsi="Tahoma" w:cs="Tahoma"/>
        </w:rPr>
      </w:pPr>
    </w:p>
    <w:p w14:paraId="5E73D324" w14:textId="77777777" w:rsidR="005744DD" w:rsidRPr="005C2BB8" w:rsidRDefault="005744DD" w:rsidP="005744DD">
      <w:pPr>
        <w:keepNext/>
        <w:keepLines/>
        <w:tabs>
          <w:tab w:val="left" w:pos="709"/>
          <w:tab w:val="left" w:pos="1702"/>
        </w:tabs>
        <w:jc w:val="both"/>
        <w:rPr>
          <w:rFonts w:ascii="Tahoma" w:hAnsi="Tahoma" w:cs="Tahoma"/>
        </w:rPr>
      </w:pPr>
    </w:p>
    <w:p w14:paraId="1C77E937" w14:textId="77777777" w:rsidR="005744DD" w:rsidRPr="005C2BB8" w:rsidRDefault="005744DD" w:rsidP="005744DD">
      <w:pPr>
        <w:keepNext/>
        <w:keepLines/>
        <w:numPr>
          <w:ilvl w:val="0"/>
          <w:numId w:val="5"/>
        </w:numPr>
        <w:tabs>
          <w:tab w:val="clear" w:pos="1440"/>
          <w:tab w:val="left" w:pos="851"/>
          <w:tab w:val="left" w:pos="1702"/>
        </w:tabs>
        <w:ind w:hanging="1440"/>
        <w:jc w:val="both"/>
        <w:rPr>
          <w:rFonts w:ascii="Tahoma" w:hAnsi="Tahoma" w:cs="Tahoma"/>
          <w:b/>
        </w:rPr>
      </w:pPr>
      <w:r w:rsidRPr="005C2BB8">
        <w:rPr>
          <w:rFonts w:ascii="Tahoma" w:hAnsi="Tahoma" w:cs="Tahoma"/>
          <w:b/>
        </w:rPr>
        <w:t>REŠEVANJE SPOROV</w:t>
      </w:r>
    </w:p>
    <w:p w14:paraId="3F3AB45A" w14:textId="77777777" w:rsidR="005744DD" w:rsidRPr="005C2BB8" w:rsidRDefault="005744DD" w:rsidP="005744DD">
      <w:pPr>
        <w:keepNext/>
        <w:keepLines/>
        <w:tabs>
          <w:tab w:val="left" w:pos="709"/>
          <w:tab w:val="left" w:pos="1702"/>
        </w:tabs>
        <w:ind w:left="1701" w:hanging="1701"/>
        <w:rPr>
          <w:rFonts w:ascii="Tahoma" w:hAnsi="Tahoma" w:cs="Tahoma"/>
          <w:b/>
        </w:rPr>
      </w:pPr>
    </w:p>
    <w:p w14:paraId="4A25C493" w14:textId="77777777" w:rsidR="005744DD" w:rsidRPr="005C2BB8" w:rsidRDefault="005744DD" w:rsidP="005744DD">
      <w:pPr>
        <w:keepNext/>
        <w:keepLines/>
        <w:numPr>
          <w:ilvl w:val="1"/>
          <w:numId w:val="3"/>
        </w:numPr>
        <w:tabs>
          <w:tab w:val="clear" w:pos="1440"/>
        </w:tabs>
        <w:ind w:left="426" w:hanging="426"/>
        <w:jc w:val="center"/>
        <w:rPr>
          <w:rFonts w:ascii="Tahoma" w:hAnsi="Tahoma" w:cs="Tahoma"/>
        </w:rPr>
      </w:pPr>
      <w:r w:rsidRPr="005C2BB8">
        <w:rPr>
          <w:rFonts w:ascii="Tahoma" w:hAnsi="Tahoma" w:cs="Tahoma"/>
        </w:rPr>
        <w:t xml:space="preserve"> člen</w:t>
      </w:r>
    </w:p>
    <w:p w14:paraId="25F31A1D" w14:textId="77777777" w:rsidR="005744DD" w:rsidRPr="005C2BB8" w:rsidRDefault="005744DD" w:rsidP="005744DD">
      <w:pPr>
        <w:keepNext/>
        <w:keepLines/>
        <w:tabs>
          <w:tab w:val="left" w:pos="567"/>
          <w:tab w:val="left" w:pos="1418"/>
          <w:tab w:val="left" w:pos="1702"/>
        </w:tabs>
        <w:jc w:val="both"/>
        <w:rPr>
          <w:rFonts w:ascii="Tahoma" w:eastAsia="Calibri" w:hAnsi="Tahoma" w:cs="Tahoma"/>
        </w:rPr>
      </w:pPr>
      <w:r w:rsidRPr="005C2BB8">
        <w:rPr>
          <w:rFonts w:ascii="Tahoma" w:eastAsia="Calibri" w:hAnsi="Tahoma" w:cs="Tahoma"/>
        </w:rPr>
        <w:t xml:space="preserve">Morebitne spore, ki bi nastali v zvezi z izvajanjem </w:t>
      </w:r>
      <w:r w:rsidRPr="005C2BB8">
        <w:rPr>
          <w:rFonts w:ascii="Tahoma" w:hAnsi="Tahoma" w:cs="Tahoma"/>
        </w:rPr>
        <w:t>tega okvirnega sporazuma</w:t>
      </w:r>
      <w:r w:rsidRPr="005C2BB8">
        <w:rPr>
          <w:rFonts w:ascii="Tahoma" w:eastAsia="Calibri" w:hAnsi="Tahoma" w:cs="Tahoma"/>
        </w:rPr>
        <w:t xml:space="preserve">, bosta stranki </w:t>
      </w:r>
      <w:r w:rsidRPr="005C2BB8">
        <w:rPr>
          <w:rFonts w:ascii="Tahoma" w:hAnsi="Tahoma" w:cs="Tahoma"/>
        </w:rPr>
        <w:t>okvirnega sporazuma</w:t>
      </w:r>
      <w:r w:rsidRPr="005C2BB8">
        <w:rPr>
          <w:rFonts w:ascii="Tahoma" w:eastAsia="Calibri" w:hAnsi="Tahoma" w:cs="Tahoma"/>
        </w:rPr>
        <w:t xml:space="preserve"> skušali rešiti sporazumno.</w:t>
      </w:r>
    </w:p>
    <w:p w14:paraId="7A3D94C9" w14:textId="77777777" w:rsidR="005744DD" w:rsidRPr="005C2BB8" w:rsidRDefault="005744DD" w:rsidP="005744DD">
      <w:pPr>
        <w:keepNext/>
        <w:keepLines/>
        <w:tabs>
          <w:tab w:val="left" w:pos="567"/>
          <w:tab w:val="left" w:pos="1418"/>
          <w:tab w:val="left" w:pos="1702"/>
        </w:tabs>
        <w:jc w:val="both"/>
        <w:rPr>
          <w:rFonts w:ascii="Tahoma" w:eastAsia="Calibri" w:hAnsi="Tahoma" w:cs="Tahoma"/>
        </w:rPr>
      </w:pPr>
    </w:p>
    <w:p w14:paraId="2781E373" w14:textId="77777777" w:rsidR="005744DD" w:rsidRPr="005C2BB8" w:rsidRDefault="005744DD" w:rsidP="005744DD">
      <w:pPr>
        <w:keepNext/>
        <w:keepLines/>
        <w:tabs>
          <w:tab w:val="left" w:pos="567"/>
          <w:tab w:val="left" w:pos="1418"/>
          <w:tab w:val="left" w:pos="1702"/>
        </w:tabs>
        <w:jc w:val="both"/>
        <w:rPr>
          <w:rFonts w:ascii="Tahoma" w:eastAsia="Calibri" w:hAnsi="Tahoma" w:cs="Tahoma"/>
        </w:rPr>
      </w:pPr>
      <w:r w:rsidRPr="005C2BB8">
        <w:rPr>
          <w:rFonts w:ascii="Tahoma" w:eastAsia="Calibri" w:hAnsi="Tahoma" w:cs="Tahoma"/>
        </w:rPr>
        <w:t xml:space="preserve">Če spora ne bo možno rešiti sporazumno, lahko vsaka stranka </w:t>
      </w:r>
      <w:r w:rsidRPr="005C2BB8">
        <w:rPr>
          <w:rFonts w:ascii="Tahoma" w:hAnsi="Tahoma" w:cs="Tahoma"/>
        </w:rPr>
        <w:t>okvirnega sporazuma</w:t>
      </w:r>
      <w:r w:rsidRPr="005C2BB8">
        <w:rPr>
          <w:rFonts w:ascii="Tahoma" w:eastAsia="Calibri" w:hAnsi="Tahoma" w:cs="Tahoma"/>
        </w:rPr>
        <w:t xml:space="preserve"> sproži postopek za rešitev spora pri stvarno pristojnem sodišču v Ljubljani.</w:t>
      </w:r>
    </w:p>
    <w:p w14:paraId="50FD81D9" w14:textId="628D23CD" w:rsidR="007613C2" w:rsidRDefault="007613C2" w:rsidP="005744DD">
      <w:pPr>
        <w:keepNext/>
        <w:keepLines/>
        <w:tabs>
          <w:tab w:val="left" w:pos="567"/>
          <w:tab w:val="left" w:pos="1418"/>
          <w:tab w:val="left" w:pos="1702"/>
        </w:tabs>
        <w:jc w:val="both"/>
        <w:rPr>
          <w:rFonts w:ascii="Tahoma" w:eastAsia="Calibri" w:hAnsi="Tahoma" w:cs="Tahoma"/>
        </w:rPr>
      </w:pPr>
    </w:p>
    <w:p w14:paraId="5BA35DEA" w14:textId="77777777" w:rsidR="007F6546" w:rsidRPr="005C2BB8" w:rsidRDefault="007F6546" w:rsidP="005744DD">
      <w:pPr>
        <w:keepNext/>
        <w:keepLines/>
        <w:tabs>
          <w:tab w:val="left" w:pos="567"/>
          <w:tab w:val="left" w:pos="1418"/>
          <w:tab w:val="left" w:pos="1702"/>
        </w:tabs>
        <w:jc w:val="both"/>
        <w:rPr>
          <w:rFonts w:ascii="Tahoma" w:eastAsia="Calibri" w:hAnsi="Tahoma" w:cs="Tahoma"/>
        </w:rPr>
      </w:pPr>
    </w:p>
    <w:p w14:paraId="6FA7F81A" w14:textId="77777777" w:rsidR="005744DD" w:rsidRPr="005C2BB8" w:rsidRDefault="005744DD" w:rsidP="005744DD">
      <w:pPr>
        <w:keepNext/>
        <w:keepLines/>
        <w:numPr>
          <w:ilvl w:val="0"/>
          <w:numId w:val="5"/>
        </w:numPr>
        <w:tabs>
          <w:tab w:val="clear" w:pos="1440"/>
          <w:tab w:val="left" w:pos="851"/>
          <w:tab w:val="left" w:pos="1702"/>
        </w:tabs>
        <w:ind w:hanging="1440"/>
        <w:jc w:val="both"/>
        <w:rPr>
          <w:rFonts w:ascii="Tahoma" w:hAnsi="Tahoma" w:cs="Tahoma"/>
        </w:rPr>
      </w:pPr>
      <w:r w:rsidRPr="005C2BB8">
        <w:rPr>
          <w:rFonts w:ascii="Tahoma" w:hAnsi="Tahoma" w:cs="Tahoma"/>
          <w:b/>
        </w:rPr>
        <w:t>OSTALE DOLOČBE</w:t>
      </w:r>
    </w:p>
    <w:p w14:paraId="19E5E5C0" w14:textId="77777777" w:rsidR="005744DD" w:rsidRPr="005C2BB8" w:rsidRDefault="005744DD" w:rsidP="005744DD">
      <w:pPr>
        <w:keepNext/>
        <w:keepLines/>
        <w:tabs>
          <w:tab w:val="left" w:pos="851"/>
          <w:tab w:val="left" w:pos="1702"/>
        </w:tabs>
        <w:jc w:val="both"/>
        <w:rPr>
          <w:rFonts w:ascii="Tahoma" w:hAnsi="Tahoma" w:cs="Tahoma"/>
          <w:b/>
        </w:rPr>
      </w:pPr>
    </w:p>
    <w:p w14:paraId="23ABA43C" w14:textId="77777777" w:rsidR="005744DD" w:rsidRPr="005C2BB8" w:rsidRDefault="005744DD" w:rsidP="005744DD">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0AC84F17" w14:textId="77777777" w:rsidR="005744DD" w:rsidRPr="005C2BB8" w:rsidRDefault="005744DD" w:rsidP="005744DD">
      <w:pPr>
        <w:keepNext/>
        <w:keepLines/>
        <w:tabs>
          <w:tab w:val="left" w:pos="567"/>
          <w:tab w:val="left" w:pos="1418"/>
          <w:tab w:val="left" w:pos="1702"/>
        </w:tabs>
        <w:jc w:val="both"/>
        <w:rPr>
          <w:rFonts w:ascii="Tahoma" w:hAnsi="Tahoma" w:cs="Tahoma"/>
        </w:rPr>
      </w:pPr>
    </w:p>
    <w:p w14:paraId="418EEF29" w14:textId="77777777" w:rsidR="005744DD" w:rsidRPr="005C2BB8" w:rsidRDefault="005744DD" w:rsidP="005744DD">
      <w:pPr>
        <w:keepNext/>
        <w:keepLines/>
        <w:tabs>
          <w:tab w:val="left" w:pos="567"/>
          <w:tab w:val="left" w:pos="1418"/>
          <w:tab w:val="left" w:pos="1702"/>
        </w:tabs>
        <w:jc w:val="both"/>
        <w:rPr>
          <w:rFonts w:ascii="Tahoma" w:hAnsi="Tahoma" w:cs="Tahoma"/>
        </w:rPr>
      </w:pPr>
      <w:r w:rsidRPr="005C2BB8">
        <w:rPr>
          <w:rFonts w:ascii="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okvirni sporazum ničen.</w:t>
      </w:r>
    </w:p>
    <w:p w14:paraId="2379CE84" w14:textId="77777777" w:rsidR="005744DD" w:rsidRPr="005C2BB8" w:rsidRDefault="005744DD" w:rsidP="005744DD">
      <w:pPr>
        <w:keepNext/>
        <w:keepLines/>
        <w:tabs>
          <w:tab w:val="left" w:pos="567"/>
          <w:tab w:val="left" w:pos="1418"/>
          <w:tab w:val="left" w:pos="1702"/>
        </w:tabs>
        <w:jc w:val="both"/>
        <w:rPr>
          <w:rFonts w:ascii="Tahoma" w:hAnsi="Tahoma" w:cs="Tahoma"/>
        </w:rPr>
      </w:pPr>
    </w:p>
    <w:p w14:paraId="12F45088" w14:textId="77777777" w:rsidR="005744DD" w:rsidRPr="005C2BB8" w:rsidRDefault="005744DD" w:rsidP="005744DD">
      <w:pPr>
        <w:keepNext/>
        <w:keepLines/>
        <w:tabs>
          <w:tab w:val="left" w:pos="567"/>
          <w:tab w:val="left" w:pos="1418"/>
          <w:tab w:val="left" w:pos="1702"/>
        </w:tabs>
        <w:jc w:val="both"/>
        <w:rPr>
          <w:rFonts w:ascii="Tahoma" w:hAnsi="Tahoma" w:cs="Tahoma"/>
        </w:rPr>
      </w:pPr>
      <w:r w:rsidRPr="005C2BB8">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41C23C2F" w14:textId="77777777" w:rsidR="005744DD" w:rsidRPr="005C2BB8" w:rsidRDefault="005744DD" w:rsidP="005744DD">
      <w:pPr>
        <w:keepNext/>
        <w:keepLines/>
        <w:tabs>
          <w:tab w:val="left" w:pos="567"/>
          <w:tab w:val="left" w:pos="1418"/>
          <w:tab w:val="left" w:pos="1702"/>
        </w:tabs>
        <w:jc w:val="both"/>
        <w:rPr>
          <w:rFonts w:ascii="Tahoma" w:hAnsi="Tahoma" w:cs="Tahoma"/>
        </w:rPr>
      </w:pPr>
    </w:p>
    <w:p w14:paraId="538BBB8D" w14:textId="77777777" w:rsidR="005744DD" w:rsidRPr="005C2BB8" w:rsidRDefault="005744DD" w:rsidP="005744DD">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32A70051" w14:textId="77777777" w:rsidR="005744DD" w:rsidRPr="005C2BB8" w:rsidRDefault="005744DD" w:rsidP="005744DD">
      <w:pPr>
        <w:keepNext/>
        <w:keepLines/>
        <w:rPr>
          <w:rFonts w:ascii="Tahoma" w:hAnsi="Tahoma" w:cs="Tahoma"/>
        </w:rPr>
      </w:pPr>
    </w:p>
    <w:p w14:paraId="4BC3F313" w14:textId="77777777" w:rsidR="005744DD" w:rsidRPr="005C2BB8" w:rsidRDefault="005744DD" w:rsidP="005744DD">
      <w:pPr>
        <w:keepNext/>
        <w:keepLines/>
        <w:jc w:val="both"/>
        <w:rPr>
          <w:rFonts w:ascii="Tahoma" w:hAnsi="Tahoma" w:cs="Tahoma"/>
        </w:rPr>
      </w:pPr>
      <w:r w:rsidRPr="005C2BB8">
        <w:rPr>
          <w:rFonts w:ascii="Tahoma" w:hAnsi="Tahoma" w:cs="Tahoma"/>
        </w:rPr>
        <w:t>Morebitne spremembe ali dopolnitve tega okvirnega sporazuma veljajo samo v pisni obliki in v primeru, da jih podpišeta obe stranki okvirnega sporazuma.</w:t>
      </w:r>
    </w:p>
    <w:p w14:paraId="3750FCF7" w14:textId="77777777" w:rsidR="005744DD" w:rsidRPr="005C2BB8" w:rsidRDefault="005744DD" w:rsidP="005744DD">
      <w:pPr>
        <w:keepNext/>
        <w:keepLines/>
        <w:jc w:val="both"/>
        <w:rPr>
          <w:rFonts w:ascii="Tahoma" w:hAnsi="Tahoma" w:cs="Tahoma"/>
        </w:rPr>
      </w:pPr>
    </w:p>
    <w:p w14:paraId="39055A23" w14:textId="77777777" w:rsidR="005744DD" w:rsidRPr="005C2BB8" w:rsidRDefault="005744DD" w:rsidP="005744DD">
      <w:pPr>
        <w:keepNext/>
        <w:keepLines/>
        <w:tabs>
          <w:tab w:val="left" w:pos="567"/>
          <w:tab w:val="left" w:pos="1418"/>
          <w:tab w:val="left" w:pos="1702"/>
        </w:tabs>
        <w:jc w:val="both"/>
        <w:rPr>
          <w:rFonts w:ascii="Tahoma" w:hAnsi="Tahoma" w:cs="Tahoma"/>
        </w:rPr>
      </w:pPr>
      <w:r w:rsidRPr="005C2BB8">
        <w:rPr>
          <w:rFonts w:ascii="Tahoma" w:hAnsi="Tahoma" w:cs="Tahoma"/>
        </w:rPr>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w:t>
      </w:r>
    </w:p>
    <w:p w14:paraId="1D5FB25B" w14:textId="77777777" w:rsidR="005744DD" w:rsidRPr="005C2BB8" w:rsidRDefault="005744DD" w:rsidP="005744DD">
      <w:pPr>
        <w:keepNext/>
        <w:keepLines/>
        <w:tabs>
          <w:tab w:val="left" w:pos="567"/>
          <w:tab w:val="left" w:pos="1418"/>
          <w:tab w:val="left" w:pos="1702"/>
        </w:tabs>
        <w:jc w:val="both"/>
        <w:rPr>
          <w:rFonts w:ascii="Tahoma" w:hAnsi="Tahoma" w:cs="Tahoma"/>
        </w:rPr>
      </w:pPr>
    </w:p>
    <w:p w14:paraId="7B4A0507" w14:textId="3CBA19AC" w:rsidR="005744DD" w:rsidRPr="005C2BB8" w:rsidRDefault="005744DD" w:rsidP="005744DD">
      <w:pPr>
        <w:keepNext/>
        <w:keepLines/>
        <w:tabs>
          <w:tab w:val="left" w:pos="567"/>
          <w:tab w:val="left" w:pos="1418"/>
          <w:tab w:val="left" w:pos="1702"/>
        </w:tabs>
        <w:jc w:val="both"/>
        <w:rPr>
          <w:rFonts w:ascii="Tahoma" w:hAnsi="Tahoma" w:cs="Tahoma"/>
        </w:rPr>
      </w:pPr>
      <w:r w:rsidRPr="005C2BB8">
        <w:rPr>
          <w:rFonts w:ascii="Tahoma" w:hAnsi="Tahoma" w:cs="Tahoma"/>
        </w:rPr>
        <w:lastRenderedPageBreak/>
        <w:t>Izvajalec s podpisom tega okvirnega sporazuma jamči, da mu je poznan predmet okvirnega sporazuma, da je seznanjen z razpisnimi zahtevami in s tehnično dokumentacijo, ter da so mu razumljivi in jasni pogoji in okoliščine za pravilno izvedbo del/dobav. Izvajalec se strinja, da lahko naročnik prekine medsebojno razmerje v primeru nespoštovanja določil okvirnega sporazuma in določil javnega naročanja, brez odškodninske odgovornosti do izvajalca.</w:t>
      </w:r>
    </w:p>
    <w:p w14:paraId="61AFD1AE" w14:textId="77777777" w:rsidR="005744DD" w:rsidRPr="005C2BB8" w:rsidRDefault="005744DD" w:rsidP="005744DD">
      <w:pPr>
        <w:keepNext/>
        <w:keepLines/>
        <w:tabs>
          <w:tab w:val="left" w:pos="567"/>
          <w:tab w:val="left" w:pos="1418"/>
          <w:tab w:val="left" w:pos="1702"/>
        </w:tabs>
        <w:jc w:val="both"/>
        <w:rPr>
          <w:rFonts w:ascii="Tahoma" w:hAnsi="Tahoma" w:cs="Tahoma"/>
        </w:rPr>
      </w:pPr>
    </w:p>
    <w:p w14:paraId="310BEF08" w14:textId="77777777" w:rsidR="005744DD" w:rsidRPr="005C2BB8" w:rsidRDefault="005744DD" w:rsidP="005744DD">
      <w:pPr>
        <w:keepNext/>
        <w:keepLines/>
        <w:tabs>
          <w:tab w:val="left" w:pos="567"/>
          <w:tab w:val="left" w:pos="1418"/>
          <w:tab w:val="left" w:pos="1702"/>
        </w:tabs>
        <w:jc w:val="both"/>
        <w:rPr>
          <w:rFonts w:ascii="Tahoma" w:hAnsi="Tahoma" w:cs="Tahoma"/>
        </w:rPr>
      </w:pPr>
      <w:r w:rsidRPr="005C2BB8">
        <w:rPr>
          <w:rFonts w:ascii="Tahoma" w:hAnsi="Tahoma" w:cs="Tahoma"/>
        </w:rPr>
        <w:t>Stranki okvirnega sporazuma soglašata, da predstavljajo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razen podatkov oz. informacij, ki po veljavnih predpisih štejejo za javne.</w:t>
      </w:r>
    </w:p>
    <w:p w14:paraId="31DDD22F" w14:textId="77777777" w:rsidR="005744DD" w:rsidRPr="005C2BB8" w:rsidRDefault="005744DD" w:rsidP="005744DD">
      <w:pPr>
        <w:keepNext/>
        <w:keepLines/>
        <w:tabs>
          <w:tab w:val="left" w:pos="567"/>
          <w:tab w:val="left" w:pos="1418"/>
          <w:tab w:val="left" w:pos="1702"/>
        </w:tabs>
        <w:jc w:val="both"/>
        <w:rPr>
          <w:rFonts w:ascii="Tahoma" w:hAnsi="Tahoma" w:cs="Tahoma"/>
        </w:rPr>
      </w:pPr>
    </w:p>
    <w:p w14:paraId="25D52B78" w14:textId="77777777" w:rsidR="005744DD" w:rsidRPr="005C2BB8" w:rsidRDefault="005744DD" w:rsidP="005744DD">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7DF15EA0" w14:textId="77777777" w:rsidR="005744DD" w:rsidRPr="005C2BB8" w:rsidRDefault="005744DD" w:rsidP="005744DD">
      <w:pPr>
        <w:keepNext/>
        <w:keepLines/>
        <w:tabs>
          <w:tab w:val="left" w:pos="567"/>
          <w:tab w:val="left" w:pos="1418"/>
          <w:tab w:val="left" w:pos="1702"/>
        </w:tabs>
        <w:jc w:val="both"/>
        <w:rPr>
          <w:rFonts w:ascii="Tahoma" w:hAnsi="Tahoma" w:cs="Tahoma"/>
        </w:rPr>
      </w:pPr>
    </w:p>
    <w:p w14:paraId="2FC81DA2" w14:textId="77777777" w:rsidR="005744DD" w:rsidRPr="005C2BB8" w:rsidRDefault="005744DD" w:rsidP="005744DD">
      <w:pPr>
        <w:keepNext/>
        <w:keepLines/>
        <w:tabs>
          <w:tab w:val="left" w:pos="567"/>
          <w:tab w:val="left" w:pos="1418"/>
          <w:tab w:val="left" w:pos="1702"/>
        </w:tabs>
        <w:jc w:val="both"/>
        <w:rPr>
          <w:rFonts w:ascii="Tahoma" w:hAnsi="Tahoma" w:cs="Tahoma"/>
        </w:rPr>
      </w:pPr>
      <w:r w:rsidRPr="005C2BB8">
        <w:rPr>
          <w:rFonts w:ascii="Tahoma" w:hAnsi="Tahoma" w:cs="Tahoma"/>
        </w:rPr>
        <w:t>Stranki okvirnega sporazuma se obvezujeta, da bosta uredili vse, kar je potrebno za izvršitev tega okvirnega sporazuma in da bosta ravnali kot dobra gospodarstvenika. Za urejanje razmerij, ki niso urejena s tem okvirnim sporazumom se uporabljajo določila zakona, ki ureja obligacijska razmerja.</w:t>
      </w:r>
    </w:p>
    <w:p w14:paraId="58DA35B8" w14:textId="77777777" w:rsidR="002D493C" w:rsidRPr="005C2BB8" w:rsidRDefault="002D493C" w:rsidP="005744DD">
      <w:pPr>
        <w:keepNext/>
        <w:keepLines/>
        <w:tabs>
          <w:tab w:val="left" w:pos="567"/>
          <w:tab w:val="left" w:pos="1418"/>
          <w:tab w:val="left" w:pos="1702"/>
        </w:tabs>
        <w:jc w:val="both"/>
        <w:rPr>
          <w:rFonts w:ascii="Tahoma" w:hAnsi="Tahoma" w:cs="Tahoma"/>
        </w:rPr>
      </w:pPr>
    </w:p>
    <w:p w14:paraId="5A9BEEA2" w14:textId="77777777" w:rsidR="005744DD" w:rsidRPr="005C2BB8" w:rsidRDefault="005744DD" w:rsidP="005744DD">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2B1E9FD5" w14:textId="77777777" w:rsidR="005744DD" w:rsidRPr="005C2BB8" w:rsidRDefault="005744DD" w:rsidP="005744DD">
      <w:pPr>
        <w:keepNext/>
        <w:keepLines/>
        <w:ind w:left="426"/>
        <w:jc w:val="center"/>
        <w:rPr>
          <w:rFonts w:ascii="Tahoma" w:hAnsi="Tahoma" w:cs="Tahoma"/>
        </w:rPr>
      </w:pPr>
    </w:p>
    <w:p w14:paraId="50E68632" w14:textId="0C1AE487" w:rsidR="005744DD" w:rsidRDefault="005744DD" w:rsidP="005744DD">
      <w:pPr>
        <w:keepNext/>
        <w:keepLines/>
        <w:jc w:val="both"/>
        <w:rPr>
          <w:rFonts w:ascii="Tahoma" w:hAnsi="Tahoma" w:cs="Tahoma"/>
        </w:rPr>
      </w:pPr>
      <w:r w:rsidRPr="005C2BB8">
        <w:rPr>
          <w:rFonts w:ascii="Tahoma" w:hAnsi="Tahoma" w:cs="Tahoma"/>
        </w:rPr>
        <w:t xml:space="preserve">Okvirni sporazum je sklenjen in prične veljati z dnem, ko ga podpišeta obe stranki okvirnega sporazuma pod pogojem, da izvajalec naročniku predloži finančno zavarovanje dobre izvedbe obveznosti iz okvirnega sporazuma v roku, v višini in z veljavnostjo, kot je določeno v </w:t>
      </w:r>
      <w:r>
        <w:rPr>
          <w:rFonts w:ascii="Tahoma" w:hAnsi="Tahoma" w:cs="Tahoma"/>
          <w:color w:val="000000"/>
        </w:rPr>
        <w:t>21</w:t>
      </w:r>
      <w:r w:rsidRPr="005C2BB8">
        <w:rPr>
          <w:rFonts w:ascii="Tahoma" w:hAnsi="Tahoma" w:cs="Tahoma"/>
        </w:rPr>
        <w:t xml:space="preserve">. členu tega okvirnega sporazuma ter velja 24 (štiriindvajset) mesecev, šteto od dneva sklenitve tega okvirnega sporazuma oziroma do izčrpanja ocenjene vrednosti okvirnega sporazuma, navedene v prvem odstavku 3. člena tega okvirnega sporazuma, kar nastopi prej. </w:t>
      </w:r>
      <w:r w:rsidRPr="005C2BB8">
        <w:rPr>
          <w:rFonts w:ascii="Tahoma" w:hAnsi="Tahoma" w:cs="Tahoma"/>
          <w:lang w:eastAsia="ar-SA"/>
        </w:rPr>
        <w:t xml:space="preserve">V kolikor izvajalec, v skladu </w:t>
      </w:r>
      <w:r>
        <w:rPr>
          <w:rFonts w:ascii="Tahoma" w:hAnsi="Tahoma" w:cs="Tahoma"/>
          <w:lang w:eastAsia="ar-SA"/>
        </w:rPr>
        <w:t>s 21</w:t>
      </w:r>
      <w:r w:rsidRPr="005C2BB8">
        <w:rPr>
          <w:rFonts w:ascii="Tahoma" w:hAnsi="Tahoma" w:cs="Tahoma"/>
          <w:lang w:eastAsia="ar-SA"/>
        </w:rPr>
        <w:t>. členom tega okvirnega sporazuma, ne predloži finančnega zavarovanja</w:t>
      </w:r>
      <w:r w:rsidRPr="005C2BB8">
        <w:rPr>
          <w:rFonts w:ascii="Tahoma" w:hAnsi="Tahoma" w:cs="Tahoma"/>
        </w:rPr>
        <w:t xml:space="preserve"> dobre izvedbe obveznosti iz okvirnega sporazuma</w:t>
      </w:r>
      <w:r w:rsidRPr="005C2BB8">
        <w:rPr>
          <w:rFonts w:ascii="Tahoma" w:hAnsi="Tahoma" w:cs="Tahoma"/>
          <w:lang w:eastAsia="ar-SA"/>
        </w:rPr>
        <w:t xml:space="preserve">, </w:t>
      </w:r>
      <w:r w:rsidRPr="005C2BB8">
        <w:rPr>
          <w:rFonts w:ascii="Tahoma" w:hAnsi="Tahoma" w:cs="Tahoma"/>
        </w:rPr>
        <w:t xml:space="preserve">se šteje, da ta okvirni sporazum ni bil nikoli sklenjen. </w:t>
      </w:r>
    </w:p>
    <w:p w14:paraId="7EBDCCEF" w14:textId="77777777" w:rsidR="00501CBD" w:rsidRPr="005C2BB8" w:rsidRDefault="00501CBD" w:rsidP="005744DD">
      <w:pPr>
        <w:keepNext/>
        <w:keepLines/>
        <w:jc w:val="both"/>
        <w:rPr>
          <w:rFonts w:ascii="Tahoma" w:hAnsi="Tahoma" w:cs="Tahoma"/>
        </w:rPr>
      </w:pPr>
    </w:p>
    <w:p w14:paraId="25C1ADCC" w14:textId="77777777" w:rsidR="005744DD" w:rsidRPr="005C2BB8" w:rsidRDefault="005744DD" w:rsidP="005744DD">
      <w:pPr>
        <w:keepNext/>
        <w:keepLines/>
        <w:tabs>
          <w:tab w:val="left" w:pos="567"/>
          <w:tab w:val="left" w:pos="1418"/>
          <w:tab w:val="left" w:pos="1702"/>
        </w:tabs>
        <w:jc w:val="both"/>
        <w:rPr>
          <w:rFonts w:ascii="Tahoma" w:eastAsia="Calibri" w:hAnsi="Tahoma" w:cs="Tahoma"/>
        </w:rPr>
      </w:pPr>
      <w:r w:rsidRPr="005C2BB8">
        <w:rPr>
          <w:rFonts w:ascii="Tahoma" w:eastAsia="Calibri" w:hAnsi="Tahoma" w:cs="Tahoma"/>
        </w:rPr>
        <w:t xml:space="preserve">Ta </w:t>
      </w:r>
      <w:r w:rsidRPr="005C2BB8">
        <w:rPr>
          <w:rFonts w:ascii="Tahoma" w:hAnsi="Tahoma" w:cs="Tahoma"/>
        </w:rPr>
        <w:t>okvirni sporazum</w:t>
      </w:r>
      <w:r w:rsidRPr="005C2BB8">
        <w:rPr>
          <w:rFonts w:ascii="Tahoma" w:eastAsia="Calibri" w:hAnsi="Tahoma" w:cs="Tahoma"/>
        </w:rPr>
        <w:t xml:space="preserve"> v celoti zavezuje tudi morebitne vsakokratne pravne naslednike vsake od strank </w:t>
      </w:r>
      <w:r w:rsidRPr="005C2BB8">
        <w:rPr>
          <w:rFonts w:ascii="Tahoma" w:hAnsi="Tahoma" w:cs="Tahoma"/>
        </w:rPr>
        <w:t>okvirnega sporazuma</w:t>
      </w:r>
      <w:r w:rsidRPr="005C2BB8">
        <w:rPr>
          <w:rFonts w:ascii="Tahoma" w:eastAsia="Calibri" w:hAnsi="Tahoma" w:cs="Tahoma"/>
        </w:rPr>
        <w:t>, kar velja zlasti tudi v primeru organizacijsko – statusnih ter lastninskih sprememb.</w:t>
      </w:r>
    </w:p>
    <w:p w14:paraId="12352F39" w14:textId="77777777" w:rsidR="005744DD" w:rsidRPr="005C2BB8" w:rsidRDefault="005744DD" w:rsidP="005744DD">
      <w:pPr>
        <w:keepNext/>
        <w:keepLines/>
        <w:tabs>
          <w:tab w:val="left" w:pos="567"/>
          <w:tab w:val="left" w:pos="1418"/>
          <w:tab w:val="left" w:pos="1702"/>
        </w:tabs>
        <w:jc w:val="both"/>
        <w:rPr>
          <w:rFonts w:ascii="Tahoma" w:eastAsia="Calibri" w:hAnsi="Tahoma" w:cs="Tahoma"/>
        </w:rPr>
      </w:pPr>
    </w:p>
    <w:p w14:paraId="1D615575" w14:textId="77777777" w:rsidR="005744DD" w:rsidRPr="005C2BB8" w:rsidRDefault="005744DD" w:rsidP="005744DD">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3A182260" w14:textId="77777777" w:rsidR="005744DD" w:rsidRPr="005C2BB8" w:rsidRDefault="005744DD" w:rsidP="005744DD">
      <w:pPr>
        <w:keepNext/>
        <w:keepLines/>
        <w:rPr>
          <w:rFonts w:ascii="Tahoma" w:hAnsi="Tahoma" w:cs="Tahoma"/>
        </w:rPr>
      </w:pPr>
    </w:p>
    <w:p w14:paraId="4AEB918B" w14:textId="77777777" w:rsidR="005744DD" w:rsidRPr="005C2BB8" w:rsidRDefault="005744DD" w:rsidP="005744DD">
      <w:pPr>
        <w:keepNext/>
        <w:keepLines/>
        <w:jc w:val="both"/>
        <w:rPr>
          <w:rFonts w:ascii="Tahoma" w:hAnsi="Tahoma" w:cs="Tahoma"/>
        </w:rPr>
      </w:pPr>
      <w:r w:rsidRPr="005C2BB8">
        <w:rPr>
          <w:rFonts w:ascii="Tahoma" w:hAnsi="Tahoma" w:cs="Tahoma"/>
        </w:rPr>
        <w:t>Ta okvirni sporazum je sklenjen pod razveznim pogojem, ki se uresniči v primeru izpolnitve ene od naslednjih okoliščin:</w:t>
      </w:r>
    </w:p>
    <w:p w14:paraId="4A3B6513" w14:textId="77777777" w:rsidR="005744DD" w:rsidRPr="005C2BB8" w:rsidRDefault="005744DD" w:rsidP="005744DD">
      <w:pPr>
        <w:pStyle w:val="Odstavekseznama"/>
        <w:keepNext/>
        <w:keepLines/>
        <w:numPr>
          <w:ilvl w:val="0"/>
          <w:numId w:val="9"/>
        </w:numPr>
        <w:jc w:val="both"/>
        <w:rPr>
          <w:rFonts w:ascii="Tahoma" w:hAnsi="Tahoma" w:cs="Tahoma"/>
        </w:rPr>
      </w:pPr>
      <w:r w:rsidRPr="005C2BB8">
        <w:rPr>
          <w:rFonts w:ascii="Tahoma" w:hAnsi="Tahoma" w:cs="Tahoma"/>
        </w:rPr>
        <w:t xml:space="preserve">če bo naročnik seznanjen, da je sodišče s pravnomočno odločitvijo ugotovilo kršitev obveznosti delovne, </w:t>
      </w:r>
      <w:proofErr w:type="spellStart"/>
      <w:r w:rsidRPr="005C2BB8">
        <w:rPr>
          <w:rFonts w:ascii="Tahoma" w:hAnsi="Tahoma" w:cs="Tahoma"/>
        </w:rPr>
        <w:t>okoljske</w:t>
      </w:r>
      <w:proofErr w:type="spellEnd"/>
      <w:r w:rsidRPr="005C2BB8">
        <w:rPr>
          <w:rFonts w:ascii="Tahoma" w:hAnsi="Tahoma" w:cs="Tahoma"/>
        </w:rPr>
        <w:t xml:space="preserve"> ali socialne zakonodaje s strani izvajalca ali podizvajalca ali </w:t>
      </w:r>
    </w:p>
    <w:p w14:paraId="63A1731A" w14:textId="77777777" w:rsidR="005744DD" w:rsidRPr="005C2BB8" w:rsidRDefault="005744DD" w:rsidP="005744DD">
      <w:pPr>
        <w:pStyle w:val="Odstavekseznama"/>
        <w:keepNext/>
        <w:keepLines/>
        <w:numPr>
          <w:ilvl w:val="0"/>
          <w:numId w:val="9"/>
        </w:numPr>
        <w:jc w:val="both"/>
        <w:rPr>
          <w:rFonts w:ascii="Tahoma" w:hAnsi="Tahoma" w:cs="Tahoma"/>
        </w:rPr>
      </w:pPr>
      <w:r w:rsidRPr="005C2BB8">
        <w:rPr>
          <w:rFonts w:ascii="Tahoma" w:hAnsi="Tahoma" w:cs="Tahoma"/>
        </w:rPr>
        <w:t>če bo naročnik seznanjen, da je pristojni državni organ pri izvajalcu ali podizvajalcu v času izvajanja okvirnega sporazuma ugotovil najmanj dve kršitvi v zvezi s plačilom za delo, delovnim časom, počitki, opravljanjem dela na podlagi pogodb civilnega prava kljub obstoju elementov delovnega razmerja ali v zvezi z zaposlovanjem na črno,</w:t>
      </w:r>
    </w:p>
    <w:p w14:paraId="43C9872F" w14:textId="77777777" w:rsidR="005744DD" w:rsidRPr="005C2BB8" w:rsidRDefault="005744DD" w:rsidP="005744DD">
      <w:pPr>
        <w:keepNext/>
        <w:keepLines/>
        <w:jc w:val="both"/>
        <w:rPr>
          <w:rFonts w:ascii="Tahoma" w:hAnsi="Tahoma" w:cs="Tahoma"/>
        </w:rPr>
      </w:pPr>
      <w:r w:rsidRPr="005C2BB8">
        <w:rPr>
          <w:rFonts w:ascii="Tahoma" w:hAnsi="Tahoma" w:cs="Tahoma"/>
        </w:rPr>
        <w:t xml:space="preserve">in za kateri mu je bila s pravnomočno odločitvijo ali več pravnomočnimi odločitvami izrečena globa za prekršek, in pod pogojem, da je od seznanitve s kršitvijo in do izteka veljavnosti okvirnega sporazuma še najmanj 6 (šest) mesecev oziroma če izvajalec nastopa s podizvajalcem pa tudi, če zaradi ugotovljene kršitve pri podizvajalcu izvajalec ne nadomesti ali zamenja tega podizvajalca, na način določen v </w:t>
      </w:r>
      <w:r w:rsidRPr="005C2BB8">
        <w:rPr>
          <w:rFonts w:ascii="Tahoma" w:hAnsi="Tahoma" w:cs="Tahoma"/>
          <w:iCs/>
        </w:rPr>
        <w:t>skladu s 94. členom ZJN-3</w:t>
      </w:r>
      <w:r w:rsidRPr="005C2BB8">
        <w:rPr>
          <w:rFonts w:ascii="Tahoma" w:hAnsi="Tahoma" w:cs="Tahoma"/>
        </w:rPr>
        <w:t xml:space="preserve"> in določili te pogodbe, v roku 30 (trideset) dni od seznanitve s kršitvijo. </w:t>
      </w:r>
    </w:p>
    <w:p w14:paraId="2553EEA4" w14:textId="77777777" w:rsidR="005744DD" w:rsidRPr="005C2BB8" w:rsidRDefault="005744DD" w:rsidP="005744DD">
      <w:pPr>
        <w:keepNext/>
        <w:keepLines/>
        <w:jc w:val="both"/>
        <w:rPr>
          <w:rFonts w:ascii="Tahoma" w:hAnsi="Tahoma" w:cs="Tahoma"/>
        </w:rPr>
      </w:pPr>
    </w:p>
    <w:p w14:paraId="1FF6D7E1" w14:textId="77777777" w:rsidR="005744DD" w:rsidRPr="005C2BB8" w:rsidRDefault="005744DD" w:rsidP="005744DD">
      <w:pPr>
        <w:keepNext/>
        <w:keepLines/>
        <w:jc w:val="both"/>
        <w:rPr>
          <w:rFonts w:ascii="Tahoma" w:hAnsi="Tahoma" w:cs="Tahoma"/>
        </w:rPr>
      </w:pPr>
      <w:r w:rsidRPr="005C2BB8">
        <w:rPr>
          <w:rFonts w:ascii="Tahoma" w:hAnsi="Tahoma" w:cs="Tahoma"/>
        </w:rPr>
        <w:t>V primeru izpolnitve okoliščine in pogojev iz prejšnjega odstavka se šteje, da je okvirni sporazum razvezan z dnem sklenitve novega okvirnega sporazuma o izvedbi javnega naročila za predmetno naročilo. O datumu sklenitve novega okvirnega sporazuma bo naročnik obvestil izvajalca.</w:t>
      </w:r>
    </w:p>
    <w:p w14:paraId="5BC4A575" w14:textId="77777777" w:rsidR="005744DD" w:rsidRPr="005C2BB8" w:rsidRDefault="005744DD" w:rsidP="005744DD">
      <w:pPr>
        <w:keepNext/>
        <w:keepLines/>
        <w:jc w:val="both"/>
        <w:rPr>
          <w:rFonts w:ascii="Tahoma" w:hAnsi="Tahoma" w:cs="Tahoma"/>
        </w:rPr>
      </w:pPr>
    </w:p>
    <w:p w14:paraId="220C67BA" w14:textId="77777777" w:rsidR="005744DD" w:rsidRPr="005C2BB8" w:rsidRDefault="005744DD" w:rsidP="005744DD">
      <w:pPr>
        <w:keepNext/>
        <w:keepLines/>
        <w:jc w:val="both"/>
        <w:rPr>
          <w:rFonts w:ascii="Tahoma" w:hAnsi="Tahoma" w:cs="Tahoma"/>
        </w:rPr>
      </w:pPr>
      <w:r w:rsidRPr="005C2BB8">
        <w:rPr>
          <w:rFonts w:ascii="Tahoma" w:hAnsi="Tahoma" w:cs="Tahoma"/>
        </w:rPr>
        <w:t>Če naročnik v roku 30 (trideset) dni od seznanitve s kršitvijo ne začne novega postopka javnega naročila, se šteje, da je okvirni sporazum razvezan 30. (trideseti) dan od seznanitve s kršitvijo.</w:t>
      </w:r>
    </w:p>
    <w:p w14:paraId="50F40577" w14:textId="77777777" w:rsidR="005744DD" w:rsidRPr="005C2BB8" w:rsidRDefault="005744DD" w:rsidP="005744DD">
      <w:pPr>
        <w:keepNext/>
        <w:keepLines/>
        <w:rPr>
          <w:rFonts w:ascii="Tahoma" w:hAnsi="Tahoma" w:cs="Tahoma"/>
        </w:rPr>
      </w:pPr>
    </w:p>
    <w:p w14:paraId="3C82773A" w14:textId="77777777" w:rsidR="005744DD" w:rsidRPr="005C2BB8" w:rsidRDefault="005744DD" w:rsidP="005744DD">
      <w:pPr>
        <w:keepNext/>
        <w:keepLines/>
        <w:numPr>
          <w:ilvl w:val="1"/>
          <w:numId w:val="3"/>
        </w:numPr>
        <w:tabs>
          <w:tab w:val="clear" w:pos="1440"/>
        </w:tabs>
        <w:ind w:left="426" w:hanging="426"/>
        <w:jc w:val="center"/>
        <w:rPr>
          <w:rFonts w:ascii="Tahoma" w:hAnsi="Tahoma" w:cs="Tahoma"/>
        </w:rPr>
      </w:pPr>
      <w:r w:rsidRPr="005C2BB8">
        <w:rPr>
          <w:rFonts w:ascii="Tahoma" w:hAnsi="Tahoma" w:cs="Tahoma"/>
        </w:rPr>
        <w:lastRenderedPageBreak/>
        <w:t>člen</w:t>
      </w:r>
    </w:p>
    <w:p w14:paraId="7424D378" w14:textId="77777777" w:rsidR="005744DD" w:rsidRPr="005C2BB8" w:rsidRDefault="005744DD" w:rsidP="005744DD">
      <w:pPr>
        <w:keepNext/>
        <w:keepLines/>
        <w:tabs>
          <w:tab w:val="left" w:pos="4820"/>
        </w:tabs>
        <w:jc w:val="both"/>
        <w:rPr>
          <w:rFonts w:ascii="Tahoma" w:hAnsi="Tahoma" w:cs="Tahoma"/>
          <w:b/>
        </w:rPr>
      </w:pPr>
    </w:p>
    <w:p w14:paraId="43D195E9" w14:textId="77777777" w:rsidR="005744DD" w:rsidRPr="005C2BB8" w:rsidRDefault="005744DD" w:rsidP="005744DD">
      <w:pPr>
        <w:keepNext/>
        <w:keepLines/>
        <w:tabs>
          <w:tab w:val="left" w:pos="1134"/>
          <w:tab w:val="left" w:pos="4820"/>
        </w:tabs>
        <w:jc w:val="both"/>
        <w:rPr>
          <w:rFonts w:ascii="Tahoma" w:hAnsi="Tahoma" w:cs="Tahoma"/>
        </w:rPr>
      </w:pPr>
      <w:r w:rsidRPr="005C2BB8">
        <w:rPr>
          <w:rFonts w:ascii="Tahoma" w:hAnsi="Tahoma" w:cs="Tahoma"/>
        </w:rPr>
        <w:t>Okvirni sporazum je sestavljen in podpisan v treh (3) enakih izvodih, od katerih prejme naročnik dva (2) izvoda in izvajalec en (1) izvod.</w:t>
      </w:r>
    </w:p>
    <w:p w14:paraId="3585B5B9" w14:textId="30472478" w:rsidR="005744DD" w:rsidRDefault="005744DD" w:rsidP="005744DD">
      <w:pPr>
        <w:keepNext/>
        <w:keepLines/>
        <w:tabs>
          <w:tab w:val="left" w:pos="1134"/>
          <w:tab w:val="left" w:pos="4820"/>
        </w:tabs>
        <w:jc w:val="both"/>
        <w:rPr>
          <w:rFonts w:ascii="Tahoma" w:hAnsi="Tahoma" w:cs="Tahoma"/>
        </w:rPr>
      </w:pPr>
    </w:p>
    <w:p w14:paraId="55D4188C" w14:textId="68043A0C" w:rsidR="007613C2" w:rsidRDefault="007613C2" w:rsidP="005744DD">
      <w:pPr>
        <w:keepNext/>
        <w:keepLines/>
        <w:tabs>
          <w:tab w:val="left" w:pos="1134"/>
          <w:tab w:val="left" w:pos="4820"/>
        </w:tabs>
        <w:jc w:val="both"/>
        <w:rPr>
          <w:rFonts w:ascii="Tahoma" w:hAnsi="Tahoma" w:cs="Tahoma"/>
        </w:rPr>
      </w:pPr>
    </w:p>
    <w:p w14:paraId="0533DF04" w14:textId="77777777" w:rsidR="007613C2" w:rsidRPr="005C2BB8" w:rsidRDefault="007613C2" w:rsidP="005744DD">
      <w:pPr>
        <w:keepNext/>
        <w:keepLines/>
        <w:tabs>
          <w:tab w:val="left" w:pos="1134"/>
          <w:tab w:val="left" w:pos="4820"/>
        </w:tabs>
        <w:jc w:val="both"/>
        <w:rPr>
          <w:rFonts w:ascii="Tahoma" w:hAnsi="Tahoma" w:cs="Tahoma"/>
        </w:rPr>
      </w:pPr>
    </w:p>
    <w:p w14:paraId="65995099" w14:textId="77777777" w:rsidR="005744DD" w:rsidRPr="005C2BB8" w:rsidRDefault="005744DD" w:rsidP="005744DD">
      <w:pPr>
        <w:keepNext/>
        <w:keepLines/>
        <w:tabs>
          <w:tab w:val="left" w:pos="1134"/>
          <w:tab w:val="left" w:pos="4820"/>
        </w:tabs>
        <w:rPr>
          <w:rFonts w:ascii="Tahoma" w:hAnsi="Tahoma" w:cs="Tahoma"/>
        </w:rPr>
      </w:pPr>
      <w:r w:rsidRPr="005C2BB8">
        <w:rPr>
          <w:rFonts w:ascii="Tahoma" w:hAnsi="Tahoma" w:cs="Tahoma"/>
        </w:rPr>
        <w:t>Ljubljana, dne ___________</w:t>
      </w:r>
      <w:r w:rsidRPr="005C2BB8">
        <w:rPr>
          <w:rFonts w:ascii="Tahoma" w:hAnsi="Tahoma" w:cs="Tahoma"/>
        </w:rPr>
        <w:tab/>
      </w:r>
      <w:r w:rsidRPr="005C2BB8">
        <w:rPr>
          <w:rFonts w:ascii="Tahoma" w:hAnsi="Tahoma" w:cs="Tahoma"/>
        </w:rPr>
        <w:tab/>
      </w:r>
      <w:r w:rsidRPr="005C2BB8">
        <w:rPr>
          <w:rFonts w:ascii="Tahoma" w:hAnsi="Tahoma" w:cs="Tahoma"/>
        </w:rPr>
        <w:tab/>
        <w:t>______________, dne __________</w:t>
      </w:r>
    </w:p>
    <w:p w14:paraId="45B5E7FB" w14:textId="5C0778A8" w:rsidR="005744DD" w:rsidRDefault="005744DD" w:rsidP="005744DD">
      <w:pPr>
        <w:keepNext/>
        <w:keepLines/>
        <w:tabs>
          <w:tab w:val="left" w:pos="4820"/>
        </w:tabs>
        <w:rPr>
          <w:rFonts w:ascii="Tahoma" w:hAnsi="Tahoma" w:cs="Tahoma"/>
        </w:rPr>
      </w:pPr>
    </w:p>
    <w:p w14:paraId="49883D09" w14:textId="77777777" w:rsidR="007613C2" w:rsidRDefault="007613C2" w:rsidP="005744DD">
      <w:pPr>
        <w:keepNext/>
        <w:keepLines/>
        <w:tabs>
          <w:tab w:val="left" w:pos="4820"/>
        </w:tabs>
        <w:rPr>
          <w:rFonts w:ascii="Tahoma" w:hAnsi="Tahoma" w:cs="Tahoma"/>
        </w:rPr>
      </w:pPr>
    </w:p>
    <w:p w14:paraId="6E915F53" w14:textId="77777777" w:rsidR="005744DD" w:rsidRPr="005C2BB8" w:rsidRDefault="005744DD" w:rsidP="005744DD">
      <w:pPr>
        <w:keepNext/>
        <w:keepLines/>
        <w:tabs>
          <w:tab w:val="left" w:pos="4820"/>
        </w:tabs>
        <w:rPr>
          <w:rFonts w:ascii="Tahoma" w:hAnsi="Tahoma" w:cs="Tahoma"/>
        </w:rPr>
      </w:pPr>
    </w:p>
    <w:p w14:paraId="5A02D682" w14:textId="77777777" w:rsidR="005744DD" w:rsidRPr="005C2BB8" w:rsidRDefault="005744DD" w:rsidP="005744DD">
      <w:pPr>
        <w:keepNext/>
        <w:keepLines/>
        <w:tabs>
          <w:tab w:val="left" w:pos="4820"/>
        </w:tabs>
        <w:rPr>
          <w:rFonts w:ascii="Tahoma" w:hAnsi="Tahoma" w:cs="Tahoma"/>
          <w:b/>
        </w:rPr>
      </w:pPr>
      <w:r w:rsidRPr="005C2BB8">
        <w:rPr>
          <w:rFonts w:ascii="Tahoma" w:hAnsi="Tahoma" w:cs="Tahoma"/>
          <w:b/>
        </w:rPr>
        <w:t>NAROČNIK:</w:t>
      </w:r>
      <w:r w:rsidRPr="005C2BB8">
        <w:rPr>
          <w:rFonts w:ascii="Tahoma" w:hAnsi="Tahoma" w:cs="Tahoma"/>
          <w:b/>
        </w:rPr>
        <w:tab/>
      </w:r>
      <w:r w:rsidRPr="005C2BB8">
        <w:rPr>
          <w:rFonts w:ascii="Tahoma" w:hAnsi="Tahoma" w:cs="Tahoma"/>
          <w:b/>
        </w:rPr>
        <w:tab/>
      </w:r>
      <w:r w:rsidRPr="005C2BB8">
        <w:rPr>
          <w:rFonts w:ascii="Tahoma" w:hAnsi="Tahoma" w:cs="Tahoma"/>
          <w:b/>
        </w:rPr>
        <w:tab/>
        <w:t>IZVAJALEC:</w:t>
      </w:r>
    </w:p>
    <w:p w14:paraId="2FD54E29" w14:textId="77777777" w:rsidR="005744DD" w:rsidRPr="005C2BB8" w:rsidRDefault="005744DD" w:rsidP="005744DD">
      <w:pPr>
        <w:keepNext/>
        <w:keepLines/>
        <w:tabs>
          <w:tab w:val="left" w:pos="4962"/>
        </w:tabs>
        <w:ind w:right="-851"/>
        <w:jc w:val="both"/>
        <w:rPr>
          <w:rFonts w:ascii="Tahoma" w:hAnsi="Tahoma" w:cs="Tahoma"/>
        </w:rPr>
      </w:pPr>
    </w:p>
    <w:p w14:paraId="25244A18" w14:textId="77777777" w:rsidR="005744DD" w:rsidRPr="005C2BB8" w:rsidRDefault="005744DD" w:rsidP="005744DD">
      <w:pPr>
        <w:keepNext/>
        <w:keepLines/>
        <w:tabs>
          <w:tab w:val="left" w:pos="4962"/>
        </w:tabs>
        <w:ind w:right="-851"/>
        <w:jc w:val="both"/>
        <w:rPr>
          <w:rFonts w:ascii="Tahoma" w:hAnsi="Tahoma" w:cs="Tahoma"/>
        </w:rPr>
      </w:pPr>
      <w:r w:rsidRPr="005C2BB8">
        <w:rPr>
          <w:rFonts w:ascii="Tahoma" w:hAnsi="Tahoma" w:cs="Tahoma"/>
        </w:rPr>
        <w:t xml:space="preserve">JAVNO PODJETJE VODOVOD </w:t>
      </w:r>
    </w:p>
    <w:p w14:paraId="7C3B5454" w14:textId="77777777" w:rsidR="005744DD" w:rsidRPr="005C2BB8" w:rsidRDefault="005744DD" w:rsidP="005744DD">
      <w:pPr>
        <w:keepNext/>
        <w:keepLines/>
        <w:tabs>
          <w:tab w:val="left" w:pos="4962"/>
        </w:tabs>
        <w:ind w:right="-851"/>
        <w:jc w:val="both"/>
        <w:rPr>
          <w:rFonts w:ascii="Tahoma" w:hAnsi="Tahoma" w:cs="Tahoma"/>
        </w:rPr>
      </w:pPr>
      <w:r w:rsidRPr="005C2BB8">
        <w:rPr>
          <w:rFonts w:ascii="Tahoma" w:hAnsi="Tahoma" w:cs="Tahoma"/>
        </w:rPr>
        <w:t xml:space="preserve">KANALIZACIJA SNAGA </w:t>
      </w:r>
      <w:proofErr w:type="spellStart"/>
      <w:r w:rsidRPr="005C2BB8">
        <w:rPr>
          <w:rFonts w:ascii="Tahoma" w:hAnsi="Tahoma" w:cs="Tahoma"/>
        </w:rPr>
        <w:t>d.o.o</w:t>
      </w:r>
      <w:proofErr w:type="spellEnd"/>
      <w:r w:rsidRPr="005C2BB8">
        <w:rPr>
          <w:rFonts w:ascii="Tahoma" w:hAnsi="Tahoma" w:cs="Tahoma"/>
        </w:rPr>
        <w:t>.</w:t>
      </w:r>
      <w:r w:rsidRPr="005C2BB8">
        <w:rPr>
          <w:rFonts w:ascii="Tahoma" w:hAnsi="Tahoma" w:cs="Tahoma"/>
        </w:rPr>
        <w:tab/>
      </w:r>
      <w:r w:rsidRPr="005C2BB8">
        <w:rPr>
          <w:rFonts w:ascii="Tahoma" w:hAnsi="Tahoma" w:cs="Tahoma"/>
        </w:rPr>
        <w:tab/>
      </w:r>
      <w:r w:rsidRPr="005C2BB8">
        <w:rPr>
          <w:rFonts w:ascii="Tahoma" w:hAnsi="Tahoma" w:cs="Tahoma"/>
        </w:rPr>
        <w:tab/>
      </w:r>
      <w:r w:rsidRPr="005C2BB8">
        <w:rPr>
          <w:rFonts w:ascii="Tahoma" w:hAnsi="Tahoma" w:cs="Tahoma"/>
        </w:rPr>
        <w:tab/>
      </w:r>
      <w:r w:rsidRPr="005C2BB8">
        <w:rPr>
          <w:rFonts w:ascii="Tahoma" w:hAnsi="Tahoma" w:cs="Tahoma"/>
        </w:rPr>
        <w:tab/>
      </w:r>
      <w:r w:rsidRPr="005C2BB8">
        <w:rPr>
          <w:rFonts w:ascii="Tahoma" w:hAnsi="Tahoma" w:cs="Tahoma"/>
        </w:rPr>
        <w:tab/>
      </w:r>
    </w:p>
    <w:p w14:paraId="44B5468E" w14:textId="059DDC61" w:rsidR="005744DD" w:rsidRPr="005C2BB8" w:rsidRDefault="005744DD" w:rsidP="005744DD">
      <w:pPr>
        <w:keepNext/>
        <w:keepLines/>
        <w:tabs>
          <w:tab w:val="left" w:pos="4962"/>
        </w:tabs>
        <w:ind w:right="-851"/>
        <w:jc w:val="both"/>
        <w:rPr>
          <w:rFonts w:ascii="Tahoma" w:hAnsi="Tahoma" w:cs="Tahoma"/>
          <w:b/>
        </w:rPr>
      </w:pPr>
    </w:p>
    <w:p w14:paraId="796089A7" w14:textId="77777777" w:rsidR="005744DD" w:rsidRPr="005C2BB8" w:rsidRDefault="005744DD" w:rsidP="005744DD">
      <w:pPr>
        <w:keepNext/>
        <w:keepLines/>
        <w:tabs>
          <w:tab w:val="left" w:pos="4962"/>
        </w:tabs>
        <w:ind w:right="-851"/>
        <w:jc w:val="both"/>
        <w:rPr>
          <w:rFonts w:ascii="Tahoma" w:hAnsi="Tahoma" w:cs="Tahoma"/>
          <w:b/>
        </w:rPr>
      </w:pPr>
      <w:r w:rsidRPr="005C2BB8">
        <w:rPr>
          <w:rFonts w:ascii="Tahoma" w:hAnsi="Tahoma" w:cs="Tahoma"/>
          <w:b/>
        </w:rPr>
        <w:t>Direktor:                                                                                  Direktor:</w:t>
      </w:r>
    </w:p>
    <w:p w14:paraId="078DC43B" w14:textId="333A7CFF" w:rsidR="005744DD" w:rsidRDefault="005744DD" w:rsidP="005744DD">
      <w:pPr>
        <w:keepNext/>
        <w:keepLines/>
        <w:tabs>
          <w:tab w:val="left" w:pos="4962"/>
        </w:tabs>
        <w:ind w:right="-851"/>
        <w:jc w:val="both"/>
        <w:rPr>
          <w:rFonts w:ascii="Tahoma" w:hAnsi="Tahoma" w:cs="Tahoma"/>
        </w:rPr>
      </w:pPr>
      <w:r w:rsidRPr="005C2BB8">
        <w:rPr>
          <w:rFonts w:ascii="Tahoma" w:hAnsi="Tahoma" w:cs="Tahoma"/>
        </w:rPr>
        <w:t>David POLUTNIK</w:t>
      </w:r>
    </w:p>
    <w:p w14:paraId="65DA076B" w14:textId="48B1F48B" w:rsidR="005272D1" w:rsidRDefault="005272D1" w:rsidP="005744DD">
      <w:pPr>
        <w:keepNext/>
        <w:keepLines/>
        <w:tabs>
          <w:tab w:val="left" w:pos="4962"/>
        </w:tabs>
        <w:ind w:right="-851"/>
        <w:jc w:val="both"/>
        <w:rPr>
          <w:rFonts w:ascii="Tahoma" w:hAnsi="Tahoma" w:cs="Tahoma"/>
        </w:rPr>
      </w:pPr>
    </w:p>
    <w:p w14:paraId="6DFF5B53" w14:textId="5BB16399" w:rsidR="00263349" w:rsidRDefault="00263349" w:rsidP="005744DD">
      <w:pPr>
        <w:keepNext/>
        <w:keepLines/>
        <w:tabs>
          <w:tab w:val="left" w:pos="4962"/>
        </w:tabs>
        <w:ind w:right="-851"/>
        <w:jc w:val="both"/>
        <w:rPr>
          <w:rFonts w:ascii="Tahoma" w:hAnsi="Tahoma" w:cs="Tahoma"/>
        </w:rPr>
      </w:pPr>
    </w:p>
    <w:p w14:paraId="3F46DB0B" w14:textId="4188EDB4" w:rsidR="00263349" w:rsidRDefault="00263349" w:rsidP="005744DD">
      <w:pPr>
        <w:keepNext/>
        <w:keepLines/>
        <w:tabs>
          <w:tab w:val="left" w:pos="4962"/>
        </w:tabs>
        <w:ind w:right="-851"/>
        <w:jc w:val="both"/>
        <w:rPr>
          <w:rFonts w:ascii="Tahoma" w:hAnsi="Tahoma" w:cs="Tahoma"/>
        </w:rPr>
      </w:pPr>
    </w:p>
    <w:p w14:paraId="3D13E7E2" w14:textId="16C0E7BC" w:rsidR="00263349" w:rsidRDefault="00263349" w:rsidP="005744DD">
      <w:pPr>
        <w:keepNext/>
        <w:keepLines/>
        <w:tabs>
          <w:tab w:val="left" w:pos="4962"/>
        </w:tabs>
        <w:ind w:right="-851"/>
        <w:jc w:val="both"/>
        <w:rPr>
          <w:rFonts w:ascii="Tahoma" w:hAnsi="Tahoma" w:cs="Tahoma"/>
        </w:rPr>
      </w:pPr>
    </w:p>
    <w:p w14:paraId="0186E65A" w14:textId="0C55DCD4" w:rsidR="00263349" w:rsidRDefault="00263349" w:rsidP="005744DD">
      <w:pPr>
        <w:keepNext/>
        <w:keepLines/>
        <w:tabs>
          <w:tab w:val="left" w:pos="4962"/>
        </w:tabs>
        <w:ind w:right="-851"/>
        <w:jc w:val="both"/>
        <w:rPr>
          <w:rFonts w:ascii="Tahoma" w:hAnsi="Tahoma" w:cs="Tahoma"/>
        </w:rPr>
      </w:pPr>
    </w:p>
    <w:p w14:paraId="550576B3" w14:textId="6FD6C6EB" w:rsidR="00263349" w:rsidRDefault="00263349" w:rsidP="005744DD">
      <w:pPr>
        <w:keepNext/>
        <w:keepLines/>
        <w:tabs>
          <w:tab w:val="left" w:pos="4962"/>
        </w:tabs>
        <w:ind w:right="-851"/>
        <w:jc w:val="both"/>
        <w:rPr>
          <w:rFonts w:ascii="Tahoma" w:hAnsi="Tahoma" w:cs="Tahoma"/>
        </w:rPr>
      </w:pPr>
    </w:p>
    <w:p w14:paraId="1D9A1804" w14:textId="63647CE3" w:rsidR="00263349" w:rsidRDefault="00263349" w:rsidP="005744DD">
      <w:pPr>
        <w:keepNext/>
        <w:keepLines/>
        <w:tabs>
          <w:tab w:val="left" w:pos="4962"/>
        </w:tabs>
        <w:ind w:right="-851"/>
        <w:jc w:val="both"/>
        <w:rPr>
          <w:rFonts w:ascii="Tahoma" w:hAnsi="Tahoma" w:cs="Tahoma"/>
        </w:rPr>
      </w:pPr>
    </w:p>
    <w:p w14:paraId="2117EE34" w14:textId="030D8157" w:rsidR="00263349" w:rsidRDefault="00263349" w:rsidP="005744DD">
      <w:pPr>
        <w:keepNext/>
        <w:keepLines/>
        <w:tabs>
          <w:tab w:val="left" w:pos="4962"/>
        </w:tabs>
        <w:ind w:right="-851"/>
        <w:jc w:val="both"/>
        <w:rPr>
          <w:rFonts w:ascii="Tahoma" w:hAnsi="Tahoma" w:cs="Tahoma"/>
        </w:rPr>
      </w:pPr>
    </w:p>
    <w:p w14:paraId="3827A03A" w14:textId="00810123" w:rsidR="00263349" w:rsidRDefault="00263349" w:rsidP="005744DD">
      <w:pPr>
        <w:keepNext/>
        <w:keepLines/>
        <w:tabs>
          <w:tab w:val="left" w:pos="4962"/>
        </w:tabs>
        <w:ind w:right="-851"/>
        <w:jc w:val="both"/>
        <w:rPr>
          <w:rFonts w:ascii="Tahoma" w:hAnsi="Tahoma" w:cs="Tahoma"/>
        </w:rPr>
      </w:pPr>
    </w:p>
    <w:p w14:paraId="701540F4" w14:textId="4052C9FE" w:rsidR="0018231D" w:rsidRDefault="0018231D" w:rsidP="005744DD">
      <w:pPr>
        <w:keepNext/>
        <w:keepLines/>
        <w:tabs>
          <w:tab w:val="left" w:pos="4962"/>
        </w:tabs>
        <w:ind w:right="-851"/>
        <w:jc w:val="both"/>
        <w:rPr>
          <w:rFonts w:ascii="Tahoma" w:hAnsi="Tahoma" w:cs="Tahoma"/>
        </w:rPr>
      </w:pPr>
    </w:p>
    <w:p w14:paraId="431BDF4D" w14:textId="1DF73768" w:rsidR="0018231D" w:rsidRDefault="0018231D" w:rsidP="005744DD">
      <w:pPr>
        <w:keepNext/>
        <w:keepLines/>
        <w:tabs>
          <w:tab w:val="left" w:pos="4962"/>
        </w:tabs>
        <w:ind w:right="-851"/>
        <w:jc w:val="both"/>
        <w:rPr>
          <w:rFonts w:ascii="Tahoma" w:hAnsi="Tahoma" w:cs="Tahoma"/>
        </w:rPr>
      </w:pPr>
    </w:p>
    <w:p w14:paraId="30156454" w14:textId="4B86632B" w:rsidR="0018231D" w:rsidRDefault="0018231D" w:rsidP="005744DD">
      <w:pPr>
        <w:keepNext/>
        <w:keepLines/>
        <w:tabs>
          <w:tab w:val="left" w:pos="4962"/>
        </w:tabs>
        <w:ind w:right="-851"/>
        <w:jc w:val="both"/>
        <w:rPr>
          <w:rFonts w:ascii="Tahoma" w:hAnsi="Tahoma" w:cs="Tahoma"/>
        </w:rPr>
      </w:pPr>
    </w:p>
    <w:p w14:paraId="7D9748C0" w14:textId="410C39CA" w:rsidR="0018231D" w:rsidRDefault="0018231D" w:rsidP="005744DD">
      <w:pPr>
        <w:keepNext/>
        <w:keepLines/>
        <w:tabs>
          <w:tab w:val="left" w:pos="4962"/>
        </w:tabs>
        <w:ind w:right="-851"/>
        <w:jc w:val="both"/>
        <w:rPr>
          <w:rFonts w:ascii="Tahoma" w:hAnsi="Tahoma" w:cs="Tahoma"/>
        </w:rPr>
      </w:pPr>
    </w:p>
    <w:p w14:paraId="0D11D187" w14:textId="64B9E833" w:rsidR="0018231D" w:rsidRDefault="0018231D" w:rsidP="005744DD">
      <w:pPr>
        <w:keepNext/>
        <w:keepLines/>
        <w:tabs>
          <w:tab w:val="left" w:pos="4962"/>
        </w:tabs>
        <w:ind w:right="-851"/>
        <w:jc w:val="both"/>
        <w:rPr>
          <w:rFonts w:ascii="Tahoma" w:hAnsi="Tahoma" w:cs="Tahoma"/>
        </w:rPr>
      </w:pPr>
    </w:p>
    <w:p w14:paraId="4B0DD6A0" w14:textId="3666AD5A" w:rsidR="0018231D" w:rsidRDefault="0018231D" w:rsidP="005744DD">
      <w:pPr>
        <w:keepNext/>
        <w:keepLines/>
        <w:tabs>
          <w:tab w:val="left" w:pos="4962"/>
        </w:tabs>
        <w:ind w:right="-851"/>
        <w:jc w:val="both"/>
        <w:rPr>
          <w:rFonts w:ascii="Tahoma" w:hAnsi="Tahoma" w:cs="Tahoma"/>
        </w:rPr>
      </w:pPr>
    </w:p>
    <w:p w14:paraId="1C15347B" w14:textId="548872A3" w:rsidR="0018231D" w:rsidRDefault="0018231D" w:rsidP="005744DD">
      <w:pPr>
        <w:keepNext/>
        <w:keepLines/>
        <w:tabs>
          <w:tab w:val="left" w:pos="4962"/>
        </w:tabs>
        <w:ind w:right="-851"/>
        <w:jc w:val="both"/>
        <w:rPr>
          <w:rFonts w:ascii="Tahoma" w:hAnsi="Tahoma" w:cs="Tahoma"/>
        </w:rPr>
      </w:pPr>
    </w:p>
    <w:p w14:paraId="11A2B52E" w14:textId="4E4078F5" w:rsidR="0018231D" w:rsidRDefault="0018231D" w:rsidP="005744DD">
      <w:pPr>
        <w:keepNext/>
        <w:keepLines/>
        <w:tabs>
          <w:tab w:val="left" w:pos="4962"/>
        </w:tabs>
        <w:ind w:right="-851"/>
        <w:jc w:val="both"/>
        <w:rPr>
          <w:rFonts w:ascii="Tahoma" w:hAnsi="Tahoma" w:cs="Tahoma"/>
        </w:rPr>
      </w:pPr>
    </w:p>
    <w:p w14:paraId="1A6D2E17" w14:textId="224FD34C" w:rsidR="0018231D" w:rsidRDefault="0018231D" w:rsidP="005744DD">
      <w:pPr>
        <w:keepNext/>
        <w:keepLines/>
        <w:tabs>
          <w:tab w:val="left" w:pos="4962"/>
        </w:tabs>
        <w:ind w:right="-851"/>
        <w:jc w:val="both"/>
        <w:rPr>
          <w:rFonts w:ascii="Tahoma" w:hAnsi="Tahoma" w:cs="Tahoma"/>
        </w:rPr>
      </w:pPr>
    </w:p>
    <w:p w14:paraId="6B69CE6B" w14:textId="1549E426" w:rsidR="0018231D" w:rsidRDefault="0018231D" w:rsidP="005744DD">
      <w:pPr>
        <w:keepNext/>
        <w:keepLines/>
        <w:tabs>
          <w:tab w:val="left" w:pos="4962"/>
        </w:tabs>
        <w:ind w:right="-851"/>
        <w:jc w:val="both"/>
        <w:rPr>
          <w:rFonts w:ascii="Tahoma" w:hAnsi="Tahoma" w:cs="Tahoma"/>
        </w:rPr>
      </w:pPr>
    </w:p>
    <w:p w14:paraId="4EC2317D" w14:textId="5C135D13" w:rsidR="0018231D" w:rsidRDefault="0018231D" w:rsidP="005744DD">
      <w:pPr>
        <w:keepNext/>
        <w:keepLines/>
        <w:tabs>
          <w:tab w:val="left" w:pos="4962"/>
        </w:tabs>
        <w:ind w:right="-851"/>
        <w:jc w:val="both"/>
        <w:rPr>
          <w:rFonts w:ascii="Tahoma" w:hAnsi="Tahoma" w:cs="Tahoma"/>
        </w:rPr>
      </w:pPr>
    </w:p>
    <w:p w14:paraId="6DE68B40" w14:textId="7B6788A2" w:rsidR="0018231D" w:rsidRDefault="0018231D" w:rsidP="005744DD">
      <w:pPr>
        <w:keepNext/>
        <w:keepLines/>
        <w:tabs>
          <w:tab w:val="left" w:pos="4962"/>
        </w:tabs>
        <w:ind w:right="-851"/>
        <w:jc w:val="both"/>
        <w:rPr>
          <w:rFonts w:ascii="Tahoma" w:hAnsi="Tahoma" w:cs="Tahoma"/>
        </w:rPr>
      </w:pPr>
    </w:p>
    <w:p w14:paraId="4DF1B340" w14:textId="7A5EA7E4" w:rsidR="0018231D" w:rsidRDefault="0018231D" w:rsidP="005744DD">
      <w:pPr>
        <w:keepNext/>
        <w:keepLines/>
        <w:tabs>
          <w:tab w:val="left" w:pos="4962"/>
        </w:tabs>
        <w:ind w:right="-851"/>
        <w:jc w:val="both"/>
        <w:rPr>
          <w:rFonts w:ascii="Tahoma" w:hAnsi="Tahoma" w:cs="Tahoma"/>
        </w:rPr>
      </w:pPr>
    </w:p>
    <w:p w14:paraId="1C5BBD4E" w14:textId="75C51F45" w:rsidR="0018231D" w:rsidRDefault="0018231D" w:rsidP="005744DD">
      <w:pPr>
        <w:keepNext/>
        <w:keepLines/>
        <w:tabs>
          <w:tab w:val="left" w:pos="4962"/>
        </w:tabs>
        <w:ind w:right="-851"/>
        <w:jc w:val="both"/>
        <w:rPr>
          <w:rFonts w:ascii="Tahoma" w:hAnsi="Tahoma" w:cs="Tahoma"/>
        </w:rPr>
      </w:pPr>
    </w:p>
    <w:p w14:paraId="264D9BD8" w14:textId="40732DB8" w:rsidR="00D81B03" w:rsidRDefault="00D81B03" w:rsidP="005744DD">
      <w:pPr>
        <w:keepNext/>
        <w:keepLines/>
        <w:tabs>
          <w:tab w:val="left" w:pos="4962"/>
        </w:tabs>
        <w:ind w:right="-851"/>
        <w:jc w:val="both"/>
        <w:rPr>
          <w:rFonts w:ascii="Tahoma" w:hAnsi="Tahoma" w:cs="Tahoma"/>
        </w:rPr>
      </w:pPr>
    </w:p>
    <w:p w14:paraId="1DADB979" w14:textId="1458DDEE" w:rsidR="00D81B03" w:rsidRDefault="00D81B03" w:rsidP="005744DD">
      <w:pPr>
        <w:keepNext/>
        <w:keepLines/>
        <w:tabs>
          <w:tab w:val="left" w:pos="4962"/>
        </w:tabs>
        <w:ind w:right="-851"/>
        <w:jc w:val="both"/>
        <w:rPr>
          <w:rFonts w:ascii="Tahoma" w:hAnsi="Tahoma" w:cs="Tahoma"/>
        </w:rPr>
      </w:pPr>
    </w:p>
    <w:p w14:paraId="3046B0AE" w14:textId="176F3B6C" w:rsidR="00D81B03" w:rsidRDefault="00D81B03" w:rsidP="005744DD">
      <w:pPr>
        <w:keepNext/>
        <w:keepLines/>
        <w:tabs>
          <w:tab w:val="left" w:pos="4962"/>
        </w:tabs>
        <w:ind w:right="-851"/>
        <w:jc w:val="both"/>
        <w:rPr>
          <w:rFonts w:ascii="Tahoma" w:hAnsi="Tahoma" w:cs="Tahoma"/>
        </w:rPr>
      </w:pPr>
    </w:p>
    <w:p w14:paraId="21475BC1" w14:textId="77777777" w:rsidR="00D81B03" w:rsidRDefault="00D81B03" w:rsidP="005744DD">
      <w:pPr>
        <w:keepNext/>
        <w:keepLines/>
        <w:tabs>
          <w:tab w:val="left" w:pos="4962"/>
        </w:tabs>
        <w:ind w:right="-851"/>
        <w:jc w:val="both"/>
        <w:rPr>
          <w:rFonts w:ascii="Tahoma" w:hAnsi="Tahoma" w:cs="Tahoma"/>
        </w:rPr>
      </w:pPr>
    </w:p>
    <w:p w14:paraId="67B13DC4" w14:textId="3108236A" w:rsidR="0018231D" w:rsidRDefault="0018231D" w:rsidP="005744DD">
      <w:pPr>
        <w:keepNext/>
        <w:keepLines/>
        <w:tabs>
          <w:tab w:val="left" w:pos="4962"/>
        </w:tabs>
        <w:ind w:right="-851"/>
        <w:jc w:val="both"/>
        <w:rPr>
          <w:rFonts w:ascii="Tahoma" w:hAnsi="Tahoma" w:cs="Tahoma"/>
        </w:rPr>
      </w:pPr>
    </w:p>
    <w:p w14:paraId="20437659" w14:textId="132D0324" w:rsidR="0018231D" w:rsidRDefault="0018231D" w:rsidP="005744DD">
      <w:pPr>
        <w:keepNext/>
        <w:keepLines/>
        <w:tabs>
          <w:tab w:val="left" w:pos="4962"/>
        </w:tabs>
        <w:ind w:right="-851"/>
        <w:jc w:val="both"/>
        <w:rPr>
          <w:rFonts w:ascii="Tahoma" w:hAnsi="Tahoma" w:cs="Tahoma"/>
        </w:rPr>
      </w:pPr>
    </w:p>
    <w:p w14:paraId="40DE3925" w14:textId="706DFE67" w:rsidR="0018231D" w:rsidRDefault="0018231D" w:rsidP="005744DD">
      <w:pPr>
        <w:keepNext/>
        <w:keepLines/>
        <w:tabs>
          <w:tab w:val="left" w:pos="4962"/>
        </w:tabs>
        <w:ind w:right="-851"/>
        <w:jc w:val="both"/>
        <w:rPr>
          <w:rFonts w:ascii="Tahoma" w:hAnsi="Tahoma" w:cs="Tahoma"/>
        </w:rPr>
      </w:pPr>
    </w:p>
    <w:p w14:paraId="46C5B240" w14:textId="5DD53D56" w:rsidR="0018231D" w:rsidRDefault="0018231D" w:rsidP="005744DD">
      <w:pPr>
        <w:keepNext/>
        <w:keepLines/>
        <w:tabs>
          <w:tab w:val="left" w:pos="4962"/>
        </w:tabs>
        <w:ind w:right="-851"/>
        <w:jc w:val="both"/>
        <w:rPr>
          <w:rFonts w:ascii="Tahoma" w:hAnsi="Tahoma" w:cs="Tahoma"/>
        </w:rPr>
      </w:pPr>
    </w:p>
    <w:p w14:paraId="589F07CC" w14:textId="099556F1" w:rsidR="0018231D" w:rsidRDefault="0018231D" w:rsidP="005744DD">
      <w:pPr>
        <w:keepNext/>
        <w:keepLines/>
        <w:tabs>
          <w:tab w:val="left" w:pos="4962"/>
        </w:tabs>
        <w:ind w:right="-851"/>
        <w:jc w:val="both"/>
        <w:rPr>
          <w:rFonts w:ascii="Tahoma" w:hAnsi="Tahoma" w:cs="Tahoma"/>
        </w:rPr>
      </w:pPr>
    </w:p>
    <w:p w14:paraId="41351D1D" w14:textId="4425F204" w:rsidR="0018231D" w:rsidRDefault="0018231D" w:rsidP="005744DD">
      <w:pPr>
        <w:keepNext/>
        <w:keepLines/>
        <w:tabs>
          <w:tab w:val="left" w:pos="4962"/>
        </w:tabs>
        <w:ind w:right="-851"/>
        <w:jc w:val="both"/>
        <w:rPr>
          <w:rFonts w:ascii="Tahoma" w:hAnsi="Tahoma" w:cs="Tahoma"/>
        </w:rPr>
      </w:pPr>
    </w:p>
    <w:p w14:paraId="7EC24FA7" w14:textId="02EFFB14" w:rsidR="0018231D" w:rsidRDefault="0018231D" w:rsidP="005744DD">
      <w:pPr>
        <w:keepNext/>
        <w:keepLines/>
        <w:tabs>
          <w:tab w:val="left" w:pos="4962"/>
        </w:tabs>
        <w:ind w:right="-851"/>
        <w:jc w:val="both"/>
        <w:rPr>
          <w:rFonts w:ascii="Tahoma" w:hAnsi="Tahoma" w:cs="Tahoma"/>
        </w:rPr>
      </w:pPr>
    </w:p>
    <w:p w14:paraId="4B7FF333" w14:textId="2FD2125F" w:rsidR="0018231D" w:rsidRDefault="0018231D" w:rsidP="005744DD">
      <w:pPr>
        <w:keepNext/>
        <w:keepLines/>
        <w:tabs>
          <w:tab w:val="left" w:pos="4962"/>
        </w:tabs>
        <w:ind w:right="-851"/>
        <w:jc w:val="both"/>
        <w:rPr>
          <w:rFonts w:ascii="Tahoma" w:hAnsi="Tahoma" w:cs="Tahoma"/>
        </w:rPr>
      </w:pPr>
    </w:p>
    <w:p w14:paraId="29179410" w14:textId="77777777" w:rsidR="0018231D" w:rsidRPr="00C8579C" w:rsidRDefault="0018231D" w:rsidP="005744DD">
      <w:pPr>
        <w:keepNext/>
        <w:keepLines/>
        <w:tabs>
          <w:tab w:val="left" w:pos="4962"/>
        </w:tabs>
        <w:ind w:right="-851"/>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560"/>
      </w:tblGrid>
      <w:tr w:rsidR="004F6AB5" w:rsidRPr="00C8579C" w14:paraId="64875B1C" w14:textId="77777777" w:rsidTr="004F6AB5">
        <w:tc>
          <w:tcPr>
            <w:tcW w:w="8008" w:type="dxa"/>
            <w:tcBorders>
              <w:top w:val="single" w:sz="4" w:space="0" w:color="auto"/>
              <w:bottom w:val="single" w:sz="4" w:space="0" w:color="auto"/>
            </w:tcBorders>
          </w:tcPr>
          <w:p w14:paraId="518E3542" w14:textId="19D740A5" w:rsidR="004F6AB5" w:rsidRPr="00C8579C" w:rsidRDefault="00FF72CC" w:rsidP="00011A1C">
            <w:pPr>
              <w:keepNext/>
              <w:keepLines/>
              <w:rPr>
                <w:rFonts w:ascii="Tahoma" w:hAnsi="Tahoma" w:cs="Tahoma"/>
              </w:rPr>
            </w:pPr>
            <w:r>
              <w:lastRenderedPageBreak/>
              <w:br w:type="page"/>
            </w:r>
            <w:r w:rsidR="004F6AB5" w:rsidRPr="00C8579C">
              <w:rPr>
                <w:rFonts w:ascii="Tahoma" w:hAnsi="Tahoma" w:cs="Tahoma"/>
              </w:rPr>
              <w:t>ZAVAROVANJE DOBRE IZVEDBE OBVEZNOSTI</w:t>
            </w:r>
            <w:r w:rsidR="008C067D">
              <w:rPr>
                <w:rFonts w:ascii="Tahoma" w:hAnsi="Tahoma" w:cs="Tahoma"/>
              </w:rPr>
              <w:t xml:space="preserve"> </w:t>
            </w:r>
            <w:r w:rsidR="008C067D" w:rsidRPr="008C067D">
              <w:rPr>
                <w:rFonts w:ascii="Tahoma" w:hAnsi="Tahoma" w:cs="Tahoma"/>
                <w:i/>
                <w:color w:val="FF0000"/>
              </w:rPr>
              <w:t xml:space="preserve">– </w:t>
            </w:r>
            <w:r w:rsidR="005272D1" w:rsidRPr="008C067D">
              <w:rPr>
                <w:rFonts w:ascii="Tahoma" w:hAnsi="Tahoma" w:cs="Tahoma"/>
                <w:i/>
                <w:color w:val="FF0000"/>
              </w:rPr>
              <w:t>VZOREC</w:t>
            </w:r>
            <w:r w:rsidR="008C067D" w:rsidRPr="008C067D">
              <w:rPr>
                <w:rFonts w:ascii="Tahoma" w:hAnsi="Tahoma" w:cs="Tahoma"/>
                <w:i/>
                <w:color w:val="FF0000"/>
              </w:rPr>
              <w:t>, ni treba prilagati v ponudbi</w:t>
            </w:r>
          </w:p>
        </w:tc>
        <w:tc>
          <w:tcPr>
            <w:tcW w:w="1560" w:type="dxa"/>
            <w:tcBorders>
              <w:top w:val="single" w:sz="4" w:space="0" w:color="auto"/>
              <w:bottom w:val="single" w:sz="4" w:space="0" w:color="auto"/>
            </w:tcBorders>
          </w:tcPr>
          <w:p w14:paraId="579E0735" w14:textId="2DF0F49F" w:rsidR="004F6AB5" w:rsidRPr="00C8579C" w:rsidRDefault="004F6AB5" w:rsidP="00011A1C">
            <w:pPr>
              <w:keepNext/>
              <w:keepLines/>
              <w:ind w:left="-353" w:firstLine="353"/>
              <w:rPr>
                <w:rFonts w:ascii="Tahoma" w:hAnsi="Tahoma" w:cs="Tahoma"/>
                <w:b/>
                <w:i/>
              </w:rPr>
            </w:pPr>
            <w:r w:rsidRPr="00C8579C">
              <w:rPr>
                <w:rFonts w:ascii="Tahoma" w:hAnsi="Tahoma" w:cs="Tahoma"/>
                <w:b/>
                <w:i/>
              </w:rPr>
              <w:t xml:space="preserve">Priloga </w:t>
            </w:r>
            <w:r w:rsidR="00D27B46" w:rsidRPr="00C8579C">
              <w:rPr>
                <w:rFonts w:ascii="Tahoma" w:hAnsi="Tahoma" w:cs="Tahoma"/>
                <w:b/>
                <w:i/>
              </w:rPr>
              <w:t>9</w:t>
            </w:r>
            <w:r w:rsidR="004E7A3A">
              <w:rPr>
                <w:rFonts w:ascii="Tahoma" w:hAnsi="Tahoma" w:cs="Tahoma"/>
                <w:b/>
                <w:i/>
              </w:rPr>
              <w:t>/1</w:t>
            </w:r>
          </w:p>
        </w:tc>
      </w:tr>
    </w:tbl>
    <w:p w14:paraId="37BF3FBA" w14:textId="77777777" w:rsidR="008C067D" w:rsidRDefault="008C067D" w:rsidP="00011A1C">
      <w:pPr>
        <w:pStyle w:val="Telobesedila"/>
        <w:keepNext/>
        <w:keepLines/>
        <w:widowControl/>
        <w:rPr>
          <w:rFonts w:ascii="Tahoma" w:hAnsi="Tahoma" w:cs="Tahoma"/>
          <w:b w:val="0"/>
          <w:i/>
          <w:lang w:val="sl-SI"/>
        </w:rPr>
      </w:pPr>
    </w:p>
    <w:p w14:paraId="3EFC9464" w14:textId="77777777" w:rsidR="008C067D" w:rsidRPr="00026729" w:rsidRDefault="008C067D" w:rsidP="00011A1C">
      <w:pPr>
        <w:pStyle w:val="Naslov"/>
        <w:keepNext/>
        <w:keepLines/>
        <w:rPr>
          <w:rFonts w:ascii="Tahoma" w:hAnsi="Tahoma" w:cs="Tahoma"/>
          <w:sz w:val="20"/>
          <w:lang w:val="sl-SI"/>
        </w:rPr>
      </w:pPr>
      <w:r w:rsidRPr="00B31355">
        <w:rPr>
          <w:rFonts w:ascii="Tahoma" w:hAnsi="Tahoma" w:cs="Tahoma"/>
          <w:sz w:val="20"/>
        </w:rPr>
        <w:t>MENIČNA IZJAVA</w:t>
      </w:r>
    </w:p>
    <w:p w14:paraId="7AD5A7A7" w14:textId="77777777" w:rsidR="008C067D" w:rsidRPr="00634457" w:rsidRDefault="008C067D" w:rsidP="00011A1C">
      <w:pPr>
        <w:keepNext/>
        <w:keepLines/>
        <w:jc w:val="center"/>
        <w:rPr>
          <w:rFonts w:ascii="Tahoma" w:hAnsi="Tahoma" w:cs="Tahoma"/>
          <w:b/>
        </w:rPr>
      </w:pPr>
      <w:r w:rsidRPr="00634457">
        <w:rPr>
          <w:rFonts w:ascii="Tahoma" w:hAnsi="Tahoma" w:cs="Tahoma"/>
          <w:b/>
        </w:rPr>
        <w:t xml:space="preserve">za zavarovanje dobre izvedbe </w:t>
      </w:r>
      <w:r>
        <w:rPr>
          <w:rFonts w:ascii="Tahoma" w:hAnsi="Tahoma" w:cs="Tahoma"/>
          <w:b/>
        </w:rPr>
        <w:t xml:space="preserve">obveznosti </w:t>
      </w:r>
    </w:p>
    <w:p w14:paraId="718D9E03" w14:textId="77777777" w:rsidR="008C067D" w:rsidRPr="00DB123E" w:rsidRDefault="008C067D" w:rsidP="00011A1C">
      <w:pPr>
        <w:keepNext/>
        <w:keepLines/>
        <w:jc w:val="both"/>
        <w:rPr>
          <w:rFonts w:ascii="Tahoma" w:hAnsi="Tahoma" w:cs="Tahoma"/>
        </w:rPr>
      </w:pPr>
    </w:p>
    <w:p w14:paraId="60F3CC1A" w14:textId="4CF9F4A3" w:rsidR="008C067D" w:rsidRPr="000148DB" w:rsidRDefault="008C067D" w:rsidP="00011A1C">
      <w:pPr>
        <w:keepNext/>
        <w:keepLines/>
        <w:jc w:val="both"/>
        <w:rPr>
          <w:rFonts w:ascii="Tahoma" w:hAnsi="Tahoma" w:cs="Tahoma"/>
        </w:rPr>
      </w:pPr>
      <w:r w:rsidRPr="000148DB">
        <w:rPr>
          <w:rFonts w:ascii="Tahoma" w:hAnsi="Tahoma" w:cs="Tahoma"/>
        </w:rPr>
        <w:t xml:space="preserve">V skladu </w:t>
      </w:r>
      <w:r>
        <w:rPr>
          <w:rFonts w:ascii="Tahoma" w:hAnsi="Tahoma" w:cs="Tahoma"/>
        </w:rPr>
        <w:t xml:space="preserve">z </w:t>
      </w:r>
      <w:r w:rsidRPr="002E04DD">
        <w:rPr>
          <w:rFonts w:ascii="Tahoma" w:hAnsi="Tahoma" w:cs="Tahoma"/>
          <w:b/>
        </w:rPr>
        <w:t>okvirnim sporazumom št.</w:t>
      </w:r>
      <w:r>
        <w:rPr>
          <w:rFonts w:ascii="Tahoma" w:hAnsi="Tahoma" w:cs="Tahoma"/>
        </w:rPr>
        <w:t xml:space="preserve"> </w:t>
      </w:r>
      <w:r w:rsidR="00DD0752">
        <w:rPr>
          <w:rFonts w:ascii="Tahoma" w:hAnsi="Tahoma" w:cs="Tahoma"/>
          <w:b/>
        </w:rPr>
        <w:t>VKS-227/22</w:t>
      </w:r>
      <w:r w:rsidR="004E4FC7">
        <w:rPr>
          <w:rFonts w:ascii="Tahoma" w:hAnsi="Tahoma" w:cs="Tahoma"/>
          <w:b/>
        </w:rPr>
        <w:t xml:space="preserve"> – </w:t>
      </w:r>
      <w:r w:rsidR="00DD0752" w:rsidRPr="00DD0752">
        <w:rPr>
          <w:rFonts w:ascii="Tahoma" w:hAnsi="Tahoma" w:cs="Tahoma"/>
          <w:b/>
        </w:rPr>
        <w:t>Dobava rezervnih delov, preventivno vzdrževanje in servisiranje požarne zaščite in tehničnega varovanja na lokaciji RCERO</w:t>
      </w:r>
      <w:r>
        <w:rPr>
          <w:rFonts w:ascii="Tahoma" w:hAnsi="Tahoma" w:cs="Tahoma"/>
          <w:b/>
        </w:rPr>
        <w:t xml:space="preserve"> </w:t>
      </w:r>
      <w:r>
        <w:rPr>
          <w:rFonts w:ascii="Tahoma" w:hAnsi="Tahoma" w:cs="Tahoma"/>
        </w:rPr>
        <w:t xml:space="preserve">(v nadaljevanju: </w:t>
      </w:r>
      <w:r w:rsidR="00F8603A">
        <w:rPr>
          <w:rFonts w:ascii="Tahoma" w:hAnsi="Tahoma" w:cs="Tahoma"/>
        </w:rPr>
        <w:t xml:space="preserve">dela in </w:t>
      </w:r>
      <w:r>
        <w:rPr>
          <w:rFonts w:ascii="Tahoma" w:hAnsi="Tahoma" w:cs="Tahoma"/>
        </w:rPr>
        <w:t>dobava)</w:t>
      </w:r>
      <w:r w:rsidRPr="000148DB">
        <w:rPr>
          <w:rFonts w:ascii="Tahoma" w:hAnsi="Tahoma" w:cs="Tahoma"/>
        </w:rPr>
        <w:t>, sklenjen</w:t>
      </w:r>
      <w:r>
        <w:rPr>
          <w:rFonts w:ascii="Tahoma" w:hAnsi="Tahoma" w:cs="Tahoma"/>
        </w:rPr>
        <w:t>im</w:t>
      </w:r>
      <w:r w:rsidRPr="000148DB">
        <w:rPr>
          <w:rFonts w:ascii="Tahoma" w:hAnsi="Tahoma" w:cs="Tahoma"/>
        </w:rPr>
        <w:t xml:space="preserve"> dne ___________</w:t>
      </w:r>
      <w:r>
        <w:rPr>
          <w:rFonts w:ascii="Tahoma" w:hAnsi="Tahoma" w:cs="Tahoma"/>
        </w:rPr>
        <w:t xml:space="preserve"> </w:t>
      </w:r>
      <w:r w:rsidRPr="000148DB">
        <w:rPr>
          <w:rFonts w:ascii="Tahoma" w:hAnsi="Tahoma" w:cs="Tahoma"/>
        </w:rPr>
        <w:t xml:space="preserve">, med </w:t>
      </w:r>
      <w:r>
        <w:rPr>
          <w:rFonts w:ascii="Tahoma" w:hAnsi="Tahoma" w:cs="Tahoma"/>
        </w:rPr>
        <w:t xml:space="preserve">naročnikom </w:t>
      </w:r>
      <w:r w:rsidRPr="00D75D68">
        <w:rPr>
          <w:rFonts w:ascii="Tahoma" w:hAnsi="Tahoma" w:cs="Tahoma"/>
          <w:b/>
          <w:bCs/>
        </w:rPr>
        <w:t xml:space="preserve">JAVNO PODJETJE VODOVOD KANALIZACIJA SNAGA </w:t>
      </w:r>
      <w:proofErr w:type="spellStart"/>
      <w:r w:rsidRPr="00D75D68">
        <w:rPr>
          <w:rFonts w:ascii="Tahoma" w:hAnsi="Tahoma" w:cs="Tahoma"/>
          <w:b/>
          <w:bCs/>
        </w:rPr>
        <w:t>d.o.o</w:t>
      </w:r>
      <w:proofErr w:type="spellEnd"/>
      <w:r w:rsidRPr="00D75D68">
        <w:rPr>
          <w:rFonts w:ascii="Tahoma" w:hAnsi="Tahoma" w:cs="Tahoma"/>
          <w:b/>
          <w:bCs/>
        </w:rPr>
        <w:t>., Vodovodna cesta 90, 1000 Ljubljana</w:t>
      </w:r>
      <w:r w:rsidRPr="00D75D68">
        <w:rPr>
          <w:rFonts w:ascii="Tahoma" w:hAnsi="Tahoma" w:cs="Tahoma"/>
          <w:b/>
        </w:rPr>
        <w:t xml:space="preserve"> </w:t>
      </w:r>
      <w:r w:rsidRPr="000148DB">
        <w:rPr>
          <w:rFonts w:ascii="Tahoma" w:hAnsi="Tahoma" w:cs="Tahoma"/>
        </w:rPr>
        <w:t>(</w:t>
      </w:r>
      <w:r>
        <w:rPr>
          <w:rFonts w:ascii="Tahoma" w:hAnsi="Tahoma" w:cs="Tahoma"/>
        </w:rPr>
        <w:t xml:space="preserve">v nadaljevanju: </w:t>
      </w:r>
      <w:r w:rsidRPr="000148DB">
        <w:rPr>
          <w:rFonts w:ascii="Tahoma" w:hAnsi="Tahoma" w:cs="Tahoma"/>
        </w:rPr>
        <w:t xml:space="preserve">upravičenec) in </w:t>
      </w:r>
      <w:r>
        <w:rPr>
          <w:rFonts w:ascii="Tahoma" w:hAnsi="Tahoma" w:cs="Tahoma"/>
        </w:rPr>
        <w:t>izvajalcem</w:t>
      </w:r>
      <w:r w:rsidRPr="000148DB">
        <w:rPr>
          <w:rFonts w:ascii="Tahoma" w:hAnsi="Tahoma" w:cs="Tahoma"/>
        </w:rPr>
        <w:t>: ___________________________</w:t>
      </w:r>
      <w:r>
        <w:rPr>
          <w:rFonts w:ascii="Tahoma" w:hAnsi="Tahoma" w:cs="Tahoma"/>
        </w:rPr>
        <w:t xml:space="preserve"> (v nadaljevanju: zavezanec)</w:t>
      </w:r>
      <w:r w:rsidRPr="000148DB">
        <w:rPr>
          <w:rFonts w:ascii="Tahoma" w:hAnsi="Tahoma" w:cs="Tahoma"/>
        </w:rPr>
        <w:t xml:space="preserve">, je </w:t>
      </w:r>
      <w:r>
        <w:rPr>
          <w:rFonts w:ascii="Tahoma" w:hAnsi="Tahoma" w:cs="Tahoma"/>
        </w:rPr>
        <w:t xml:space="preserve">zavezanec </w:t>
      </w:r>
      <w:r w:rsidRPr="000148DB">
        <w:rPr>
          <w:rFonts w:ascii="Tahoma" w:hAnsi="Tahoma" w:cs="Tahoma"/>
        </w:rPr>
        <w:t xml:space="preserve">dolžan </w:t>
      </w:r>
      <w:r w:rsidR="00F8603A">
        <w:rPr>
          <w:rFonts w:ascii="Tahoma" w:hAnsi="Tahoma" w:cs="Tahoma"/>
        </w:rPr>
        <w:t xml:space="preserve">izvesti dela in </w:t>
      </w:r>
      <w:r>
        <w:rPr>
          <w:rFonts w:ascii="Tahoma" w:hAnsi="Tahoma" w:cs="Tahoma"/>
        </w:rPr>
        <w:t xml:space="preserve">dobaviti blago </w:t>
      </w:r>
      <w:r w:rsidRPr="00DB123E">
        <w:rPr>
          <w:rFonts w:ascii="Tahoma" w:hAnsi="Tahoma" w:cs="Tahoma"/>
        </w:rPr>
        <w:t xml:space="preserve">v količini, </w:t>
      </w:r>
      <w:r>
        <w:rPr>
          <w:rFonts w:ascii="Tahoma" w:hAnsi="Tahoma" w:cs="Tahoma"/>
        </w:rPr>
        <w:t xml:space="preserve">po </w:t>
      </w:r>
      <w:r w:rsidRPr="00DB123E">
        <w:rPr>
          <w:rFonts w:ascii="Tahoma" w:hAnsi="Tahoma" w:cs="Tahoma"/>
        </w:rPr>
        <w:t xml:space="preserve">ceni in </w:t>
      </w:r>
      <w:r>
        <w:rPr>
          <w:rFonts w:ascii="Tahoma" w:hAnsi="Tahoma" w:cs="Tahoma"/>
        </w:rPr>
        <w:t xml:space="preserve">v </w:t>
      </w:r>
      <w:r w:rsidRPr="00DB123E">
        <w:rPr>
          <w:rFonts w:ascii="Tahoma" w:hAnsi="Tahoma" w:cs="Tahoma"/>
        </w:rPr>
        <w:t>kvaliteti kot je opredeljeno v naveden</w:t>
      </w:r>
      <w:r>
        <w:rPr>
          <w:rFonts w:ascii="Tahoma" w:hAnsi="Tahoma" w:cs="Tahoma"/>
        </w:rPr>
        <w:t>em okvirnem sporazumu</w:t>
      </w:r>
      <w:r w:rsidRPr="000148DB">
        <w:rPr>
          <w:rFonts w:ascii="Tahoma" w:hAnsi="Tahoma" w:cs="Tahoma"/>
        </w:rPr>
        <w:t>.</w:t>
      </w:r>
    </w:p>
    <w:p w14:paraId="03E9FAC2" w14:textId="77777777" w:rsidR="008C067D" w:rsidRPr="000148DB" w:rsidRDefault="008C067D" w:rsidP="00011A1C">
      <w:pPr>
        <w:keepNext/>
        <w:keepLines/>
        <w:jc w:val="both"/>
        <w:rPr>
          <w:rFonts w:ascii="Tahoma" w:hAnsi="Tahoma" w:cs="Tahoma"/>
        </w:rPr>
      </w:pPr>
    </w:p>
    <w:p w14:paraId="42459AE0" w14:textId="77777777" w:rsidR="008C067D" w:rsidRDefault="008C067D" w:rsidP="00011A1C">
      <w:pPr>
        <w:keepNext/>
        <w:keepLines/>
        <w:jc w:val="both"/>
        <w:rPr>
          <w:rFonts w:ascii="Tahoma" w:hAnsi="Tahoma" w:cs="Tahoma"/>
        </w:rPr>
      </w:pPr>
      <w:r w:rsidRPr="000148DB">
        <w:rPr>
          <w:rFonts w:ascii="Tahoma" w:hAnsi="Tahoma" w:cs="Tahoma"/>
        </w:rPr>
        <w:t>Kot garancijo za dobro izvedbo</w:t>
      </w:r>
      <w:r>
        <w:rPr>
          <w:rFonts w:ascii="Tahoma" w:hAnsi="Tahoma" w:cs="Tahoma"/>
        </w:rPr>
        <w:t xml:space="preserve"> </w:t>
      </w:r>
      <w:r w:rsidRPr="000148DB">
        <w:rPr>
          <w:rFonts w:ascii="Tahoma" w:hAnsi="Tahoma" w:cs="Tahoma"/>
        </w:rPr>
        <w:t>obveznosti</w:t>
      </w:r>
      <w:r>
        <w:rPr>
          <w:rFonts w:ascii="Tahoma" w:hAnsi="Tahoma" w:cs="Tahoma"/>
        </w:rPr>
        <w:t xml:space="preserve"> iz okvirnega sporazuma </w:t>
      </w:r>
      <w:r w:rsidRPr="000148DB">
        <w:rPr>
          <w:rFonts w:ascii="Tahoma" w:hAnsi="Tahoma" w:cs="Tahoma"/>
        </w:rPr>
        <w:t xml:space="preserve">mi kot </w:t>
      </w:r>
      <w:r>
        <w:rPr>
          <w:rFonts w:ascii="Tahoma" w:hAnsi="Tahoma" w:cs="Tahoma"/>
        </w:rPr>
        <w:t>zavezanec</w:t>
      </w:r>
      <w:r w:rsidRPr="000148DB">
        <w:rPr>
          <w:rFonts w:ascii="Tahoma" w:hAnsi="Tahoma" w:cs="Tahoma"/>
        </w:rPr>
        <w:t xml:space="preserve"> izdajamo eno</w:t>
      </w:r>
      <w:r>
        <w:rPr>
          <w:rFonts w:ascii="Tahoma" w:hAnsi="Tahoma" w:cs="Tahoma"/>
        </w:rPr>
        <w:t xml:space="preserve"> (1)</w:t>
      </w:r>
      <w:r w:rsidRPr="000148DB">
        <w:rPr>
          <w:rFonts w:ascii="Tahoma" w:hAnsi="Tahoma" w:cs="Tahoma"/>
        </w:rPr>
        <w:t xml:space="preserve"> </w:t>
      </w:r>
      <w:r>
        <w:rPr>
          <w:rFonts w:ascii="Tahoma" w:hAnsi="Tahoma" w:cs="Tahoma"/>
        </w:rPr>
        <w:t>podpisano in žigosano</w:t>
      </w:r>
      <w:r w:rsidRPr="000148DB">
        <w:rPr>
          <w:rFonts w:ascii="Tahoma" w:hAnsi="Tahoma" w:cs="Tahoma"/>
        </w:rPr>
        <w:t xml:space="preserve"> bianko menico</w:t>
      </w:r>
      <w:r>
        <w:rPr>
          <w:rFonts w:ascii="Tahoma" w:hAnsi="Tahoma" w:cs="Tahoma"/>
        </w:rPr>
        <w:t xml:space="preserve"> v višini _____________ EUR </w:t>
      </w:r>
      <w:r>
        <w:rPr>
          <w:rFonts w:ascii="Tahoma" w:eastAsia="Calibri" w:hAnsi="Tahoma" w:cs="Tahoma"/>
        </w:rPr>
        <w:t>(z besedo: ________________________ in 00/100)</w:t>
      </w:r>
      <w:r w:rsidRPr="000148DB">
        <w:rPr>
          <w:rFonts w:ascii="Tahoma" w:hAnsi="Tahoma" w:cs="Tahoma"/>
        </w:rPr>
        <w:t xml:space="preserve"> s pooblastilom za njeno izpolnitev in unovčenje, na kateri so podpisane pooblaščene osebe za zastopanje:</w:t>
      </w:r>
    </w:p>
    <w:p w14:paraId="03535846" w14:textId="77777777" w:rsidR="008C067D" w:rsidRPr="000148DB" w:rsidRDefault="008C067D" w:rsidP="00011A1C">
      <w:pPr>
        <w:keepNext/>
        <w:keepLines/>
        <w:jc w:val="both"/>
        <w:rPr>
          <w:rFonts w:ascii="Tahoma" w:hAnsi="Tahoma" w:cs="Tahoma"/>
        </w:rPr>
      </w:pPr>
      <w:r w:rsidRPr="000148DB">
        <w:rPr>
          <w:rFonts w:ascii="Tahoma" w:hAnsi="Tahoma" w:cs="Tahoma"/>
        </w:rPr>
        <w:t>___________________________________________________________________________</w:t>
      </w:r>
      <w:r>
        <w:rPr>
          <w:rFonts w:ascii="Tahoma" w:hAnsi="Tahoma" w:cs="Tahoma"/>
        </w:rPr>
        <w:t>_________</w:t>
      </w:r>
    </w:p>
    <w:p w14:paraId="2F6E2130" w14:textId="77777777" w:rsidR="008C067D" w:rsidRPr="000148DB" w:rsidRDefault="008C067D" w:rsidP="00011A1C">
      <w:pPr>
        <w:keepNext/>
        <w:keepLines/>
        <w:jc w:val="both"/>
        <w:rPr>
          <w:rFonts w:ascii="Tahoma" w:hAnsi="Tahoma" w:cs="Tahoma"/>
        </w:rPr>
      </w:pPr>
      <w:r w:rsidRPr="000148DB">
        <w:rPr>
          <w:rFonts w:ascii="Tahoma" w:hAnsi="Tahoma" w:cs="Tahoma"/>
        </w:rPr>
        <w:t xml:space="preserve">(Ime in priimek)                        (Funkcija zastopnika)                     </w:t>
      </w:r>
      <w:r w:rsidRPr="000148DB">
        <w:rPr>
          <w:rFonts w:ascii="Tahoma" w:hAnsi="Tahoma" w:cs="Tahoma"/>
        </w:rPr>
        <w:tab/>
      </w:r>
      <w:r w:rsidRPr="000148DB">
        <w:rPr>
          <w:rFonts w:ascii="Tahoma" w:hAnsi="Tahoma" w:cs="Tahoma"/>
        </w:rPr>
        <w:tab/>
        <w:t>(Podpis)</w:t>
      </w:r>
    </w:p>
    <w:p w14:paraId="2EFC0B47" w14:textId="77777777" w:rsidR="008C067D" w:rsidRPr="000148DB" w:rsidRDefault="008C067D" w:rsidP="00011A1C">
      <w:pPr>
        <w:keepNext/>
        <w:keepLines/>
        <w:jc w:val="both"/>
        <w:rPr>
          <w:rFonts w:ascii="Tahoma" w:hAnsi="Tahoma" w:cs="Tahoma"/>
        </w:rPr>
      </w:pPr>
    </w:p>
    <w:p w14:paraId="16496F4C" w14:textId="77777777" w:rsidR="008C067D" w:rsidRPr="000148DB" w:rsidRDefault="008C067D" w:rsidP="00011A1C">
      <w:pPr>
        <w:keepNext/>
        <w:keepLines/>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xml:space="preserve">, da v primeru, če mi kot </w:t>
      </w:r>
      <w:r>
        <w:rPr>
          <w:rFonts w:ascii="Tahoma" w:hAnsi="Tahoma" w:cs="Tahoma"/>
        </w:rPr>
        <w:t>zavezanec</w:t>
      </w:r>
      <w:r w:rsidRPr="000148DB">
        <w:rPr>
          <w:rFonts w:ascii="Tahoma" w:hAnsi="Tahoma" w:cs="Tahoma"/>
        </w:rPr>
        <w:t xml:space="preserve"> ne bomo izpolnili obveznosti</w:t>
      </w:r>
      <w:r>
        <w:rPr>
          <w:rFonts w:ascii="Tahoma" w:hAnsi="Tahoma" w:cs="Tahoma"/>
        </w:rPr>
        <w:t xml:space="preserve"> iz okvirnega sporazuma </w:t>
      </w:r>
      <w:r w:rsidRPr="000148DB">
        <w:rPr>
          <w:rFonts w:ascii="Tahoma" w:hAnsi="Tahoma" w:cs="Tahoma"/>
        </w:rPr>
        <w:t xml:space="preserve">v dogovorjeni kvaliteti, količini </w:t>
      </w:r>
      <w:r>
        <w:rPr>
          <w:rFonts w:ascii="Tahoma" w:hAnsi="Tahoma" w:cs="Tahoma"/>
        </w:rPr>
        <w:t>ali</w:t>
      </w:r>
      <w:r w:rsidRPr="000148DB">
        <w:rPr>
          <w:rFonts w:ascii="Tahoma" w:hAnsi="Tahoma" w:cs="Tahoma"/>
        </w:rPr>
        <w:t xml:space="preserve"> rokih</w:t>
      </w:r>
      <w:r>
        <w:rPr>
          <w:rFonts w:ascii="Tahoma" w:hAnsi="Tahoma" w:cs="Tahoma"/>
        </w:rPr>
        <w:t>, opredeljenih v zgoraj citiranem okvirnem sporazumu</w:t>
      </w:r>
      <w:r w:rsidRPr="000148DB">
        <w:rPr>
          <w:rFonts w:ascii="Tahoma" w:hAnsi="Tahoma" w:cs="Tahoma"/>
        </w:rPr>
        <w:t>, da:</w:t>
      </w:r>
    </w:p>
    <w:p w14:paraId="1A3F7B8C" w14:textId="77777777" w:rsidR="008C067D" w:rsidRPr="000148DB" w:rsidRDefault="008C067D" w:rsidP="006F589C">
      <w:pPr>
        <w:keepNext/>
        <w:keepLines/>
        <w:numPr>
          <w:ilvl w:val="0"/>
          <w:numId w:val="19"/>
        </w:numPr>
        <w:tabs>
          <w:tab w:val="clear" w:pos="435"/>
          <w:tab w:val="num" w:pos="284"/>
        </w:tabs>
        <w:ind w:left="0" w:firstLine="0"/>
        <w:jc w:val="both"/>
        <w:rPr>
          <w:rFonts w:ascii="Tahoma" w:hAnsi="Tahoma" w:cs="Tahoma"/>
        </w:rPr>
      </w:pPr>
      <w:r w:rsidRPr="000148DB">
        <w:rPr>
          <w:rFonts w:ascii="Tahoma" w:hAnsi="Tahoma" w:cs="Tahoma"/>
        </w:rPr>
        <w:t xml:space="preserve">izpolni bianko menico v višini do </w:t>
      </w:r>
      <w:r>
        <w:rPr>
          <w:rFonts w:ascii="Tahoma" w:hAnsi="Tahoma" w:cs="Tahoma"/>
        </w:rPr>
        <w:t xml:space="preserve">__________ EUR </w:t>
      </w:r>
      <w:r>
        <w:rPr>
          <w:rFonts w:ascii="Tahoma" w:eastAsia="Calibri" w:hAnsi="Tahoma" w:cs="Tahoma"/>
        </w:rPr>
        <w:t>(z besedo: ______________________ in 00/100)</w:t>
      </w:r>
      <w:r w:rsidRPr="000148DB">
        <w:rPr>
          <w:rFonts w:ascii="Tahoma" w:hAnsi="Tahoma" w:cs="Tahoma"/>
        </w:rPr>
        <w:t>,</w:t>
      </w:r>
    </w:p>
    <w:p w14:paraId="10736189" w14:textId="77777777" w:rsidR="008C067D" w:rsidRPr="000148DB" w:rsidRDefault="008C067D" w:rsidP="006F589C">
      <w:pPr>
        <w:keepNext/>
        <w:keepLines/>
        <w:numPr>
          <w:ilvl w:val="0"/>
          <w:numId w:val="19"/>
        </w:numPr>
        <w:tabs>
          <w:tab w:val="clear" w:pos="435"/>
          <w:tab w:val="num" w:pos="284"/>
        </w:tabs>
        <w:ind w:left="0" w:firstLine="0"/>
        <w:jc w:val="both"/>
        <w:rPr>
          <w:rFonts w:ascii="Tahoma" w:hAnsi="Tahoma" w:cs="Tahoma"/>
        </w:rPr>
      </w:pPr>
      <w:r w:rsidRPr="000148DB">
        <w:rPr>
          <w:rFonts w:ascii="Tahoma" w:hAnsi="Tahoma" w:cs="Tahoma"/>
        </w:rPr>
        <w:t>da izpolni vse druge sestavne dele menic, ki niso izpolnjeni,</w:t>
      </w:r>
    </w:p>
    <w:p w14:paraId="357176AC" w14:textId="77777777" w:rsidR="008C067D" w:rsidRDefault="008C067D" w:rsidP="006F589C">
      <w:pPr>
        <w:keepNext/>
        <w:keepLines/>
        <w:numPr>
          <w:ilvl w:val="0"/>
          <w:numId w:val="19"/>
        </w:numPr>
        <w:tabs>
          <w:tab w:val="clear" w:pos="435"/>
          <w:tab w:val="num" w:pos="284"/>
        </w:tabs>
        <w:ind w:left="284" w:hanging="284"/>
        <w:jc w:val="both"/>
        <w:rPr>
          <w:rFonts w:ascii="Tahoma" w:hAnsi="Tahoma" w:cs="Tahoma"/>
        </w:rPr>
      </w:pPr>
      <w:r w:rsidRPr="000148DB">
        <w:rPr>
          <w:rFonts w:ascii="Tahoma" w:hAnsi="Tahoma" w:cs="Tahoma"/>
        </w:rPr>
        <w:t>da po potrebi zapiše na menici tudi katerokoli menično klavzulo, ki sicer ni bistvena menična sestavina.</w:t>
      </w:r>
    </w:p>
    <w:p w14:paraId="5CE27D46" w14:textId="77777777" w:rsidR="008C067D" w:rsidRPr="000148DB" w:rsidRDefault="008C067D" w:rsidP="00011A1C">
      <w:pPr>
        <w:keepNext/>
        <w:keepLines/>
        <w:ind w:left="284"/>
        <w:jc w:val="both"/>
        <w:rPr>
          <w:rFonts w:ascii="Tahoma" w:hAnsi="Tahoma" w:cs="Tahoma"/>
        </w:rPr>
      </w:pPr>
    </w:p>
    <w:p w14:paraId="77ECC9A2" w14:textId="77777777" w:rsidR="008C067D" w:rsidRDefault="008C067D" w:rsidP="00011A1C">
      <w:pPr>
        <w:keepNext/>
        <w:keepLines/>
        <w:jc w:val="both"/>
        <w:rPr>
          <w:rFonts w:ascii="Tahoma" w:hAnsi="Tahoma" w:cs="Tahoma"/>
        </w:rPr>
      </w:pPr>
      <w:r w:rsidRPr="000148DB">
        <w:rPr>
          <w:rFonts w:ascii="Tahoma" w:hAnsi="Tahoma" w:cs="Tahoma"/>
        </w:rPr>
        <w:t>V primeru spremembe upnika predmetnih terjatev, veljajo določbe tega pooblastila tudi v korist novih upnikov.</w:t>
      </w:r>
    </w:p>
    <w:p w14:paraId="52003892" w14:textId="77777777" w:rsidR="008C067D" w:rsidRPr="000148DB" w:rsidRDefault="008C067D" w:rsidP="00011A1C">
      <w:pPr>
        <w:keepNext/>
        <w:keepLines/>
        <w:jc w:val="both"/>
        <w:rPr>
          <w:rFonts w:ascii="Tahoma" w:hAnsi="Tahoma" w:cs="Tahoma"/>
        </w:rPr>
      </w:pPr>
    </w:p>
    <w:p w14:paraId="6D872874" w14:textId="77777777" w:rsidR="008C067D" w:rsidRPr="000148DB" w:rsidRDefault="008C067D" w:rsidP="00011A1C">
      <w:pPr>
        <w:keepNext/>
        <w:keepLines/>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da menico po potrebi domicilira pri katerikoli banki, pri kateri imamo odprt račun.</w:t>
      </w:r>
    </w:p>
    <w:p w14:paraId="7527EE29" w14:textId="77777777" w:rsidR="008C067D" w:rsidRPr="000148DB" w:rsidRDefault="008C067D" w:rsidP="00011A1C">
      <w:pPr>
        <w:keepNext/>
        <w:keepLines/>
        <w:jc w:val="both"/>
        <w:rPr>
          <w:rFonts w:ascii="Tahoma" w:hAnsi="Tahoma" w:cs="Tahoma"/>
        </w:rPr>
      </w:pPr>
    </w:p>
    <w:p w14:paraId="17E89D33" w14:textId="77777777" w:rsidR="008C067D" w:rsidRDefault="008C067D" w:rsidP="00011A1C">
      <w:pPr>
        <w:keepNext/>
        <w:keepLines/>
        <w:jc w:val="both"/>
        <w:rPr>
          <w:rFonts w:ascii="Tahoma" w:hAnsi="Tahoma" w:cs="Tahoma"/>
        </w:rPr>
      </w:pPr>
      <w:r w:rsidRPr="000148DB">
        <w:rPr>
          <w:rFonts w:ascii="Tahoma" w:hAnsi="Tahoma" w:cs="Tahoma"/>
        </w:rPr>
        <w:t>S to menično izjavo pooblaščamo ___________________ (</w:t>
      </w:r>
      <w:r w:rsidRPr="002320C2">
        <w:rPr>
          <w:rFonts w:ascii="Tahoma" w:hAnsi="Tahoma" w:cs="Tahoma"/>
          <w:i/>
        </w:rPr>
        <w:t>navedba banke</w:t>
      </w:r>
      <w:r w:rsidRPr="000148DB">
        <w:rPr>
          <w:rFonts w:ascii="Tahoma" w:hAnsi="Tahoma" w:cs="Tahoma"/>
        </w:rPr>
        <w:t>), da v breme našega</w:t>
      </w:r>
      <w:r>
        <w:rPr>
          <w:rFonts w:ascii="Tahoma" w:hAnsi="Tahoma" w:cs="Tahoma"/>
        </w:rPr>
        <w:t xml:space="preserve"> </w:t>
      </w:r>
      <w:r w:rsidRPr="000148DB">
        <w:rPr>
          <w:rFonts w:ascii="Tahoma" w:hAnsi="Tahoma" w:cs="Tahoma"/>
        </w:rPr>
        <w:t>transakcijskega računa št. SI56 __________________ unovči predloženo menico najkasneje do ____________ .</w:t>
      </w:r>
    </w:p>
    <w:p w14:paraId="51E35C35" w14:textId="77777777" w:rsidR="008C067D" w:rsidRPr="000148DB" w:rsidRDefault="008C067D" w:rsidP="00011A1C">
      <w:pPr>
        <w:keepNext/>
        <w:keepLines/>
        <w:jc w:val="both"/>
        <w:rPr>
          <w:rFonts w:ascii="Tahoma" w:hAnsi="Tahoma" w:cs="Tahoma"/>
        </w:rPr>
      </w:pPr>
    </w:p>
    <w:p w14:paraId="1A553D51" w14:textId="77777777" w:rsidR="008C067D" w:rsidRDefault="008C067D" w:rsidP="00011A1C">
      <w:pPr>
        <w:keepNext/>
        <w:keepLines/>
        <w:jc w:val="both"/>
        <w:rPr>
          <w:rFonts w:ascii="Tahoma" w:hAnsi="Tahoma" w:cs="Tahoma"/>
        </w:rPr>
      </w:pPr>
      <w:r w:rsidRPr="000148DB">
        <w:rPr>
          <w:rFonts w:ascii="Tahoma" w:hAnsi="Tahoma" w:cs="Tahoma"/>
        </w:rPr>
        <w:t>Pooblaščamo tudi katerokoli banko, pri kateri bi imeli odprt račun, da v breme našega transakcijskega računa unovči predloženo menico.</w:t>
      </w:r>
    </w:p>
    <w:p w14:paraId="531DFAA8" w14:textId="77777777" w:rsidR="008C067D" w:rsidRPr="000148DB" w:rsidRDefault="008C067D" w:rsidP="00011A1C">
      <w:pPr>
        <w:keepNext/>
        <w:keepLines/>
        <w:jc w:val="both"/>
        <w:rPr>
          <w:rFonts w:ascii="Tahoma" w:hAnsi="Tahoma" w:cs="Tahoma"/>
        </w:rPr>
      </w:pPr>
    </w:p>
    <w:p w14:paraId="4025DBA5" w14:textId="77777777" w:rsidR="008C067D" w:rsidRPr="000148DB" w:rsidRDefault="008C067D" w:rsidP="00011A1C">
      <w:pPr>
        <w:keepNext/>
        <w:keepLines/>
        <w:jc w:val="both"/>
        <w:rPr>
          <w:rFonts w:ascii="Tahoma" w:hAnsi="Tahoma" w:cs="Tahoma"/>
        </w:rPr>
      </w:pPr>
      <w:r w:rsidRPr="000148DB">
        <w:rPr>
          <w:rFonts w:ascii="Tahoma" w:hAnsi="Tahoma" w:cs="Tahoma"/>
        </w:rPr>
        <w:t xml:space="preserve">S podpisom tega pooblastila soglašamo, da </w:t>
      </w:r>
      <w:r>
        <w:rPr>
          <w:rFonts w:ascii="Tahoma" w:hAnsi="Tahoma" w:cs="Tahoma"/>
        </w:rPr>
        <w:t>upravičenec</w:t>
      </w:r>
      <w:r w:rsidRPr="000148DB">
        <w:rPr>
          <w:rFonts w:ascii="Tahoma" w:hAnsi="Tahoma" w:cs="Tahoma"/>
        </w:rPr>
        <w:t>, opravi poizvedbe o številkah transakcijskih računov pri katerikoli banki, finančni organizaciji ali upravljavcu baz podatkov o računih.</w:t>
      </w:r>
    </w:p>
    <w:p w14:paraId="07680FE7" w14:textId="77777777" w:rsidR="008C067D" w:rsidRPr="000148DB" w:rsidRDefault="008C067D" w:rsidP="00011A1C">
      <w:pPr>
        <w:keepNext/>
        <w:keepLines/>
        <w:jc w:val="both"/>
        <w:rPr>
          <w:rFonts w:ascii="Tahoma" w:hAnsi="Tahoma" w:cs="Tahoma"/>
        </w:rPr>
      </w:pPr>
    </w:p>
    <w:p w14:paraId="3E36C4EB" w14:textId="77777777" w:rsidR="008C067D" w:rsidRPr="000148DB" w:rsidRDefault="008C067D" w:rsidP="00011A1C">
      <w:pPr>
        <w:keepNext/>
        <w:keepLines/>
        <w:jc w:val="both"/>
        <w:rPr>
          <w:rFonts w:ascii="Tahoma" w:hAnsi="Tahoma" w:cs="Tahoma"/>
        </w:rPr>
      </w:pPr>
      <w:r w:rsidRPr="000148DB">
        <w:rPr>
          <w:rFonts w:ascii="Tahoma" w:hAnsi="Tahoma" w:cs="Tahoma"/>
        </w:rPr>
        <w:t>Zavezujemo se, da tega pooblastila ne bomo preklicali.</w:t>
      </w:r>
    </w:p>
    <w:p w14:paraId="562D4775" w14:textId="77777777" w:rsidR="008C067D" w:rsidRPr="000148DB" w:rsidRDefault="008C067D" w:rsidP="00011A1C">
      <w:pPr>
        <w:keepNext/>
        <w:keepLines/>
        <w:jc w:val="both"/>
        <w:rPr>
          <w:rFonts w:ascii="Tahoma" w:hAnsi="Tahoma" w:cs="Tahoma"/>
        </w:rPr>
      </w:pPr>
    </w:p>
    <w:p w14:paraId="221B3669" w14:textId="77777777" w:rsidR="008C067D" w:rsidRPr="000148DB" w:rsidRDefault="008C067D" w:rsidP="00011A1C">
      <w:pPr>
        <w:keepNext/>
        <w:keepLines/>
        <w:jc w:val="both"/>
        <w:rPr>
          <w:rFonts w:ascii="Tahoma" w:hAnsi="Tahoma" w:cs="Tahoma"/>
        </w:rPr>
      </w:pPr>
      <w:r w:rsidRPr="000148DB">
        <w:rPr>
          <w:rFonts w:ascii="Tahoma" w:hAnsi="Tahoma" w:cs="Tahoma"/>
        </w:rPr>
        <w:t xml:space="preserve">Priloga: </w:t>
      </w:r>
      <w:r>
        <w:rPr>
          <w:rFonts w:ascii="Tahoma" w:hAnsi="Tahoma" w:cs="Tahoma"/>
        </w:rPr>
        <w:t>ena (</w:t>
      </w:r>
      <w:r w:rsidRPr="000148DB">
        <w:rPr>
          <w:rFonts w:ascii="Tahoma" w:hAnsi="Tahoma" w:cs="Tahoma"/>
        </w:rPr>
        <w:t>1</w:t>
      </w:r>
      <w:r>
        <w:rPr>
          <w:rFonts w:ascii="Tahoma" w:hAnsi="Tahoma" w:cs="Tahoma"/>
        </w:rPr>
        <w:t>)</w:t>
      </w:r>
      <w:r w:rsidRPr="000148DB">
        <w:rPr>
          <w:rFonts w:ascii="Tahoma" w:hAnsi="Tahoma" w:cs="Tahoma"/>
        </w:rPr>
        <w:t xml:space="preserve"> bianko menica</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p>
    <w:p w14:paraId="09032AFF" w14:textId="77777777" w:rsidR="008C067D" w:rsidRPr="000148DB" w:rsidRDefault="008C067D" w:rsidP="00011A1C">
      <w:pPr>
        <w:keepNext/>
        <w:keepLines/>
        <w:jc w:val="both"/>
        <w:rPr>
          <w:rFonts w:ascii="Tahoma" w:hAnsi="Tahoma" w:cs="Tahoma"/>
        </w:rPr>
      </w:pPr>
    </w:p>
    <w:p w14:paraId="59952BBD" w14:textId="77777777" w:rsidR="008C067D" w:rsidRDefault="008C067D" w:rsidP="00011A1C">
      <w:pPr>
        <w:keepNext/>
        <w:keepLines/>
        <w:jc w:val="both"/>
        <w:rPr>
          <w:rFonts w:ascii="Tahoma" w:hAnsi="Tahoma" w:cs="Tahoma"/>
        </w:rPr>
      </w:pPr>
    </w:p>
    <w:p w14:paraId="4ABBC6DA" w14:textId="77777777" w:rsidR="008C067D" w:rsidRDefault="008C067D" w:rsidP="00011A1C">
      <w:pPr>
        <w:keepNext/>
        <w:keepLines/>
        <w:jc w:val="both"/>
        <w:rPr>
          <w:rFonts w:ascii="Tahoma" w:hAnsi="Tahoma" w:cs="Tahoma"/>
          <w:u w:val="single"/>
        </w:rPr>
      </w:pPr>
      <w:r w:rsidRPr="000148DB">
        <w:rPr>
          <w:rFonts w:ascii="Tahoma" w:hAnsi="Tahoma" w:cs="Tahoma"/>
        </w:rPr>
        <w:t>Kraj, datum</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t>Žig</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u w:val="single"/>
        </w:rPr>
        <w:t xml:space="preserve">Izdajatelj menice: </w:t>
      </w:r>
    </w:p>
    <w:p w14:paraId="20C88731" w14:textId="77777777" w:rsidR="008C067D" w:rsidRDefault="008C067D" w:rsidP="00011A1C">
      <w:pPr>
        <w:keepNext/>
        <w:keepLines/>
        <w:jc w:val="both"/>
        <w:rPr>
          <w:rFonts w:ascii="Tahoma" w:hAnsi="Tahoma" w:cs="Tahoma"/>
          <w:u w:val="single"/>
        </w:rPr>
      </w:pPr>
    </w:p>
    <w:p w14:paraId="47F72F27" w14:textId="59FBCB15" w:rsidR="005F1B04" w:rsidRDefault="00F23E90" w:rsidP="00011A1C">
      <w:pPr>
        <w:pStyle w:val="Telobesedila"/>
        <w:keepNext/>
        <w:keepLines/>
        <w:widowControl/>
        <w:rPr>
          <w:rFonts w:ascii="Tahoma" w:hAnsi="Tahoma" w:cs="Tahoma"/>
          <w:lang w:val="sl-SI"/>
        </w:rPr>
      </w:pPr>
      <w:r w:rsidRPr="00C8579C">
        <w:rPr>
          <w:rFonts w:ascii="Tahoma" w:hAnsi="Tahoma" w:cs="Tahoma"/>
          <w:lang w:val="sl-SI"/>
        </w:rPr>
        <w:t xml:space="preserve"> </w:t>
      </w:r>
    </w:p>
    <w:p w14:paraId="2BAAC07E" w14:textId="6E377661" w:rsidR="00144A0A" w:rsidRDefault="00144A0A" w:rsidP="00011A1C">
      <w:pPr>
        <w:pStyle w:val="Telobesedila"/>
        <w:keepNext/>
        <w:keepLines/>
        <w:widowControl/>
        <w:rPr>
          <w:rFonts w:ascii="Tahoma" w:hAnsi="Tahoma" w:cs="Tahoma"/>
          <w:lang w:val="sl-SI"/>
        </w:rPr>
      </w:pPr>
    </w:p>
    <w:p w14:paraId="60C56C76" w14:textId="43551215" w:rsidR="00144A0A" w:rsidRDefault="00144A0A" w:rsidP="00011A1C">
      <w:pPr>
        <w:pStyle w:val="Telobesedila"/>
        <w:keepNext/>
        <w:keepLines/>
        <w:widowControl/>
        <w:rPr>
          <w:rFonts w:ascii="Tahoma" w:hAnsi="Tahoma" w:cs="Tahoma"/>
          <w:lang w:val="sl-SI"/>
        </w:rPr>
      </w:pPr>
    </w:p>
    <w:p w14:paraId="31A38007" w14:textId="1891105F" w:rsidR="00144A0A" w:rsidRDefault="00144A0A" w:rsidP="00011A1C">
      <w:pPr>
        <w:pStyle w:val="Telobesedila"/>
        <w:keepNext/>
        <w:keepLines/>
        <w:widowControl/>
        <w:rPr>
          <w:rFonts w:ascii="Tahoma" w:hAnsi="Tahoma" w:cs="Tahoma"/>
          <w:lang w:val="sl-SI"/>
        </w:rPr>
      </w:pPr>
    </w:p>
    <w:p w14:paraId="102DC649" w14:textId="5BF7FD2B" w:rsidR="00144A0A" w:rsidRDefault="00144A0A" w:rsidP="00011A1C">
      <w:pPr>
        <w:pStyle w:val="Telobesedila"/>
        <w:keepNext/>
        <w:keepLines/>
        <w:widowControl/>
        <w:rPr>
          <w:rFonts w:ascii="Tahoma" w:hAnsi="Tahoma" w:cs="Tahoma"/>
          <w:lang w:val="sl-SI"/>
        </w:rPr>
      </w:pPr>
    </w:p>
    <w:p w14:paraId="53B838A8" w14:textId="1767D306" w:rsidR="007F6546" w:rsidRDefault="007F6546" w:rsidP="00011A1C">
      <w:pPr>
        <w:pStyle w:val="Telobesedila"/>
        <w:keepNext/>
        <w:keepLines/>
        <w:widowControl/>
        <w:rPr>
          <w:rFonts w:ascii="Tahoma" w:hAnsi="Tahoma" w:cs="Tahoma"/>
          <w:lang w:val="sl-SI"/>
        </w:rPr>
      </w:pPr>
    </w:p>
    <w:p w14:paraId="051759FC" w14:textId="72B43612" w:rsidR="007F6546" w:rsidRDefault="007F6546" w:rsidP="00011A1C">
      <w:pPr>
        <w:pStyle w:val="Telobesedila"/>
        <w:keepNext/>
        <w:keepLines/>
        <w:widowControl/>
        <w:rPr>
          <w:rFonts w:ascii="Tahoma" w:hAnsi="Tahoma" w:cs="Tahoma"/>
          <w:lang w:val="sl-SI"/>
        </w:rPr>
      </w:pPr>
    </w:p>
    <w:p w14:paraId="068B4DE6" w14:textId="77777777" w:rsidR="007F6546" w:rsidRDefault="007F6546" w:rsidP="00011A1C">
      <w:pPr>
        <w:pStyle w:val="Telobesedila"/>
        <w:keepNext/>
        <w:keepLines/>
        <w:widowControl/>
        <w:rPr>
          <w:rFonts w:ascii="Tahoma" w:hAnsi="Tahoma" w:cs="Tahoma"/>
          <w:lang w:val="sl-SI"/>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019"/>
        <w:gridCol w:w="551"/>
      </w:tblGrid>
      <w:tr w:rsidR="004E7A3A" w:rsidRPr="00CE1BAD" w14:paraId="1E5871E5" w14:textId="77777777" w:rsidTr="00F05A89">
        <w:tc>
          <w:tcPr>
            <w:tcW w:w="8150" w:type="dxa"/>
            <w:tcBorders>
              <w:top w:val="single" w:sz="4" w:space="0" w:color="auto"/>
              <w:bottom w:val="single" w:sz="4" w:space="0" w:color="auto"/>
            </w:tcBorders>
          </w:tcPr>
          <w:p w14:paraId="525F7CBA" w14:textId="6C1CE2B0" w:rsidR="004E7A3A" w:rsidRPr="00CE1BAD" w:rsidRDefault="004E7A3A" w:rsidP="004E7A3A">
            <w:pPr>
              <w:keepNext/>
              <w:keepLines/>
              <w:rPr>
                <w:rFonts w:ascii="Tahoma" w:hAnsi="Tahoma" w:cs="Tahoma"/>
              </w:rPr>
            </w:pPr>
            <w:r>
              <w:br w:type="page"/>
            </w:r>
            <w:r>
              <w:rPr>
                <w:rFonts w:ascii="Tahoma" w:hAnsi="Tahoma" w:cs="Tahoma"/>
              </w:rPr>
              <w:br w:type="page"/>
            </w:r>
            <w:r>
              <w:rPr>
                <w:rFonts w:ascii="Tahoma" w:hAnsi="Tahoma" w:cs="Tahoma"/>
              </w:rPr>
              <w:br w:type="page"/>
            </w:r>
            <w:r>
              <w:rPr>
                <w:rFonts w:ascii="Tahoma" w:hAnsi="Tahoma" w:cs="Tahoma"/>
              </w:rPr>
              <w:br w:type="page"/>
              <w:t xml:space="preserve">ZAVAROVANJE ODPRAVE NAPAK V GARANCIJSKI DOBI </w:t>
            </w:r>
            <w:r w:rsidRPr="00540439">
              <w:rPr>
                <w:rFonts w:ascii="Tahoma" w:hAnsi="Tahoma" w:cs="Tahoma"/>
                <w:color w:val="FF0000"/>
              </w:rPr>
              <w:t>–</w:t>
            </w:r>
            <w:r>
              <w:rPr>
                <w:rFonts w:ascii="Tahoma" w:hAnsi="Tahoma" w:cs="Tahoma"/>
                <w:color w:val="FF0000"/>
              </w:rPr>
              <w:t xml:space="preserve"> </w:t>
            </w:r>
            <w:r w:rsidRPr="00540439">
              <w:rPr>
                <w:rFonts w:ascii="Tahoma" w:hAnsi="Tahoma" w:cs="Tahoma"/>
                <w:color w:val="FF0000"/>
              </w:rPr>
              <w:t>ni potrebno prilagati v ponudbi</w:t>
            </w:r>
            <w:r>
              <w:rPr>
                <w:rFonts w:ascii="Tahoma" w:hAnsi="Tahoma" w:cs="Tahoma"/>
                <w:color w:val="FF0000"/>
              </w:rPr>
              <w:t>; VZOREC</w:t>
            </w:r>
          </w:p>
        </w:tc>
        <w:tc>
          <w:tcPr>
            <w:tcW w:w="1019" w:type="dxa"/>
            <w:tcBorders>
              <w:top w:val="single" w:sz="4" w:space="0" w:color="auto"/>
              <w:bottom w:val="single" w:sz="4" w:space="0" w:color="auto"/>
              <w:right w:val="nil"/>
            </w:tcBorders>
          </w:tcPr>
          <w:p w14:paraId="3440C662" w14:textId="77777777" w:rsidR="004E7A3A" w:rsidRPr="00CE1BAD" w:rsidRDefault="004E7A3A" w:rsidP="00F05A89">
            <w:pPr>
              <w:keepNext/>
              <w:keepLines/>
              <w:rPr>
                <w:rFonts w:ascii="Tahoma" w:hAnsi="Tahoma" w:cs="Tahoma"/>
                <w:b/>
              </w:rPr>
            </w:pPr>
            <w:r>
              <w:rPr>
                <w:rFonts w:ascii="Tahoma" w:hAnsi="Tahoma" w:cs="Tahoma"/>
                <w:b/>
                <w:i/>
              </w:rPr>
              <w:t>P</w:t>
            </w:r>
            <w:r w:rsidRPr="00CE1BAD">
              <w:rPr>
                <w:rFonts w:ascii="Tahoma" w:hAnsi="Tahoma" w:cs="Tahoma"/>
                <w:b/>
                <w:i/>
              </w:rPr>
              <w:t xml:space="preserve">riloga </w:t>
            </w:r>
          </w:p>
        </w:tc>
        <w:tc>
          <w:tcPr>
            <w:tcW w:w="551" w:type="dxa"/>
            <w:tcBorders>
              <w:top w:val="single" w:sz="4" w:space="0" w:color="auto"/>
              <w:left w:val="nil"/>
              <w:bottom w:val="single" w:sz="4" w:space="0" w:color="auto"/>
            </w:tcBorders>
          </w:tcPr>
          <w:p w14:paraId="34077D23" w14:textId="3E97CC8A" w:rsidR="004E7A3A" w:rsidRPr="00CE1BAD" w:rsidRDefault="004E7A3A" w:rsidP="00F05A89">
            <w:pPr>
              <w:keepNext/>
              <w:keepLines/>
              <w:ind w:hanging="97"/>
              <w:rPr>
                <w:rFonts w:ascii="Tahoma" w:hAnsi="Tahoma" w:cs="Tahoma"/>
                <w:b/>
                <w:i/>
              </w:rPr>
            </w:pPr>
            <w:r>
              <w:rPr>
                <w:rFonts w:ascii="Tahoma" w:hAnsi="Tahoma" w:cs="Tahoma"/>
                <w:b/>
                <w:i/>
              </w:rPr>
              <w:t>9/2</w:t>
            </w:r>
          </w:p>
        </w:tc>
      </w:tr>
    </w:tbl>
    <w:p w14:paraId="42163149" w14:textId="77777777" w:rsidR="004E7A3A" w:rsidRPr="00EF6726" w:rsidRDefault="004E7A3A" w:rsidP="004E7A3A">
      <w:pPr>
        <w:keepNext/>
        <w:keepLines/>
        <w:jc w:val="right"/>
        <w:rPr>
          <w:rFonts w:ascii="Tahoma" w:hAnsi="Tahoma" w:cs="Tahoma"/>
          <w:b/>
          <w:u w:val="single"/>
        </w:rPr>
      </w:pPr>
      <w:r w:rsidRPr="00EF6726">
        <w:rPr>
          <w:rFonts w:ascii="Tahoma" w:hAnsi="Tahoma" w:cs="Tahoma"/>
          <w:b/>
          <w:u w:val="single"/>
        </w:rPr>
        <w:t>VZOREC</w:t>
      </w:r>
    </w:p>
    <w:p w14:paraId="087B379A" w14:textId="77777777" w:rsidR="007613C2" w:rsidRDefault="007613C2" w:rsidP="004E7A3A">
      <w:pPr>
        <w:keepNext/>
        <w:keepLines/>
        <w:jc w:val="center"/>
        <w:rPr>
          <w:rFonts w:ascii="Tahoma" w:hAnsi="Tahoma" w:cs="Tahoma"/>
          <w:lang w:val="x-none"/>
        </w:rPr>
      </w:pPr>
    </w:p>
    <w:p w14:paraId="686DA837" w14:textId="1DB6CA4A" w:rsidR="004E7A3A" w:rsidRPr="000C5F87" w:rsidRDefault="004E7A3A" w:rsidP="004E7A3A">
      <w:pPr>
        <w:keepNext/>
        <w:keepLines/>
        <w:jc w:val="center"/>
        <w:rPr>
          <w:rFonts w:ascii="Tahoma" w:hAnsi="Tahoma" w:cs="Tahoma"/>
          <w:lang w:val="x-none"/>
        </w:rPr>
      </w:pPr>
      <w:r w:rsidRPr="000C5F87">
        <w:rPr>
          <w:rFonts w:ascii="Tahoma" w:hAnsi="Tahoma" w:cs="Tahoma"/>
          <w:lang w:val="x-none"/>
        </w:rPr>
        <w:t>MENIČNA IZJAVA</w:t>
      </w:r>
    </w:p>
    <w:p w14:paraId="51DB38FF" w14:textId="77777777" w:rsidR="004E7A3A" w:rsidRPr="000C5F87" w:rsidRDefault="004E7A3A" w:rsidP="004E7A3A">
      <w:pPr>
        <w:keepNext/>
        <w:keepLines/>
        <w:jc w:val="center"/>
        <w:rPr>
          <w:rFonts w:ascii="Tahoma" w:hAnsi="Tahoma" w:cs="Tahoma"/>
          <w:b/>
        </w:rPr>
      </w:pPr>
      <w:r w:rsidRPr="000C5F87">
        <w:rPr>
          <w:rFonts w:ascii="Tahoma" w:hAnsi="Tahoma" w:cs="Tahoma"/>
          <w:b/>
        </w:rPr>
        <w:t>za zavarovanje odprave napak v garancijskem roku</w:t>
      </w:r>
    </w:p>
    <w:p w14:paraId="62266181" w14:textId="77777777" w:rsidR="004E7A3A" w:rsidRPr="000C5F87" w:rsidRDefault="004E7A3A" w:rsidP="004E7A3A">
      <w:pPr>
        <w:keepNext/>
        <w:keepLines/>
        <w:jc w:val="both"/>
        <w:rPr>
          <w:rFonts w:ascii="Tahoma" w:hAnsi="Tahoma" w:cs="Tahoma"/>
        </w:rPr>
      </w:pPr>
    </w:p>
    <w:p w14:paraId="75778E04" w14:textId="533272BE" w:rsidR="004E7A3A" w:rsidRPr="000C5F87" w:rsidRDefault="004E7A3A" w:rsidP="004E7A3A">
      <w:pPr>
        <w:keepNext/>
        <w:keepLines/>
        <w:jc w:val="both"/>
        <w:rPr>
          <w:rFonts w:ascii="Tahoma" w:hAnsi="Tahoma" w:cs="Tahoma"/>
        </w:rPr>
      </w:pPr>
      <w:r w:rsidRPr="000C5F87">
        <w:rPr>
          <w:rFonts w:ascii="Tahoma" w:hAnsi="Tahoma" w:cs="Tahoma"/>
        </w:rPr>
        <w:t xml:space="preserve">V skladu </w:t>
      </w:r>
      <w:r>
        <w:rPr>
          <w:rFonts w:ascii="Tahoma" w:hAnsi="Tahoma" w:cs="Tahoma"/>
        </w:rPr>
        <w:t>z</w:t>
      </w:r>
      <w:r w:rsidRPr="000C5F87">
        <w:rPr>
          <w:rFonts w:ascii="Tahoma" w:hAnsi="Tahoma" w:cs="Tahoma"/>
        </w:rPr>
        <w:t xml:space="preserve"> </w:t>
      </w:r>
      <w:r>
        <w:rPr>
          <w:rFonts w:ascii="Tahoma" w:hAnsi="Tahoma" w:cs="Tahoma"/>
        </w:rPr>
        <w:t xml:space="preserve">okvirnim sporazumom št. VKS-227/22 </w:t>
      </w:r>
      <w:r w:rsidR="00FD68FD">
        <w:rPr>
          <w:rFonts w:ascii="Tahoma" w:hAnsi="Tahoma" w:cs="Tahoma"/>
        </w:rPr>
        <w:t xml:space="preserve">- </w:t>
      </w:r>
      <w:r w:rsidRPr="00DD0752">
        <w:rPr>
          <w:rFonts w:ascii="Tahoma" w:hAnsi="Tahoma" w:cs="Tahoma"/>
          <w:b/>
        </w:rPr>
        <w:t>Dobava rezervnih delov, preventivno vzdrževanje in servisiranje požarne zaščite in tehničnega varovanja na lokaciji RCERO</w:t>
      </w:r>
      <w:r w:rsidRPr="000C5F87">
        <w:rPr>
          <w:rFonts w:ascii="Tahoma" w:hAnsi="Tahoma" w:cs="Tahoma"/>
        </w:rPr>
        <w:t>, sklenjen</w:t>
      </w:r>
      <w:r>
        <w:rPr>
          <w:rFonts w:ascii="Tahoma" w:hAnsi="Tahoma" w:cs="Tahoma"/>
        </w:rPr>
        <w:t>im</w:t>
      </w:r>
      <w:r w:rsidRPr="000C5F87">
        <w:rPr>
          <w:rFonts w:ascii="Tahoma" w:hAnsi="Tahoma" w:cs="Tahoma"/>
        </w:rPr>
        <w:t xml:space="preserve"> med naročnikom </w:t>
      </w:r>
      <w:r w:rsidRPr="00D75D68">
        <w:rPr>
          <w:rFonts w:ascii="Tahoma" w:hAnsi="Tahoma" w:cs="Tahoma"/>
          <w:b/>
          <w:bCs/>
        </w:rPr>
        <w:t xml:space="preserve">JAVNO PODJETJE VODOVOD KANALIZACIJA SNAGA </w:t>
      </w:r>
      <w:proofErr w:type="spellStart"/>
      <w:r w:rsidRPr="00D75D68">
        <w:rPr>
          <w:rFonts w:ascii="Tahoma" w:hAnsi="Tahoma" w:cs="Tahoma"/>
          <w:b/>
          <w:bCs/>
        </w:rPr>
        <w:t>d.o.o</w:t>
      </w:r>
      <w:proofErr w:type="spellEnd"/>
      <w:r w:rsidRPr="00D75D68">
        <w:rPr>
          <w:rFonts w:ascii="Tahoma" w:hAnsi="Tahoma" w:cs="Tahoma"/>
          <w:b/>
          <w:bCs/>
        </w:rPr>
        <w:t>., Vodovodna cesta 90, 1000 Ljubljana</w:t>
      </w:r>
      <w:r w:rsidRPr="00D75D68">
        <w:rPr>
          <w:rFonts w:ascii="Tahoma" w:hAnsi="Tahoma" w:cs="Tahoma"/>
          <w:b/>
        </w:rPr>
        <w:t xml:space="preserve"> </w:t>
      </w:r>
      <w:r w:rsidRPr="000C5F87">
        <w:rPr>
          <w:rFonts w:ascii="Tahoma" w:hAnsi="Tahoma" w:cs="Tahoma"/>
        </w:rPr>
        <w:t xml:space="preserve">(upravičencem) in izvajalcem ______________ (izdajatelj menice), je izvajalec </w:t>
      </w:r>
      <w:r>
        <w:rPr>
          <w:rFonts w:ascii="Tahoma" w:hAnsi="Tahoma" w:cs="Tahoma"/>
        </w:rPr>
        <w:t>dobavil blago in izvedel storitve</w:t>
      </w:r>
      <w:r w:rsidRPr="000C5F87">
        <w:rPr>
          <w:rFonts w:ascii="Tahoma" w:hAnsi="Tahoma" w:cs="Tahoma"/>
        </w:rPr>
        <w:t xml:space="preserve"> v vrednosti _______________________ EUR brez DDV.</w:t>
      </w:r>
    </w:p>
    <w:p w14:paraId="06902ED6" w14:textId="77777777" w:rsidR="004E7A3A" w:rsidRPr="000C5F87" w:rsidRDefault="004E7A3A" w:rsidP="004E7A3A">
      <w:pPr>
        <w:keepNext/>
        <w:keepLines/>
        <w:jc w:val="both"/>
        <w:rPr>
          <w:rFonts w:ascii="Tahoma" w:hAnsi="Tahoma" w:cs="Tahoma"/>
        </w:rPr>
      </w:pPr>
    </w:p>
    <w:p w14:paraId="64617320" w14:textId="77777777" w:rsidR="004E7A3A" w:rsidRPr="000C5F87" w:rsidRDefault="004E7A3A" w:rsidP="004E7A3A">
      <w:pPr>
        <w:keepNext/>
        <w:keepLines/>
        <w:jc w:val="both"/>
        <w:rPr>
          <w:rFonts w:ascii="Tahoma" w:hAnsi="Tahoma" w:cs="Tahoma"/>
        </w:rPr>
      </w:pPr>
      <w:r w:rsidRPr="000C5F87">
        <w:rPr>
          <w:rFonts w:ascii="Tahoma" w:hAnsi="Tahoma" w:cs="Tahoma"/>
        </w:rPr>
        <w:t xml:space="preserve">Kot garancijo za odpravo napak v garancijskem roku mi kot zavezanec izdajamo </w:t>
      </w:r>
      <w:r>
        <w:rPr>
          <w:rFonts w:ascii="Tahoma" w:hAnsi="Tahoma" w:cs="Tahoma"/>
        </w:rPr>
        <w:t>podpisano in žigosano</w:t>
      </w:r>
      <w:r w:rsidRPr="000148DB">
        <w:rPr>
          <w:rFonts w:ascii="Tahoma" w:hAnsi="Tahoma" w:cs="Tahoma"/>
        </w:rPr>
        <w:t xml:space="preserve"> </w:t>
      </w:r>
      <w:r w:rsidRPr="000C5F87">
        <w:rPr>
          <w:rFonts w:ascii="Tahoma" w:hAnsi="Tahoma" w:cs="Tahoma"/>
        </w:rPr>
        <w:t>eno</w:t>
      </w:r>
      <w:r>
        <w:rPr>
          <w:rFonts w:ascii="Tahoma" w:hAnsi="Tahoma" w:cs="Tahoma"/>
        </w:rPr>
        <w:t xml:space="preserve"> (1)</w:t>
      </w:r>
      <w:r w:rsidRPr="000C5F87">
        <w:rPr>
          <w:rFonts w:ascii="Tahoma" w:hAnsi="Tahoma" w:cs="Tahoma"/>
        </w:rPr>
        <w:t xml:space="preserve"> bianko menico v višini ___________ EUR s pooblastilom za njeno izpolnitev in unovčenje, na kateri so podpisane pooblaščene osebe za zastopanje:</w:t>
      </w:r>
    </w:p>
    <w:p w14:paraId="098A72FD" w14:textId="77777777" w:rsidR="004E7A3A" w:rsidRPr="000C5F87" w:rsidRDefault="004E7A3A" w:rsidP="004E7A3A">
      <w:pPr>
        <w:keepNext/>
        <w:keepLines/>
        <w:jc w:val="both"/>
        <w:rPr>
          <w:rFonts w:ascii="Tahoma" w:hAnsi="Tahoma" w:cs="Tahoma"/>
        </w:rPr>
      </w:pPr>
      <w:r w:rsidRPr="000C5F87">
        <w:rPr>
          <w:rFonts w:ascii="Tahoma" w:hAnsi="Tahoma" w:cs="Tahoma"/>
        </w:rPr>
        <w:t>_____________________________________________________________________________</w:t>
      </w:r>
    </w:p>
    <w:p w14:paraId="1F69F7A7" w14:textId="77777777" w:rsidR="004E7A3A" w:rsidRPr="000C5F87" w:rsidRDefault="004E7A3A" w:rsidP="004E7A3A">
      <w:pPr>
        <w:keepNext/>
        <w:keepLines/>
        <w:jc w:val="both"/>
        <w:rPr>
          <w:rFonts w:ascii="Tahoma" w:hAnsi="Tahoma" w:cs="Tahoma"/>
        </w:rPr>
      </w:pPr>
      <w:r w:rsidRPr="000C5F87">
        <w:rPr>
          <w:rFonts w:ascii="Tahoma" w:hAnsi="Tahoma" w:cs="Tahoma"/>
        </w:rPr>
        <w:t xml:space="preserve">(Ime in priimek)                        (Funkcija pooblaščene osebe)                  </w:t>
      </w:r>
      <w:r w:rsidRPr="000C5F87">
        <w:rPr>
          <w:rFonts w:ascii="Tahoma" w:hAnsi="Tahoma" w:cs="Tahoma"/>
        </w:rPr>
        <w:tab/>
        <w:t>(Podpis)</w:t>
      </w:r>
    </w:p>
    <w:p w14:paraId="3F4E8DCC" w14:textId="77777777" w:rsidR="004E7A3A" w:rsidRPr="000C5F87" w:rsidRDefault="004E7A3A" w:rsidP="004E7A3A">
      <w:pPr>
        <w:keepNext/>
        <w:keepLines/>
        <w:jc w:val="both"/>
        <w:rPr>
          <w:rFonts w:ascii="Tahoma" w:hAnsi="Tahoma" w:cs="Tahoma"/>
        </w:rPr>
      </w:pPr>
    </w:p>
    <w:p w14:paraId="43A29391" w14:textId="77777777" w:rsidR="004E7A3A" w:rsidRPr="000C5F87" w:rsidRDefault="004E7A3A" w:rsidP="004E7A3A">
      <w:pPr>
        <w:keepNext/>
        <w:keepLines/>
        <w:jc w:val="both"/>
        <w:rPr>
          <w:rFonts w:ascii="Tahoma" w:hAnsi="Tahoma" w:cs="Tahoma"/>
        </w:rPr>
      </w:pPr>
      <w:r w:rsidRPr="000C5F87">
        <w:rPr>
          <w:rFonts w:ascii="Tahoma" w:hAnsi="Tahoma" w:cs="Tahoma"/>
        </w:rPr>
        <w:t xml:space="preserve">Pooblaščamo </w:t>
      </w:r>
      <w:r w:rsidRPr="00D14BD3">
        <w:rPr>
          <w:rFonts w:ascii="Tahoma" w:hAnsi="Tahoma" w:cs="Tahoma"/>
          <w:bCs/>
        </w:rPr>
        <w:t xml:space="preserve">JAVNO PODJETJE VODOVOD KANALIZACIJA SNAGA </w:t>
      </w:r>
      <w:proofErr w:type="spellStart"/>
      <w:r w:rsidRPr="00D14BD3">
        <w:rPr>
          <w:rFonts w:ascii="Tahoma" w:hAnsi="Tahoma" w:cs="Tahoma"/>
          <w:bCs/>
        </w:rPr>
        <w:t>d.o.o</w:t>
      </w:r>
      <w:proofErr w:type="spellEnd"/>
      <w:r w:rsidRPr="00D14BD3">
        <w:rPr>
          <w:rFonts w:ascii="Tahoma" w:hAnsi="Tahoma" w:cs="Tahoma"/>
          <w:bCs/>
        </w:rPr>
        <w:t>., Vodovodna cesta 90, 1000 Ljubljana</w:t>
      </w:r>
      <w:r w:rsidRPr="000C5F87">
        <w:rPr>
          <w:rFonts w:ascii="Tahoma" w:hAnsi="Tahoma" w:cs="Tahoma"/>
        </w:rPr>
        <w:t>, da:</w:t>
      </w:r>
    </w:p>
    <w:p w14:paraId="4F03EDF4" w14:textId="77777777" w:rsidR="004E7A3A" w:rsidRPr="000C5F87" w:rsidRDefault="004E7A3A" w:rsidP="004E7A3A">
      <w:pPr>
        <w:keepNext/>
        <w:keepLines/>
        <w:numPr>
          <w:ilvl w:val="0"/>
          <w:numId w:val="19"/>
        </w:numPr>
        <w:tabs>
          <w:tab w:val="num" w:pos="284"/>
        </w:tabs>
        <w:ind w:left="0" w:firstLine="0"/>
        <w:jc w:val="both"/>
        <w:rPr>
          <w:rFonts w:ascii="Tahoma" w:hAnsi="Tahoma" w:cs="Tahoma"/>
        </w:rPr>
      </w:pPr>
      <w:r w:rsidRPr="000C5F87">
        <w:rPr>
          <w:rFonts w:ascii="Tahoma" w:hAnsi="Tahoma" w:cs="Tahoma"/>
        </w:rPr>
        <w:t>izpolni bianko menico v višini do ___________ EUR,</w:t>
      </w:r>
    </w:p>
    <w:p w14:paraId="64CC8008" w14:textId="77777777" w:rsidR="004E7A3A" w:rsidRPr="000C5F87" w:rsidRDefault="004E7A3A" w:rsidP="004E7A3A">
      <w:pPr>
        <w:keepNext/>
        <w:keepLines/>
        <w:numPr>
          <w:ilvl w:val="0"/>
          <w:numId w:val="19"/>
        </w:numPr>
        <w:tabs>
          <w:tab w:val="num" w:pos="284"/>
        </w:tabs>
        <w:ind w:left="0" w:firstLine="0"/>
        <w:jc w:val="both"/>
        <w:rPr>
          <w:rFonts w:ascii="Tahoma" w:hAnsi="Tahoma" w:cs="Tahoma"/>
        </w:rPr>
      </w:pPr>
      <w:r w:rsidRPr="000C5F87">
        <w:rPr>
          <w:rFonts w:ascii="Tahoma" w:hAnsi="Tahoma" w:cs="Tahoma"/>
        </w:rPr>
        <w:t>da izpolni vse druge sestavne dele menic, ki niso izpolnjeni,</w:t>
      </w:r>
    </w:p>
    <w:p w14:paraId="14589D4F" w14:textId="77777777" w:rsidR="004E7A3A" w:rsidRPr="000C5F87" w:rsidRDefault="004E7A3A" w:rsidP="004E7A3A">
      <w:pPr>
        <w:keepNext/>
        <w:keepLines/>
        <w:numPr>
          <w:ilvl w:val="0"/>
          <w:numId w:val="19"/>
        </w:numPr>
        <w:tabs>
          <w:tab w:val="num" w:pos="284"/>
        </w:tabs>
        <w:ind w:left="284" w:hanging="284"/>
        <w:jc w:val="both"/>
        <w:rPr>
          <w:rFonts w:ascii="Tahoma" w:hAnsi="Tahoma" w:cs="Tahoma"/>
        </w:rPr>
      </w:pPr>
      <w:r w:rsidRPr="000C5F87">
        <w:rPr>
          <w:rFonts w:ascii="Tahoma" w:hAnsi="Tahoma" w:cs="Tahoma"/>
        </w:rPr>
        <w:t>da po potrebi zapiše na menici tudi katerokoli menično klavzulo, ki sicer ni bistvena menična sestavina,</w:t>
      </w:r>
    </w:p>
    <w:p w14:paraId="2697907B" w14:textId="77777777" w:rsidR="004E7A3A" w:rsidRPr="000C5F87" w:rsidRDefault="004E7A3A" w:rsidP="004E7A3A">
      <w:pPr>
        <w:keepNext/>
        <w:keepLines/>
        <w:jc w:val="both"/>
        <w:rPr>
          <w:rFonts w:ascii="Tahoma" w:hAnsi="Tahoma" w:cs="Tahoma"/>
        </w:rPr>
      </w:pPr>
      <w:r w:rsidRPr="000C5F87">
        <w:rPr>
          <w:rFonts w:ascii="Tahoma" w:hAnsi="Tahoma" w:cs="Tahoma"/>
        </w:rPr>
        <w:t>če v garancijskem roku ne bomo izpolnili garancijskih obveznosti, ki izhajajo iz sklenjene</w:t>
      </w:r>
      <w:r>
        <w:rPr>
          <w:rFonts w:ascii="Tahoma" w:hAnsi="Tahoma" w:cs="Tahoma"/>
        </w:rPr>
        <w:t>ga</w:t>
      </w:r>
      <w:r w:rsidRPr="000C5F87">
        <w:rPr>
          <w:rFonts w:ascii="Tahoma" w:hAnsi="Tahoma" w:cs="Tahoma"/>
        </w:rPr>
        <w:t xml:space="preserve"> </w:t>
      </w:r>
      <w:r>
        <w:rPr>
          <w:rFonts w:ascii="Tahoma" w:hAnsi="Tahoma" w:cs="Tahoma"/>
        </w:rPr>
        <w:t>okvirnega sporazuma</w:t>
      </w:r>
      <w:r w:rsidRPr="000C5F87">
        <w:rPr>
          <w:rFonts w:ascii="Tahoma" w:hAnsi="Tahoma" w:cs="Tahoma"/>
        </w:rPr>
        <w:t xml:space="preserve">. V primeru spremembe upnika predmetnih terjatev, veljajo določbe tega pooblastila tudi v korist novih upnikov. Pooblaščamo </w:t>
      </w:r>
      <w:r w:rsidRPr="00D14BD3">
        <w:rPr>
          <w:rFonts w:ascii="Tahoma" w:hAnsi="Tahoma" w:cs="Tahoma"/>
          <w:bCs/>
        </w:rPr>
        <w:t xml:space="preserve">JAVNO PODJETJE VODOVOD KANALIZACIJA SNAGA </w:t>
      </w:r>
      <w:proofErr w:type="spellStart"/>
      <w:r w:rsidRPr="00D14BD3">
        <w:rPr>
          <w:rFonts w:ascii="Tahoma" w:hAnsi="Tahoma" w:cs="Tahoma"/>
          <w:bCs/>
        </w:rPr>
        <w:t>d.o.o</w:t>
      </w:r>
      <w:proofErr w:type="spellEnd"/>
      <w:r w:rsidRPr="00D14BD3">
        <w:rPr>
          <w:rFonts w:ascii="Tahoma" w:hAnsi="Tahoma" w:cs="Tahoma"/>
          <w:bCs/>
        </w:rPr>
        <w:t>., Vodovodna cesta 90, 1000 Ljubljana</w:t>
      </w:r>
      <w:r w:rsidRPr="000C5F87">
        <w:rPr>
          <w:rFonts w:ascii="Tahoma" w:hAnsi="Tahoma" w:cs="Tahoma"/>
        </w:rPr>
        <w:t>, da menico po potrebi domicilira pri katerikoli banki, pri kateri imamo odprt račun.</w:t>
      </w:r>
    </w:p>
    <w:p w14:paraId="1F8E7BAD" w14:textId="77777777" w:rsidR="004E7A3A" w:rsidRPr="000C5F87" w:rsidRDefault="004E7A3A" w:rsidP="004E7A3A">
      <w:pPr>
        <w:keepNext/>
        <w:keepLines/>
        <w:jc w:val="both"/>
        <w:rPr>
          <w:rFonts w:ascii="Tahoma" w:hAnsi="Tahoma" w:cs="Tahoma"/>
        </w:rPr>
      </w:pPr>
    </w:p>
    <w:p w14:paraId="382B7025" w14:textId="010412FE" w:rsidR="004E7A3A" w:rsidRPr="000C5F87" w:rsidRDefault="004E7A3A" w:rsidP="004E7A3A">
      <w:pPr>
        <w:keepNext/>
        <w:keepLines/>
        <w:jc w:val="both"/>
        <w:rPr>
          <w:rFonts w:ascii="Tahoma" w:hAnsi="Tahoma" w:cs="Tahoma"/>
        </w:rPr>
      </w:pPr>
      <w:r w:rsidRPr="000C5F87">
        <w:rPr>
          <w:rFonts w:ascii="Tahoma" w:hAnsi="Tahoma" w:cs="Tahoma"/>
        </w:rPr>
        <w:t>Nepreklicno in brezpogojno pooblaščamo __________________ (navedba banke), da v breme našega transakcijskega računa št. ________________ unovči predloženo menico najkasneje do _____________</w:t>
      </w:r>
      <w:r w:rsidR="004C15B9">
        <w:rPr>
          <w:rFonts w:ascii="Tahoma" w:hAnsi="Tahoma" w:cs="Tahoma"/>
        </w:rPr>
        <w:t xml:space="preserve"> (</w:t>
      </w:r>
      <w:r w:rsidR="004C15B9">
        <w:rPr>
          <w:rFonts w:ascii="Tahoma" w:hAnsi="Tahoma" w:cs="Tahoma"/>
          <w:szCs w:val="22"/>
        </w:rPr>
        <w:t>sedemintrideset (37) mesecev)</w:t>
      </w:r>
      <w:r w:rsidRPr="000C5F87">
        <w:rPr>
          <w:rFonts w:ascii="Tahoma" w:hAnsi="Tahoma" w:cs="Tahoma"/>
        </w:rPr>
        <w:t xml:space="preserve"> .</w:t>
      </w:r>
    </w:p>
    <w:p w14:paraId="7579FC2D" w14:textId="77777777" w:rsidR="004E7A3A" w:rsidRPr="000C5F87" w:rsidRDefault="004E7A3A" w:rsidP="004E7A3A">
      <w:pPr>
        <w:keepNext/>
        <w:keepLines/>
        <w:jc w:val="both"/>
        <w:rPr>
          <w:rFonts w:ascii="Tahoma" w:hAnsi="Tahoma" w:cs="Tahoma"/>
        </w:rPr>
      </w:pPr>
    </w:p>
    <w:p w14:paraId="63CC4827" w14:textId="77777777" w:rsidR="004E7A3A" w:rsidRPr="000C5F87" w:rsidRDefault="004E7A3A" w:rsidP="004E7A3A">
      <w:pPr>
        <w:keepNext/>
        <w:keepLines/>
        <w:jc w:val="both"/>
        <w:rPr>
          <w:rFonts w:ascii="Tahoma" w:hAnsi="Tahoma" w:cs="Tahoma"/>
        </w:rPr>
      </w:pPr>
      <w:r w:rsidRPr="000C5F87">
        <w:rPr>
          <w:rFonts w:ascii="Tahoma" w:hAnsi="Tahoma" w:cs="Tahoma"/>
        </w:rPr>
        <w:t>Pooblaščamo tudi katerokoli banko, pri kateri bi imeli odprt račun, da v breme našega transakcijskega računa unovči predloženo menico. S podpisom tega pooblastila soglašamo, da upravičenec, opravi poizvedbe o številkah transakcijskih računov pri katerikoli banki, finančni organizaciji ali upravljavcu baz podatkov o računih.</w:t>
      </w:r>
    </w:p>
    <w:p w14:paraId="2EF8D91C" w14:textId="77777777" w:rsidR="004E7A3A" w:rsidRPr="000C5F87" w:rsidRDefault="004E7A3A" w:rsidP="004E7A3A">
      <w:pPr>
        <w:keepNext/>
        <w:keepLines/>
        <w:jc w:val="both"/>
        <w:rPr>
          <w:rFonts w:ascii="Tahoma" w:hAnsi="Tahoma" w:cs="Tahoma"/>
        </w:rPr>
      </w:pPr>
    </w:p>
    <w:p w14:paraId="1BADD1F4" w14:textId="77777777" w:rsidR="004E7A3A" w:rsidRPr="000C5F87" w:rsidRDefault="004E7A3A" w:rsidP="004E7A3A">
      <w:pPr>
        <w:keepNext/>
        <w:keepLines/>
        <w:jc w:val="both"/>
        <w:rPr>
          <w:rFonts w:ascii="Tahoma" w:hAnsi="Tahoma" w:cs="Tahoma"/>
        </w:rPr>
      </w:pPr>
      <w:r w:rsidRPr="000C5F87">
        <w:rPr>
          <w:rFonts w:ascii="Tahoma" w:hAnsi="Tahoma" w:cs="Tahoma"/>
        </w:rPr>
        <w:t>Zavezujemo se, da tega pooblastila ne bomo preklicali.</w:t>
      </w:r>
    </w:p>
    <w:p w14:paraId="0351A11E" w14:textId="77777777" w:rsidR="004E7A3A" w:rsidRDefault="004E7A3A" w:rsidP="004E7A3A">
      <w:pPr>
        <w:keepNext/>
        <w:keepLines/>
        <w:jc w:val="both"/>
        <w:rPr>
          <w:rFonts w:ascii="Tahoma" w:hAnsi="Tahoma" w:cs="Tahoma"/>
        </w:rPr>
      </w:pPr>
    </w:p>
    <w:p w14:paraId="63AA899D" w14:textId="77777777" w:rsidR="004E7A3A" w:rsidRDefault="004E7A3A" w:rsidP="004E7A3A">
      <w:pPr>
        <w:keepNext/>
        <w:keepLines/>
        <w:jc w:val="both"/>
        <w:rPr>
          <w:rFonts w:ascii="Tahoma" w:hAnsi="Tahoma" w:cs="Tahoma"/>
        </w:rPr>
      </w:pPr>
    </w:p>
    <w:p w14:paraId="7C4AC91F" w14:textId="77777777" w:rsidR="004E7A3A" w:rsidRDefault="004E7A3A" w:rsidP="004E7A3A">
      <w:pPr>
        <w:keepNext/>
        <w:keepLines/>
        <w:jc w:val="both"/>
        <w:rPr>
          <w:rFonts w:ascii="Tahoma" w:hAnsi="Tahoma" w:cs="Tahoma"/>
        </w:rPr>
      </w:pPr>
    </w:p>
    <w:p w14:paraId="4B6D4B35" w14:textId="4981313D" w:rsidR="004E7A3A" w:rsidRPr="000C5F87" w:rsidRDefault="004E7A3A" w:rsidP="004E7A3A">
      <w:pPr>
        <w:keepNext/>
        <w:keepLines/>
        <w:jc w:val="both"/>
        <w:rPr>
          <w:rFonts w:ascii="Tahoma" w:hAnsi="Tahoma" w:cs="Tahoma"/>
        </w:rPr>
      </w:pPr>
      <w:r w:rsidRPr="000C5F87">
        <w:rPr>
          <w:rFonts w:ascii="Tahoma" w:hAnsi="Tahoma" w:cs="Tahoma"/>
        </w:rPr>
        <w:t xml:space="preserve">Priloga: </w:t>
      </w:r>
      <w:r>
        <w:rPr>
          <w:rFonts w:ascii="Tahoma" w:hAnsi="Tahoma" w:cs="Tahoma"/>
        </w:rPr>
        <w:t>ena (</w:t>
      </w:r>
      <w:r w:rsidRPr="000C5F87">
        <w:rPr>
          <w:rFonts w:ascii="Tahoma" w:hAnsi="Tahoma" w:cs="Tahoma"/>
        </w:rPr>
        <w:t>1</w:t>
      </w:r>
      <w:r>
        <w:rPr>
          <w:rFonts w:ascii="Tahoma" w:hAnsi="Tahoma" w:cs="Tahoma"/>
        </w:rPr>
        <w:t>)</w:t>
      </w:r>
      <w:r w:rsidRPr="000C5F87">
        <w:rPr>
          <w:rFonts w:ascii="Tahoma" w:hAnsi="Tahoma" w:cs="Tahoma"/>
        </w:rPr>
        <w:t xml:space="preserve"> bianko menica</w:t>
      </w:r>
      <w:r w:rsidRPr="000C5F87">
        <w:rPr>
          <w:rFonts w:ascii="Tahoma" w:hAnsi="Tahoma" w:cs="Tahoma"/>
        </w:rPr>
        <w:tab/>
      </w:r>
      <w:r w:rsidRPr="000C5F87">
        <w:rPr>
          <w:rFonts w:ascii="Tahoma" w:hAnsi="Tahoma" w:cs="Tahoma"/>
        </w:rPr>
        <w:tab/>
      </w:r>
      <w:r w:rsidRPr="000C5F87">
        <w:rPr>
          <w:rFonts w:ascii="Tahoma" w:hAnsi="Tahoma" w:cs="Tahoma"/>
        </w:rPr>
        <w:tab/>
      </w:r>
      <w:r w:rsidRPr="000C5F87">
        <w:rPr>
          <w:rFonts w:ascii="Tahoma" w:hAnsi="Tahoma" w:cs="Tahoma"/>
        </w:rPr>
        <w:tab/>
      </w:r>
      <w:r w:rsidRPr="000C5F87">
        <w:rPr>
          <w:rFonts w:ascii="Tahoma" w:hAnsi="Tahoma" w:cs="Tahoma"/>
        </w:rPr>
        <w:tab/>
      </w:r>
      <w:r w:rsidRPr="000C5F87">
        <w:rPr>
          <w:rFonts w:ascii="Tahoma" w:hAnsi="Tahoma" w:cs="Tahoma"/>
        </w:rPr>
        <w:tab/>
      </w:r>
    </w:p>
    <w:p w14:paraId="3AEAFFE7" w14:textId="77777777" w:rsidR="004E7A3A" w:rsidRPr="000C5F87" w:rsidRDefault="004E7A3A" w:rsidP="004E7A3A">
      <w:pPr>
        <w:keepNext/>
        <w:keepLines/>
        <w:jc w:val="both"/>
        <w:rPr>
          <w:rFonts w:ascii="Tahoma" w:hAnsi="Tahoma" w:cs="Tahoma"/>
        </w:rPr>
      </w:pPr>
    </w:p>
    <w:p w14:paraId="64681DFA" w14:textId="77777777" w:rsidR="004E7A3A" w:rsidRDefault="004E7A3A" w:rsidP="004E7A3A">
      <w:pPr>
        <w:keepNext/>
        <w:keepLines/>
        <w:jc w:val="both"/>
        <w:rPr>
          <w:rFonts w:ascii="Tahoma" w:hAnsi="Tahoma" w:cs="Tahoma"/>
          <w:u w:val="single"/>
        </w:rPr>
      </w:pPr>
      <w:r w:rsidRPr="000C5F87">
        <w:rPr>
          <w:rFonts w:ascii="Tahoma" w:hAnsi="Tahoma" w:cs="Tahoma"/>
        </w:rPr>
        <w:t>Kraj, datum</w:t>
      </w:r>
      <w:r w:rsidRPr="000C5F87">
        <w:rPr>
          <w:rFonts w:ascii="Tahoma" w:hAnsi="Tahoma" w:cs="Tahoma"/>
        </w:rPr>
        <w:tab/>
      </w:r>
      <w:r w:rsidRPr="000C5F87">
        <w:rPr>
          <w:rFonts w:ascii="Tahoma" w:hAnsi="Tahoma" w:cs="Tahoma"/>
        </w:rPr>
        <w:tab/>
      </w:r>
      <w:r w:rsidRPr="000C5F87">
        <w:rPr>
          <w:rFonts w:ascii="Tahoma" w:hAnsi="Tahoma" w:cs="Tahoma"/>
        </w:rPr>
        <w:tab/>
      </w:r>
      <w:r w:rsidRPr="000C5F87">
        <w:rPr>
          <w:rFonts w:ascii="Tahoma" w:hAnsi="Tahoma" w:cs="Tahoma"/>
        </w:rPr>
        <w:tab/>
      </w:r>
      <w:r w:rsidRPr="000C5F87">
        <w:rPr>
          <w:rFonts w:ascii="Tahoma" w:hAnsi="Tahoma" w:cs="Tahoma"/>
        </w:rPr>
        <w:tab/>
        <w:t>Žig</w:t>
      </w:r>
      <w:r w:rsidRPr="000C5F87">
        <w:rPr>
          <w:rFonts w:ascii="Tahoma" w:hAnsi="Tahoma" w:cs="Tahoma"/>
        </w:rPr>
        <w:tab/>
      </w:r>
      <w:r w:rsidRPr="000C5F87">
        <w:rPr>
          <w:rFonts w:ascii="Tahoma" w:hAnsi="Tahoma" w:cs="Tahoma"/>
        </w:rPr>
        <w:tab/>
      </w:r>
      <w:r w:rsidRPr="000C5F87">
        <w:rPr>
          <w:rFonts w:ascii="Tahoma" w:hAnsi="Tahoma" w:cs="Tahoma"/>
        </w:rPr>
        <w:tab/>
      </w:r>
      <w:r w:rsidRPr="000C5F87">
        <w:rPr>
          <w:rFonts w:ascii="Tahoma" w:hAnsi="Tahoma" w:cs="Tahoma"/>
          <w:u w:val="single"/>
        </w:rPr>
        <w:t xml:space="preserve">Izdajatelj menice: </w:t>
      </w:r>
    </w:p>
    <w:p w14:paraId="0952F097" w14:textId="77777777" w:rsidR="004E7A3A" w:rsidRDefault="004E7A3A" w:rsidP="004E7A3A">
      <w:pPr>
        <w:keepNext/>
        <w:keepLines/>
        <w:jc w:val="both"/>
        <w:rPr>
          <w:rFonts w:ascii="Tahoma" w:hAnsi="Tahoma" w:cs="Tahoma"/>
          <w:u w:val="single"/>
        </w:rPr>
      </w:pPr>
    </w:p>
    <w:p w14:paraId="4DE4927E" w14:textId="77777777" w:rsidR="004E7A3A" w:rsidRDefault="004E7A3A" w:rsidP="004E7A3A">
      <w:pPr>
        <w:keepNext/>
        <w:keepLines/>
        <w:jc w:val="both"/>
        <w:rPr>
          <w:rFonts w:ascii="Tahoma" w:hAnsi="Tahoma" w:cs="Tahoma"/>
          <w:u w:val="single"/>
        </w:rPr>
      </w:pPr>
    </w:p>
    <w:p w14:paraId="54D4CA1B" w14:textId="77777777" w:rsidR="004E7A3A" w:rsidRDefault="004E7A3A" w:rsidP="004E7A3A">
      <w:pPr>
        <w:keepNext/>
        <w:keepLines/>
        <w:jc w:val="both"/>
        <w:rPr>
          <w:rFonts w:ascii="Tahoma" w:hAnsi="Tahoma" w:cs="Tahoma"/>
          <w:u w:val="single"/>
        </w:rPr>
      </w:pPr>
    </w:p>
    <w:p w14:paraId="025A61F4" w14:textId="77777777" w:rsidR="004E7A3A" w:rsidRDefault="004E7A3A" w:rsidP="004E7A3A">
      <w:pPr>
        <w:keepNext/>
        <w:keepLines/>
        <w:jc w:val="both"/>
        <w:rPr>
          <w:rFonts w:ascii="Tahoma" w:hAnsi="Tahoma" w:cs="Tahoma"/>
          <w:u w:val="single"/>
        </w:rPr>
      </w:pPr>
    </w:p>
    <w:p w14:paraId="606C6F95" w14:textId="77777777" w:rsidR="004E7A3A" w:rsidRDefault="004E7A3A" w:rsidP="004E7A3A">
      <w:pPr>
        <w:keepNext/>
        <w:keepLines/>
        <w:jc w:val="both"/>
        <w:rPr>
          <w:rFonts w:ascii="Tahoma" w:hAnsi="Tahoma" w:cs="Tahoma"/>
          <w:u w:val="single"/>
        </w:rPr>
      </w:pPr>
    </w:p>
    <w:p w14:paraId="3B018BD6" w14:textId="77777777" w:rsidR="004E7A3A" w:rsidRDefault="004E7A3A" w:rsidP="004E7A3A">
      <w:pPr>
        <w:keepNext/>
        <w:keepLines/>
        <w:jc w:val="both"/>
        <w:rPr>
          <w:rFonts w:ascii="Tahoma" w:hAnsi="Tahoma" w:cs="Tahoma"/>
          <w:u w:val="single"/>
        </w:rPr>
      </w:pPr>
    </w:p>
    <w:tbl>
      <w:tblPr>
        <w:tblW w:w="9143"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90"/>
        <w:gridCol w:w="1453"/>
      </w:tblGrid>
      <w:tr w:rsidR="00144A0A" w:rsidRPr="00FD18A4" w14:paraId="66F445F6" w14:textId="77777777" w:rsidTr="00F75AD6">
        <w:tc>
          <w:tcPr>
            <w:tcW w:w="7690" w:type="dxa"/>
            <w:tcBorders>
              <w:top w:val="single" w:sz="4" w:space="0" w:color="auto"/>
              <w:bottom w:val="single" w:sz="4" w:space="0" w:color="auto"/>
            </w:tcBorders>
          </w:tcPr>
          <w:p w14:paraId="0076FF32" w14:textId="77777777" w:rsidR="00144A0A" w:rsidRPr="00FD18A4" w:rsidRDefault="00144A0A" w:rsidP="00F75AD6">
            <w:pPr>
              <w:keepNext/>
              <w:keepLines/>
              <w:rPr>
                <w:rFonts w:ascii="Tahoma" w:hAnsi="Tahoma" w:cs="Tahoma"/>
              </w:rPr>
            </w:pPr>
            <w:bookmarkStart w:id="14" w:name="_GoBack"/>
            <w:bookmarkEnd w:id="14"/>
            <w:r w:rsidRPr="00FD18A4">
              <w:rPr>
                <w:rFonts w:ascii="Tahoma" w:hAnsi="Tahoma" w:cs="Tahoma"/>
              </w:rPr>
              <w:lastRenderedPageBreak/>
              <w:br w:type="page"/>
            </w:r>
            <w:r w:rsidRPr="00FD18A4">
              <w:rPr>
                <w:rFonts w:ascii="Tahoma" w:hAnsi="Tahoma" w:cs="Tahoma"/>
              </w:rPr>
              <w:br w:type="page"/>
            </w:r>
            <w:r w:rsidRPr="00FD18A4">
              <w:rPr>
                <w:rFonts w:ascii="Tahoma" w:hAnsi="Tahoma" w:cs="Tahoma"/>
              </w:rPr>
              <w:br w:type="page"/>
            </w:r>
            <w:r>
              <w:rPr>
                <w:rFonts w:ascii="Tahoma" w:hAnsi="Tahoma" w:cs="Tahoma"/>
              </w:rPr>
              <w:t>POTRDILO O OGLEDU</w:t>
            </w:r>
          </w:p>
        </w:tc>
        <w:tc>
          <w:tcPr>
            <w:tcW w:w="1453" w:type="dxa"/>
            <w:tcBorders>
              <w:top w:val="single" w:sz="4" w:space="0" w:color="auto"/>
              <w:bottom w:val="single" w:sz="4" w:space="0" w:color="auto"/>
            </w:tcBorders>
          </w:tcPr>
          <w:p w14:paraId="7028C401" w14:textId="1A5D600E" w:rsidR="00144A0A" w:rsidRPr="00FD18A4" w:rsidRDefault="00144A0A" w:rsidP="00144A0A">
            <w:pPr>
              <w:keepNext/>
              <w:keepLines/>
              <w:rPr>
                <w:rFonts w:ascii="Tahoma" w:hAnsi="Tahoma" w:cs="Tahoma"/>
                <w:b/>
                <w:i/>
              </w:rPr>
            </w:pPr>
            <w:r w:rsidRPr="00FD18A4">
              <w:rPr>
                <w:rFonts w:ascii="Tahoma" w:hAnsi="Tahoma" w:cs="Tahoma"/>
                <w:b/>
                <w:i/>
              </w:rPr>
              <w:t xml:space="preserve">Priloga </w:t>
            </w:r>
            <w:r w:rsidR="004E7A3A">
              <w:rPr>
                <w:rFonts w:ascii="Tahoma" w:hAnsi="Tahoma" w:cs="Tahoma"/>
                <w:b/>
                <w:i/>
              </w:rPr>
              <w:t>10</w:t>
            </w:r>
          </w:p>
        </w:tc>
      </w:tr>
    </w:tbl>
    <w:p w14:paraId="442CCD74" w14:textId="77777777" w:rsidR="00144A0A" w:rsidRDefault="00144A0A" w:rsidP="00144A0A">
      <w:pPr>
        <w:keepNext/>
        <w:keepLines/>
        <w:rPr>
          <w:rFonts w:ascii="Tahoma" w:hAnsi="Tahoma" w:cs="Tahoma"/>
        </w:rPr>
      </w:pPr>
    </w:p>
    <w:p w14:paraId="05D2A1E0" w14:textId="77777777" w:rsidR="00144A0A" w:rsidRDefault="00144A0A" w:rsidP="00144A0A">
      <w:pPr>
        <w:keepNext/>
        <w:keepLines/>
        <w:jc w:val="both"/>
        <w:rPr>
          <w:rFonts w:ascii="Tahoma" w:hAnsi="Tahoma" w:cs="Tahoma"/>
        </w:rPr>
      </w:pPr>
    </w:p>
    <w:p w14:paraId="7C98D3D5" w14:textId="77777777" w:rsidR="00144A0A" w:rsidRPr="00144A0A" w:rsidRDefault="00144A0A" w:rsidP="00144A0A">
      <w:pPr>
        <w:keepNext/>
        <w:keepLines/>
        <w:rPr>
          <w:rFonts w:ascii="Tahoma" w:hAnsi="Tahoma" w:cs="Tahoma"/>
        </w:rPr>
      </w:pPr>
      <w:r w:rsidRPr="00144A0A">
        <w:rPr>
          <w:rFonts w:ascii="Tahoma" w:hAnsi="Tahoma" w:cs="Tahoma"/>
        </w:rPr>
        <w:t>Kot gospodarski subjekt: _________________________________________________________ za izbiro izvajalca za javno naročilo:</w:t>
      </w:r>
    </w:p>
    <w:p w14:paraId="0E037AD5" w14:textId="77777777" w:rsidR="00144A0A" w:rsidRPr="00144A0A" w:rsidRDefault="00144A0A" w:rsidP="00144A0A">
      <w:pPr>
        <w:keepNext/>
        <w:keepLines/>
        <w:rPr>
          <w:rFonts w:ascii="Tahoma" w:hAnsi="Tahoma" w:cs="Tahoma"/>
        </w:rPr>
      </w:pPr>
    </w:p>
    <w:p w14:paraId="368BF8F3" w14:textId="77777777" w:rsidR="00144A0A" w:rsidRPr="00144A0A" w:rsidRDefault="00144A0A" w:rsidP="00144A0A">
      <w:pPr>
        <w:keepNext/>
        <w:keepLines/>
        <w:rPr>
          <w:rFonts w:ascii="Tahoma" w:hAnsi="Tahoma" w:cs="Tahoma"/>
        </w:rPr>
      </w:pPr>
    </w:p>
    <w:p w14:paraId="32DA4544" w14:textId="65311CAA" w:rsidR="00144A0A" w:rsidRPr="00144A0A" w:rsidRDefault="00DD0752" w:rsidP="00144A0A">
      <w:pPr>
        <w:keepNext/>
        <w:keepLines/>
        <w:rPr>
          <w:rFonts w:ascii="Tahoma" w:hAnsi="Tahoma" w:cs="Tahoma"/>
          <w:b/>
        </w:rPr>
      </w:pPr>
      <w:r>
        <w:rPr>
          <w:rFonts w:ascii="Tahoma" w:hAnsi="Tahoma" w:cs="Tahoma"/>
          <w:b/>
        </w:rPr>
        <w:t>VKS-227/22</w:t>
      </w:r>
      <w:r w:rsidR="00144A0A" w:rsidRPr="00144A0A">
        <w:rPr>
          <w:rFonts w:ascii="Tahoma" w:hAnsi="Tahoma" w:cs="Tahoma"/>
          <w:b/>
        </w:rPr>
        <w:t xml:space="preserve"> – </w:t>
      </w:r>
      <w:r w:rsidRPr="00DD0752">
        <w:rPr>
          <w:rFonts w:ascii="Tahoma" w:hAnsi="Tahoma" w:cs="Tahoma"/>
          <w:b/>
        </w:rPr>
        <w:t>Dobava rezervnih delov, preventivno vzdrževanje in servisiranje požarne zaščite in tehničnega varovanja na lokaciji RCERO</w:t>
      </w:r>
    </w:p>
    <w:p w14:paraId="7AA00403" w14:textId="77777777" w:rsidR="00144A0A" w:rsidRPr="00144A0A" w:rsidRDefault="00144A0A" w:rsidP="00144A0A">
      <w:pPr>
        <w:keepNext/>
        <w:keepLines/>
        <w:rPr>
          <w:rFonts w:ascii="Tahoma" w:hAnsi="Tahoma" w:cs="Tahoma"/>
          <w:b/>
        </w:rPr>
      </w:pPr>
    </w:p>
    <w:p w14:paraId="67C6DDC6" w14:textId="77777777" w:rsidR="00144A0A" w:rsidRPr="00144A0A" w:rsidRDefault="00144A0A" w:rsidP="00144A0A">
      <w:pPr>
        <w:keepNext/>
        <w:keepLines/>
        <w:rPr>
          <w:rFonts w:ascii="Tahoma" w:hAnsi="Tahoma" w:cs="Tahoma"/>
        </w:rPr>
      </w:pPr>
      <w:r w:rsidRPr="00144A0A">
        <w:rPr>
          <w:rFonts w:ascii="Tahoma" w:hAnsi="Tahoma" w:cs="Tahoma"/>
        </w:rPr>
        <w:t>prilagamo potrdilo naročnik o ogledu objekta.</w:t>
      </w:r>
    </w:p>
    <w:p w14:paraId="5336EA57" w14:textId="77777777" w:rsidR="00144A0A" w:rsidRPr="00144A0A" w:rsidRDefault="00144A0A" w:rsidP="00144A0A">
      <w:pPr>
        <w:keepNext/>
        <w:keepLines/>
        <w:jc w:val="both"/>
        <w:rPr>
          <w:rFonts w:ascii="Tahoma" w:hAnsi="Tahoma" w:cs="Tahoma"/>
        </w:rPr>
      </w:pPr>
    </w:p>
    <w:p w14:paraId="7CC8FDA5" w14:textId="77777777" w:rsidR="00144A0A" w:rsidRPr="00144A0A" w:rsidRDefault="00144A0A" w:rsidP="00144A0A">
      <w:pPr>
        <w:keepNext/>
        <w:keepLines/>
        <w:jc w:val="both"/>
        <w:rPr>
          <w:rFonts w:ascii="Tahoma" w:hAnsi="Tahoma" w:cs="Tahoma"/>
        </w:rPr>
      </w:pPr>
    </w:p>
    <w:p w14:paraId="45B78E50" w14:textId="4063E09B" w:rsidR="00144A0A" w:rsidRPr="00144A0A" w:rsidRDefault="00144A0A" w:rsidP="00144A0A">
      <w:pPr>
        <w:keepNext/>
        <w:keepLines/>
        <w:spacing w:line="360" w:lineRule="auto"/>
        <w:jc w:val="both"/>
        <w:rPr>
          <w:rFonts w:ascii="Tahoma" w:hAnsi="Tahoma" w:cs="Tahoma"/>
        </w:rPr>
      </w:pPr>
      <w:r w:rsidRPr="00144A0A">
        <w:rPr>
          <w:rFonts w:ascii="Tahoma" w:hAnsi="Tahoma" w:cs="Tahoma"/>
        </w:rPr>
        <w:t xml:space="preserve">Na osnovi zahteve iz razpisne dokumentacije št. </w:t>
      </w:r>
      <w:r w:rsidR="00DD0752">
        <w:rPr>
          <w:rFonts w:ascii="Tahoma" w:hAnsi="Tahoma" w:cs="Tahoma"/>
          <w:b/>
        </w:rPr>
        <w:t>VKS-227/22</w:t>
      </w:r>
      <w:r w:rsidRPr="00144A0A">
        <w:rPr>
          <w:rFonts w:ascii="Tahoma" w:hAnsi="Tahoma" w:cs="Tahoma"/>
          <w:b/>
        </w:rPr>
        <w:t xml:space="preserve"> </w:t>
      </w:r>
      <w:r w:rsidRPr="00144A0A">
        <w:rPr>
          <w:rFonts w:ascii="Tahoma" w:hAnsi="Tahoma" w:cs="Tahoma"/>
        </w:rPr>
        <w:t>potrjujemo, da se je predstavnik(ca) gospodarskega subjekta __________________________________________ (ime, priimek), ki je na sestanku predložil(a) ustrezno pooblastilo dne …………………………… ob ……… uri udeležil(a) sestanka in terenskega ogleda na lok</w:t>
      </w:r>
      <w:r w:rsidR="00AE0B82">
        <w:rPr>
          <w:rFonts w:ascii="Tahoma" w:hAnsi="Tahoma" w:cs="Tahoma"/>
        </w:rPr>
        <w:t>aciji naročnika RCERO Ljubljana,</w:t>
      </w:r>
      <w:r w:rsidRPr="00144A0A">
        <w:rPr>
          <w:rFonts w:ascii="Tahoma" w:hAnsi="Tahoma" w:cs="Tahoma"/>
        </w:rPr>
        <w:t xml:space="preserve"> Cesta dveh cesarjev 101, 1000 Ljubljana.</w:t>
      </w:r>
    </w:p>
    <w:p w14:paraId="29252D32" w14:textId="5902477D" w:rsidR="00647035" w:rsidRDefault="00647035" w:rsidP="00144A0A">
      <w:pPr>
        <w:keepNext/>
        <w:keepLines/>
      </w:pPr>
    </w:p>
    <w:p w14:paraId="477D7AEC" w14:textId="77777777" w:rsidR="00647035" w:rsidRPr="00144A0A" w:rsidRDefault="00647035" w:rsidP="00144A0A">
      <w:pPr>
        <w:keepNext/>
        <w:keepLines/>
      </w:pPr>
    </w:p>
    <w:p w14:paraId="579CD831" w14:textId="4FFBBED8" w:rsidR="00144A0A" w:rsidRDefault="00144A0A" w:rsidP="00144A0A">
      <w:pPr>
        <w:keepNext/>
        <w:keepLines/>
      </w:pPr>
    </w:p>
    <w:p w14:paraId="07D53C70" w14:textId="12DCF8C6" w:rsidR="00647035" w:rsidRDefault="00647035" w:rsidP="00144A0A">
      <w:pPr>
        <w:keepNext/>
        <w:keepLines/>
      </w:pPr>
    </w:p>
    <w:p w14:paraId="42407EC0" w14:textId="52907D1E" w:rsidR="007613C2" w:rsidRDefault="007613C2" w:rsidP="00144A0A">
      <w:pPr>
        <w:keepNext/>
        <w:keepLines/>
      </w:pPr>
    </w:p>
    <w:p w14:paraId="0C1CC08B" w14:textId="77777777" w:rsidR="007613C2" w:rsidRDefault="007613C2" w:rsidP="00144A0A">
      <w:pPr>
        <w:keepNext/>
        <w:keepLines/>
      </w:pPr>
    </w:p>
    <w:p w14:paraId="234B0C42" w14:textId="77777777" w:rsidR="00647035" w:rsidRPr="00144A0A" w:rsidRDefault="00647035" w:rsidP="00144A0A">
      <w:pPr>
        <w:keepNext/>
        <w:keepLines/>
      </w:pPr>
    </w:p>
    <w:tbl>
      <w:tblPr>
        <w:tblW w:w="9326" w:type="dxa"/>
        <w:tblInd w:w="30" w:type="dxa"/>
        <w:tblLayout w:type="fixed"/>
        <w:tblCellMar>
          <w:left w:w="30" w:type="dxa"/>
          <w:right w:w="30" w:type="dxa"/>
        </w:tblCellMar>
        <w:tblLook w:val="04A0" w:firstRow="1" w:lastRow="0" w:firstColumn="1" w:lastColumn="0" w:noHBand="0" w:noVBand="1"/>
      </w:tblPr>
      <w:tblGrid>
        <w:gridCol w:w="3372"/>
        <w:gridCol w:w="2410"/>
        <w:gridCol w:w="3544"/>
      </w:tblGrid>
      <w:tr w:rsidR="00144A0A" w:rsidRPr="00144A0A" w14:paraId="413AB7D2" w14:textId="77777777" w:rsidTr="00F75AD6">
        <w:trPr>
          <w:trHeight w:val="235"/>
        </w:trPr>
        <w:tc>
          <w:tcPr>
            <w:tcW w:w="3372" w:type="dxa"/>
            <w:tcBorders>
              <w:left w:val="nil"/>
              <w:right w:val="nil"/>
            </w:tcBorders>
          </w:tcPr>
          <w:p w14:paraId="371EA4D8" w14:textId="77777777" w:rsidR="00144A0A" w:rsidRPr="00144A0A" w:rsidRDefault="00144A0A" w:rsidP="00F75AD6">
            <w:pPr>
              <w:keepNext/>
              <w:keepLines/>
              <w:jc w:val="center"/>
              <w:rPr>
                <w:rFonts w:ascii="Tahoma" w:hAnsi="Tahoma" w:cs="Tahoma"/>
                <w:snapToGrid w:val="0"/>
                <w:color w:val="000000"/>
              </w:rPr>
            </w:pPr>
            <w:r w:rsidRPr="00144A0A">
              <w:rPr>
                <w:rFonts w:ascii="Tahoma" w:hAnsi="Tahoma" w:cs="Tahoma"/>
                <w:snapToGrid w:val="0"/>
                <w:color w:val="000000"/>
              </w:rPr>
              <w:t>_________________________</w:t>
            </w:r>
          </w:p>
          <w:p w14:paraId="2DA6D287" w14:textId="77777777" w:rsidR="00144A0A" w:rsidRPr="00144A0A" w:rsidRDefault="00144A0A" w:rsidP="00F75AD6">
            <w:pPr>
              <w:keepNext/>
              <w:keepLines/>
              <w:jc w:val="center"/>
              <w:rPr>
                <w:rFonts w:ascii="Tahoma" w:hAnsi="Tahoma" w:cs="Tahoma"/>
                <w:snapToGrid w:val="0"/>
                <w:color w:val="000000"/>
              </w:rPr>
            </w:pPr>
            <w:r w:rsidRPr="00144A0A">
              <w:rPr>
                <w:rFonts w:ascii="Tahoma" w:hAnsi="Tahoma" w:cs="Tahoma"/>
                <w:snapToGrid w:val="0"/>
                <w:color w:val="000000"/>
              </w:rPr>
              <w:t>(Ime in priimek ter podpis predstavnika gospodarskega subjekta)</w:t>
            </w:r>
          </w:p>
        </w:tc>
        <w:tc>
          <w:tcPr>
            <w:tcW w:w="2410" w:type="dxa"/>
          </w:tcPr>
          <w:p w14:paraId="73E759A2" w14:textId="77777777" w:rsidR="00144A0A" w:rsidRPr="00144A0A" w:rsidRDefault="00144A0A" w:rsidP="00F75AD6">
            <w:pPr>
              <w:keepNext/>
              <w:keepLines/>
              <w:jc w:val="center"/>
              <w:rPr>
                <w:rFonts w:ascii="Tahoma" w:hAnsi="Tahoma" w:cs="Tahoma"/>
                <w:snapToGrid w:val="0"/>
                <w:color w:val="000000"/>
              </w:rPr>
            </w:pPr>
            <w:r w:rsidRPr="00144A0A">
              <w:rPr>
                <w:rFonts w:ascii="Tahoma" w:hAnsi="Tahoma" w:cs="Tahoma"/>
                <w:snapToGrid w:val="0"/>
                <w:color w:val="000000"/>
              </w:rPr>
              <w:t>Žig naročnika</w:t>
            </w:r>
          </w:p>
        </w:tc>
        <w:tc>
          <w:tcPr>
            <w:tcW w:w="3544" w:type="dxa"/>
            <w:tcBorders>
              <w:left w:val="nil"/>
              <w:right w:val="nil"/>
            </w:tcBorders>
          </w:tcPr>
          <w:p w14:paraId="0D669ED4" w14:textId="77777777" w:rsidR="00144A0A" w:rsidRPr="00144A0A" w:rsidRDefault="00144A0A" w:rsidP="00F75AD6">
            <w:pPr>
              <w:keepNext/>
              <w:keepLines/>
              <w:jc w:val="center"/>
              <w:rPr>
                <w:rFonts w:ascii="Tahoma" w:hAnsi="Tahoma" w:cs="Tahoma"/>
                <w:snapToGrid w:val="0"/>
                <w:color w:val="000000"/>
              </w:rPr>
            </w:pPr>
            <w:r w:rsidRPr="00144A0A">
              <w:rPr>
                <w:rFonts w:ascii="Tahoma" w:hAnsi="Tahoma" w:cs="Tahoma"/>
                <w:snapToGrid w:val="0"/>
                <w:color w:val="000000"/>
              </w:rPr>
              <w:t>_________________________</w:t>
            </w:r>
          </w:p>
          <w:p w14:paraId="34E7F1F9" w14:textId="77777777" w:rsidR="00144A0A" w:rsidRPr="00144A0A" w:rsidRDefault="00144A0A" w:rsidP="00F75AD6">
            <w:pPr>
              <w:keepNext/>
              <w:keepLines/>
              <w:jc w:val="center"/>
              <w:rPr>
                <w:rFonts w:ascii="Tahoma" w:hAnsi="Tahoma" w:cs="Tahoma"/>
                <w:snapToGrid w:val="0"/>
                <w:color w:val="000000"/>
              </w:rPr>
            </w:pPr>
            <w:r w:rsidRPr="00144A0A">
              <w:rPr>
                <w:rFonts w:ascii="Tahoma" w:hAnsi="Tahoma" w:cs="Tahoma"/>
                <w:snapToGrid w:val="0"/>
                <w:color w:val="000000"/>
              </w:rPr>
              <w:t>(Ime in priimek ter podpis predstavnika naročnika)</w:t>
            </w:r>
          </w:p>
        </w:tc>
      </w:tr>
    </w:tbl>
    <w:p w14:paraId="04AACF61" w14:textId="77777777" w:rsidR="00144A0A" w:rsidRPr="006E79A2" w:rsidRDefault="00144A0A" w:rsidP="00144A0A">
      <w:pPr>
        <w:keepNext/>
        <w:keepLines/>
        <w:rPr>
          <w:sz w:val="22"/>
        </w:rPr>
      </w:pPr>
    </w:p>
    <w:p w14:paraId="27E278C8" w14:textId="77777777" w:rsidR="00144A0A" w:rsidRPr="006E79A2" w:rsidRDefault="00144A0A" w:rsidP="00144A0A">
      <w:pPr>
        <w:keepNext/>
        <w:keepLines/>
        <w:rPr>
          <w:sz w:val="22"/>
        </w:rPr>
      </w:pPr>
    </w:p>
    <w:p w14:paraId="17B4CEC2" w14:textId="77777777" w:rsidR="00144A0A" w:rsidRPr="00C8579C" w:rsidRDefault="00144A0A" w:rsidP="00011A1C">
      <w:pPr>
        <w:pStyle w:val="Telobesedila"/>
        <w:keepNext/>
        <w:keepLines/>
        <w:widowControl/>
        <w:rPr>
          <w:rFonts w:ascii="Tahoma" w:hAnsi="Tahoma" w:cs="Tahoma"/>
          <w:lang w:val="sl-SI"/>
        </w:rPr>
      </w:pPr>
    </w:p>
    <w:sectPr w:rsidR="00144A0A" w:rsidRPr="00C8579C" w:rsidSect="00AA4A93">
      <w:footerReference w:type="default" r:id="rId20"/>
      <w:pgSz w:w="11906" w:h="16838" w:code="9"/>
      <w:pgMar w:top="709" w:right="1276" w:bottom="147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8E5604" w14:textId="77777777" w:rsidR="00022EB7" w:rsidRDefault="00022EB7">
      <w:r>
        <w:separator/>
      </w:r>
    </w:p>
  </w:endnote>
  <w:endnote w:type="continuationSeparator" w:id="0">
    <w:p w14:paraId="12E9C6C5" w14:textId="77777777" w:rsidR="00022EB7" w:rsidRDefault="00022E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altName w:val="Times New Roman"/>
    <w:panose1 w:val="02010803020104030203"/>
    <w:charset w:val="B1"/>
    <w:family w:val="auto"/>
    <w:pitch w:val="variable"/>
    <w:sig w:usb0="00000801" w:usb1="00000000" w:usb2="00000000" w:usb3="00000000" w:csb0="00000020" w:csb1="00000000"/>
  </w:font>
  <w:font w:name="Times New Roman">
    <w:panose1 w:val="02020603050405020304"/>
    <w:charset w:val="EE"/>
    <w:family w:val="roman"/>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W1)">
    <w:altName w:val="Times New Roman"/>
    <w:charset w:val="EE"/>
    <w:family w:val="roman"/>
    <w:pitch w:val="variable"/>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D7CF4" w14:textId="77777777" w:rsidR="00022EB7" w:rsidRPr="007653AE" w:rsidRDefault="00022EB7" w:rsidP="002303FA">
    <w:pPr>
      <w:pStyle w:val="Noga"/>
      <w:tabs>
        <w:tab w:val="clear" w:pos="4536"/>
        <w:tab w:val="clear" w:pos="9072"/>
      </w:tabs>
      <w:ind w:right="-1276"/>
      <w:jc w:val="right"/>
      <w:rPr>
        <w:sz w:val="16"/>
        <w:szCs w:val="16"/>
      </w:rPr>
    </w:pPr>
    <w:r>
      <w:rPr>
        <w:noProof/>
        <w:lang w:val="sl-SI"/>
      </w:rPr>
      <w:t xml:space="preserve">  </w:t>
    </w:r>
    <w:r>
      <w:rPr>
        <w:lang w:val="sl-SI"/>
      </w:rPr>
      <w:t xml:space="preserve">                                                                    </w:t>
    </w:r>
    <w:r w:rsidRPr="005332C6">
      <w:rPr>
        <w:noProof/>
        <w:sz w:val="16"/>
        <w:szCs w:val="16"/>
        <w:lang w:val="sl-SI"/>
      </w:rPr>
      <w:drawing>
        <wp:inline distT="0" distB="0" distL="0" distR="0" wp14:anchorId="46B559C3" wp14:editId="364167AE">
          <wp:extent cx="2479040" cy="798815"/>
          <wp:effectExtent l="0" t="0" r="0" b="1905"/>
          <wp:docPr id="25" name="Slika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F5B7A" w14:textId="1BECD12C" w:rsidR="00022EB7" w:rsidRDefault="00022EB7" w:rsidP="0073769E">
    <w:pPr>
      <w:pStyle w:val="Noga"/>
      <w:tabs>
        <w:tab w:val="clear" w:pos="4536"/>
        <w:tab w:val="clear" w:pos="9072"/>
      </w:tabs>
      <w:jc w:val="right"/>
    </w:pPr>
    <w:r w:rsidRPr="005332C6">
      <w:rPr>
        <w:noProof/>
        <w:sz w:val="16"/>
        <w:szCs w:val="16"/>
        <w:lang w:val="sl-SI"/>
      </w:rPr>
      <w:drawing>
        <wp:inline distT="0" distB="0" distL="0" distR="0" wp14:anchorId="67213B75" wp14:editId="00F2D35F">
          <wp:extent cx="2479040" cy="798815"/>
          <wp:effectExtent l="0" t="0" r="0" b="1905"/>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ECAF7" w14:textId="77777777" w:rsidR="00022EB7" w:rsidRDefault="00022EB7" w:rsidP="00C27A1B">
    <w:pPr>
      <w:pStyle w:val="Noga"/>
      <w:tabs>
        <w:tab w:val="left" w:pos="4353"/>
      </w:tabs>
      <w:ind w:right="-1276"/>
    </w:pPr>
    <w:r>
      <w:tab/>
    </w:r>
    <w:r>
      <w:rPr>
        <w:noProof/>
        <w:lang w:val="sl-SI"/>
      </w:rPr>
      <w:drawing>
        <wp:inline distT="0" distB="0" distL="0" distR="0" wp14:anchorId="769744A2" wp14:editId="2430FB35">
          <wp:extent cx="3789045" cy="34925"/>
          <wp:effectExtent l="0" t="0" r="1905" b="3175"/>
          <wp:docPr id="4" name="Slika 4"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291D3096" w14:textId="77777777" w:rsidR="00022EB7" w:rsidRPr="00B1262D" w:rsidRDefault="00022EB7" w:rsidP="002303FA">
    <w:pPr>
      <w:pStyle w:val="Noga"/>
      <w:tabs>
        <w:tab w:val="clear" w:pos="4536"/>
        <w:tab w:val="clear" w:pos="9072"/>
      </w:tabs>
      <w:ind w:right="-2"/>
      <w:jc w:val="right"/>
      <w:rPr>
        <w:sz w:val="16"/>
        <w:szCs w:val="16"/>
      </w:rPr>
    </w:pPr>
  </w:p>
  <w:p w14:paraId="592E3225" w14:textId="1F534023" w:rsidR="00022EB7" w:rsidRPr="00941BDE" w:rsidRDefault="00022EB7" w:rsidP="00AA4A93">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D81B03">
      <w:rPr>
        <w:rFonts w:ascii="Tahoma" w:hAnsi="Tahoma" w:cs="Tahoma"/>
        <w:bCs/>
        <w:noProof/>
        <w:sz w:val="18"/>
      </w:rPr>
      <w:t>59</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D81B03">
      <w:rPr>
        <w:rFonts w:ascii="Tahoma" w:hAnsi="Tahoma" w:cs="Tahoma"/>
        <w:bCs/>
        <w:noProof/>
        <w:sz w:val="18"/>
      </w:rPr>
      <w:t>61</w:t>
    </w:r>
    <w:r w:rsidRPr="00941BDE">
      <w:rPr>
        <w:rFonts w:ascii="Tahoma" w:hAnsi="Tahoma" w:cs="Tahoma"/>
        <w:bCs/>
        <w:sz w:val="18"/>
        <w:szCs w:val="24"/>
      </w:rPr>
      <w:fldChar w:fldCharType="end"/>
    </w:r>
  </w:p>
  <w:p w14:paraId="56A5865F" w14:textId="77777777" w:rsidR="00022EB7" w:rsidRPr="007653AE" w:rsidRDefault="00022EB7"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8CE403" w14:textId="77777777" w:rsidR="00022EB7" w:rsidRDefault="00022EB7">
      <w:r>
        <w:separator/>
      </w:r>
    </w:p>
  </w:footnote>
  <w:footnote w:type="continuationSeparator" w:id="0">
    <w:p w14:paraId="6E00056D" w14:textId="77777777" w:rsidR="00022EB7" w:rsidRDefault="00022E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70D66" w14:textId="5C73E73D" w:rsidR="00022EB7" w:rsidRDefault="00022EB7" w:rsidP="009670F5">
    <w:pPr>
      <w:pStyle w:val="Glava"/>
      <w:jc w:val="center"/>
    </w:pPr>
    <w:r>
      <w:rPr>
        <w:noProof/>
        <w:lang w:val="sl-SI"/>
      </w:rPr>
      <w:drawing>
        <wp:inline distT="0" distB="0" distL="0" distR="0" wp14:anchorId="657B046C" wp14:editId="3B658757">
          <wp:extent cx="825500" cy="613410"/>
          <wp:effectExtent l="0" t="0" r="0" b="0"/>
          <wp:docPr id="3"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0EB9FE97" w14:textId="0FC4AC3A" w:rsidR="00022EB7" w:rsidRDefault="00022EB7" w:rsidP="002303FA">
    <w:pPr>
      <w:pStyle w:val="Glava"/>
      <w:tabs>
        <w:tab w:val="clear" w:pos="4536"/>
        <w:tab w:val="clear" w:pos="9072"/>
      </w:tabs>
      <w:ind w:right="-1276"/>
      <w:jc w:val="right"/>
    </w:pPr>
  </w:p>
  <w:p w14:paraId="106895FD" w14:textId="77777777" w:rsidR="00022EB7" w:rsidRPr="009670F5" w:rsidRDefault="00022EB7"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1B5B2" w14:textId="77777777" w:rsidR="00022EB7" w:rsidRDefault="00022EB7" w:rsidP="0000613B">
    <w:pPr>
      <w:pStyle w:val="Glava"/>
      <w:tabs>
        <w:tab w:val="clear" w:pos="4536"/>
        <w:tab w:val="clear" w:pos="9072"/>
      </w:tabs>
      <w:spacing w:after="120"/>
      <w:jc w:val="right"/>
    </w:pPr>
  </w:p>
  <w:p w14:paraId="7324191F" w14:textId="348272BF" w:rsidR="00022EB7" w:rsidRDefault="00022EB7" w:rsidP="00AA4A93">
    <w:pPr>
      <w:pStyle w:val="Glava"/>
      <w:spacing w:after="120"/>
      <w:jc w:val="right"/>
    </w:pPr>
    <w:r w:rsidRPr="00070B93">
      <w:rPr>
        <w:noProof/>
        <w:lang w:val="sl-SI"/>
      </w:rPr>
      <w:drawing>
        <wp:inline distT="0" distB="0" distL="0" distR="0" wp14:anchorId="0B78E4CE" wp14:editId="37EE5707">
          <wp:extent cx="3434715" cy="1820545"/>
          <wp:effectExtent l="0" t="0" r="0" b="825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4715" cy="1820545"/>
                  </a:xfrm>
                  <a:prstGeom prst="rect">
                    <a:avLst/>
                  </a:prstGeom>
                  <a:noFill/>
                  <a:ln>
                    <a:noFill/>
                  </a:ln>
                </pic:spPr>
              </pic:pic>
            </a:graphicData>
          </a:graphic>
        </wp:inline>
      </w:drawing>
    </w:r>
  </w:p>
  <w:p w14:paraId="4AE4A196" w14:textId="77777777" w:rsidR="00022EB7" w:rsidRDefault="00022EB7" w:rsidP="009670F5">
    <w:pPr>
      <w:pStyle w:val="Glava"/>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38355DF"/>
    <w:multiLevelType w:val="hybridMultilevel"/>
    <w:tmpl w:val="3DCC1262"/>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5524F77"/>
    <w:multiLevelType w:val="hybridMultilevel"/>
    <w:tmpl w:val="4642BCD2"/>
    <w:lvl w:ilvl="0" w:tplc="404650DA">
      <w:numFmt w:val="bullet"/>
      <w:lvlText w:val="-"/>
      <w:lvlJc w:val="left"/>
      <w:pPr>
        <w:ind w:left="420" w:hanging="360"/>
      </w:pPr>
      <w:rPr>
        <w:rFonts w:ascii="Tahoma" w:eastAsia="Times New Roman" w:hAnsi="Tahoma" w:cs="Tahoma"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7"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0A0F1BFC"/>
    <w:multiLevelType w:val="hybridMultilevel"/>
    <w:tmpl w:val="C6F64380"/>
    <w:lvl w:ilvl="0" w:tplc="B33EFA76">
      <w:start w:val="3"/>
      <w:numFmt w:val="bullet"/>
      <w:lvlText w:val="-"/>
      <w:lvlJc w:val="left"/>
      <w:pPr>
        <w:tabs>
          <w:tab w:val="num" w:pos="1080"/>
        </w:tabs>
        <w:ind w:left="1080" w:hanging="360"/>
      </w:pPr>
      <w:rPr>
        <w:rFonts w:ascii="Arial" w:eastAsia="Times New Roman" w:hAnsi="Arial" w:cs="Arial" w:hint="default"/>
      </w:rPr>
    </w:lvl>
    <w:lvl w:ilvl="1" w:tplc="04240003">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3719E6"/>
    <w:multiLevelType w:val="hybridMultilevel"/>
    <w:tmpl w:val="97F638A4"/>
    <w:lvl w:ilvl="0" w:tplc="04240001">
      <w:start w:val="1"/>
      <w:numFmt w:val="bullet"/>
      <w:lvlText w:val=""/>
      <w:lvlJc w:val="left"/>
      <w:pPr>
        <w:ind w:left="708" w:hanging="360"/>
      </w:pPr>
      <w:rPr>
        <w:rFonts w:ascii="Symbol" w:hAnsi="Symbol" w:hint="default"/>
      </w:rPr>
    </w:lvl>
    <w:lvl w:ilvl="1" w:tplc="04240003" w:tentative="1">
      <w:start w:val="1"/>
      <w:numFmt w:val="bullet"/>
      <w:lvlText w:val="o"/>
      <w:lvlJc w:val="left"/>
      <w:pPr>
        <w:ind w:left="1428" w:hanging="360"/>
      </w:pPr>
      <w:rPr>
        <w:rFonts w:ascii="Courier New" w:hAnsi="Courier New" w:cs="Courier New" w:hint="default"/>
      </w:rPr>
    </w:lvl>
    <w:lvl w:ilvl="2" w:tplc="04240005" w:tentative="1">
      <w:start w:val="1"/>
      <w:numFmt w:val="bullet"/>
      <w:lvlText w:val=""/>
      <w:lvlJc w:val="left"/>
      <w:pPr>
        <w:ind w:left="2148" w:hanging="360"/>
      </w:pPr>
      <w:rPr>
        <w:rFonts w:ascii="Wingdings" w:hAnsi="Wingdings" w:hint="default"/>
      </w:rPr>
    </w:lvl>
    <w:lvl w:ilvl="3" w:tplc="04240001" w:tentative="1">
      <w:start w:val="1"/>
      <w:numFmt w:val="bullet"/>
      <w:lvlText w:val=""/>
      <w:lvlJc w:val="left"/>
      <w:pPr>
        <w:ind w:left="2868" w:hanging="360"/>
      </w:pPr>
      <w:rPr>
        <w:rFonts w:ascii="Symbol" w:hAnsi="Symbol" w:hint="default"/>
      </w:rPr>
    </w:lvl>
    <w:lvl w:ilvl="4" w:tplc="04240003" w:tentative="1">
      <w:start w:val="1"/>
      <w:numFmt w:val="bullet"/>
      <w:lvlText w:val="o"/>
      <w:lvlJc w:val="left"/>
      <w:pPr>
        <w:ind w:left="3588" w:hanging="360"/>
      </w:pPr>
      <w:rPr>
        <w:rFonts w:ascii="Courier New" w:hAnsi="Courier New" w:cs="Courier New" w:hint="default"/>
      </w:rPr>
    </w:lvl>
    <w:lvl w:ilvl="5" w:tplc="04240005" w:tentative="1">
      <w:start w:val="1"/>
      <w:numFmt w:val="bullet"/>
      <w:lvlText w:val=""/>
      <w:lvlJc w:val="left"/>
      <w:pPr>
        <w:ind w:left="4308" w:hanging="360"/>
      </w:pPr>
      <w:rPr>
        <w:rFonts w:ascii="Wingdings" w:hAnsi="Wingdings" w:hint="default"/>
      </w:rPr>
    </w:lvl>
    <w:lvl w:ilvl="6" w:tplc="04240001" w:tentative="1">
      <w:start w:val="1"/>
      <w:numFmt w:val="bullet"/>
      <w:lvlText w:val=""/>
      <w:lvlJc w:val="left"/>
      <w:pPr>
        <w:ind w:left="5028" w:hanging="360"/>
      </w:pPr>
      <w:rPr>
        <w:rFonts w:ascii="Symbol" w:hAnsi="Symbol" w:hint="default"/>
      </w:rPr>
    </w:lvl>
    <w:lvl w:ilvl="7" w:tplc="04240003" w:tentative="1">
      <w:start w:val="1"/>
      <w:numFmt w:val="bullet"/>
      <w:lvlText w:val="o"/>
      <w:lvlJc w:val="left"/>
      <w:pPr>
        <w:ind w:left="5748" w:hanging="360"/>
      </w:pPr>
      <w:rPr>
        <w:rFonts w:ascii="Courier New" w:hAnsi="Courier New" w:cs="Courier New" w:hint="default"/>
      </w:rPr>
    </w:lvl>
    <w:lvl w:ilvl="8" w:tplc="04240005" w:tentative="1">
      <w:start w:val="1"/>
      <w:numFmt w:val="bullet"/>
      <w:lvlText w:val=""/>
      <w:lvlJc w:val="left"/>
      <w:pPr>
        <w:ind w:left="6468" w:hanging="360"/>
      </w:pPr>
      <w:rPr>
        <w:rFonts w:ascii="Wingdings" w:hAnsi="Wingdings" w:hint="default"/>
      </w:rPr>
    </w:lvl>
  </w:abstractNum>
  <w:abstractNum w:abstractNumId="12" w15:restartNumberingAfterBreak="0">
    <w:nsid w:val="18CD1C14"/>
    <w:multiLevelType w:val="hybridMultilevel"/>
    <w:tmpl w:val="CB7A9158"/>
    <w:lvl w:ilvl="0" w:tplc="68BC4A8C">
      <w:start w:val="6"/>
      <w:numFmt w:val="bullet"/>
      <w:lvlText w:val="–"/>
      <w:lvlJc w:val="left"/>
      <w:pPr>
        <w:ind w:left="720" w:hanging="360"/>
      </w:pPr>
      <w:rPr>
        <w:rFonts w:ascii="Tahoma" w:eastAsia="Times New Roman" w:hAnsi="Tahoma" w:cs="Tahoma" w:hint="default"/>
        <w:strike w:val="0"/>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B500509"/>
    <w:multiLevelType w:val="hybridMultilevel"/>
    <w:tmpl w:val="3082569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5" w15:restartNumberingAfterBreak="0">
    <w:nsid w:val="2AA82FDC"/>
    <w:multiLevelType w:val="hybridMultilevel"/>
    <w:tmpl w:val="E6B2BD8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B9F2C15"/>
    <w:multiLevelType w:val="hybridMultilevel"/>
    <w:tmpl w:val="63CC1E9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55D5D68"/>
    <w:multiLevelType w:val="hybridMultilevel"/>
    <w:tmpl w:val="3082569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4484AF3"/>
    <w:multiLevelType w:val="hybridMultilevel"/>
    <w:tmpl w:val="22F0D5F2"/>
    <w:lvl w:ilvl="0" w:tplc="695097C0">
      <w:numFmt w:val="bullet"/>
      <w:lvlText w:val="–"/>
      <w:lvlJc w:val="left"/>
      <w:pPr>
        <w:ind w:left="1080" w:hanging="360"/>
      </w:pPr>
      <w:rPr>
        <w:rFonts w:ascii="Tahoma" w:eastAsia="Times New Roman" w:hAnsi="Tahoma" w:cs="Tahoma"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3"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4" w15:restartNumberingAfterBreak="0">
    <w:nsid w:val="48FC2348"/>
    <w:multiLevelType w:val="hybridMultilevel"/>
    <w:tmpl w:val="416C2E9E"/>
    <w:lvl w:ilvl="0" w:tplc="01EC0FE0">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E067A63"/>
    <w:multiLevelType w:val="hybridMultilevel"/>
    <w:tmpl w:val="EF786720"/>
    <w:lvl w:ilvl="0" w:tplc="F2FE9BDC">
      <w:start w:val="1"/>
      <w:numFmt w:val="bullet"/>
      <w:lvlText w:val=""/>
      <w:lvlJc w:val="left"/>
      <w:pPr>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501870B8"/>
    <w:multiLevelType w:val="hybridMultilevel"/>
    <w:tmpl w:val="44A6F138"/>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2710E87"/>
    <w:multiLevelType w:val="hybridMultilevel"/>
    <w:tmpl w:val="E482151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6ED0AA3"/>
    <w:multiLevelType w:val="hybridMultilevel"/>
    <w:tmpl w:val="4BA6A658"/>
    <w:lvl w:ilvl="0" w:tplc="0C021464">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90E39F2"/>
    <w:multiLevelType w:val="hybridMultilevel"/>
    <w:tmpl w:val="ABB4A056"/>
    <w:lvl w:ilvl="0" w:tplc="0424000B">
      <w:start w:val="1"/>
      <w:numFmt w:val="bullet"/>
      <w:lvlText w:val=""/>
      <w:lvlJc w:val="left"/>
      <w:pPr>
        <w:ind w:left="780" w:hanging="360"/>
      </w:pPr>
      <w:rPr>
        <w:rFonts w:ascii="Wingdings" w:hAnsi="Wingdings" w:hint="default"/>
      </w:rPr>
    </w:lvl>
    <w:lvl w:ilvl="1" w:tplc="F598551C">
      <w:numFmt w:val="bullet"/>
      <w:lvlText w:val="–"/>
      <w:lvlJc w:val="left"/>
      <w:pPr>
        <w:ind w:left="1500" w:hanging="360"/>
      </w:pPr>
      <w:rPr>
        <w:rFonts w:ascii="Tahoma" w:eastAsia="Times New Roman" w:hAnsi="Tahoma" w:cs="Tahoma"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30"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32"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 w15:restartNumberingAfterBreak="0">
    <w:nsid w:val="762C447E"/>
    <w:multiLevelType w:val="hybridMultilevel"/>
    <w:tmpl w:val="A0184E52"/>
    <w:lvl w:ilvl="0" w:tplc="C7581A40">
      <w:start w:val="6"/>
      <w:numFmt w:val="decimal"/>
      <w:lvlText w:val="%1."/>
      <w:lvlJc w:val="left"/>
      <w:pPr>
        <w:tabs>
          <w:tab w:val="num" w:pos="930"/>
        </w:tabs>
        <w:ind w:left="930" w:hanging="570"/>
      </w:pPr>
      <w:rPr>
        <w:rFonts w:hint="default"/>
      </w:rPr>
    </w:lvl>
    <w:lvl w:ilvl="1" w:tplc="B33EFA76">
      <w:start w:val="3"/>
      <w:numFmt w:val="bullet"/>
      <w:lvlText w:val="-"/>
      <w:lvlJc w:val="left"/>
      <w:pPr>
        <w:tabs>
          <w:tab w:val="num" w:pos="360"/>
        </w:tabs>
        <w:ind w:left="360" w:hanging="360"/>
      </w:pPr>
      <w:rPr>
        <w:rFonts w:ascii="Arial" w:eastAsia="Times New Roman" w:hAnsi="Arial" w:cs="Arial" w:hint="default"/>
      </w:r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4" w15:restartNumberingAfterBreak="0">
    <w:nsid w:val="783B32C4"/>
    <w:multiLevelType w:val="hybridMultilevel"/>
    <w:tmpl w:val="8EE0C276"/>
    <w:lvl w:ilvl="0" w:tplc="04240005">
      <w:start w:val="1"/>
      <w:numFmt w:val="bullet"/>
      <w:lvlText w:val=""/>
      <w:lvlJc w:val="left"/>
      <w:pPr>
        <w:ind w:left="1080" w:hanging="360"/>
      </w:pPr>
      <w:rPr>
        <w:rFonts w:ascii="Wingdings" w:hAnsi="Wingding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abstractNumId w:val="9"/>
  </w:num>
  <w:num w:numId="2">
    <w:abstractNumId w:val="14"/>
  </w:num>
  <w:num w:numId="3">
    <w:abstractNumId w:val="32"/>
  </w:num>
  <w:num w:numId="4">
    <w:abstractNumId w:val="19"/>
  </w:num>
  <w:num w:numId="5">
    <w:abstractNumId w:val="23"/>
  </w:num>
  <w:num w:numId="6">
    <w:abstractNumId w:val="21"/>
  </w:num>
  <w:num w:numId="7">
    <w:abstractNumId w:val="25"/>
  </w:num>
  <w:num w:numId="8">
    <w:abstractNumId w:val="17"/>
  </w:num>
  <w:num w:numId="9">
    <w:abstractNumId w:val="12"/>
  </w:num>
  <w:num w:numId="10">
    <w:abstractNumId w:val="10"/>
  </w:num>
  <w:num w:numId="11">
    <w:abstractNumId w:val="26"/>
  </w:num>
  <w:num w:numId="12">
    <w:abstractNumId w:val="5"/>
  </w:num>
  <w:num w:numId="13">
    <w:abstractNumId w:val="30"/>
  </w:num>
  <w:num w:numId="14">
    <w:abstractNumId w:val="7"/>
  </w:num>
  <w:num w:numId="15">
    <w:abstractNumId w:val="16"/>
  </w:num>
  <w:num w:numId="16">
    <w:abstractNumId w:val="13"/>
  </w:num>
  <w:num w:numId="17">
    <w:abstractNumId w:val="11"/>
  </w:num>
  <w:num w:numId="18">
    <w:abstractNumId w:val="8"/>
  </w:num>
  <w:num w:numId="19">
    <w:abstractNumId w:val="31"/>
  </w:num>
  <w:num w:numId="20">
    <w:abstractNumId w:val="34"/>
  </w:num>
  <w:num w:numId="21">
    <w:abstractNumId w:val="29"/>
  </w:num>
  <w:num w:numId="22">
    <w:abstractNumId w:val="27"/>
  </w:num>
  <w:num w:numId="23">
    <w:abstractNumId w:val="24"/>
  </w:num>
  <w:num w:numId="24">
    <w:abstractNumId w:val="15"/>
  </w:num>
  <w:num w:numId="25">
    <w:abstractNumId w:val="20"/>
  </w:num>
  <w:num w:numId="26">
    <w:abstractNumId w:val="28"/>
  </w:num>
  <w:num w:numId="27">
    <w:abstractNumId w:val="33"/>
  </w:num>
  <w:num w:numId="28">
    <w:abstractNumId w:val="22"/>
  </w:num>
  <w:num w:numId="29">
    <w:abstractNumId w:val="6"/>
  </w:num>
  <w:num w:numId="30">
    <w:abstractNumId w:val="1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defaultTabStop w:val="709"/>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A76"/>
    <w:rsid w:val="00000C09"/>
    <w:rsid w:val="00000C8A"/>
    <w:rsid w:val="00001A3E"/>
    <w:rsid w:val="00001D78"/>
    <w:rsid w:val="0000206B"/>
    <w:rsid w:val="000034DE"/>
    <w:rsid w:val="00003A2B"/>
    <w:rsid w:val="00003E1B"/>
    <w:rsid w:val="000042FF"/>
    <w:rsid w:val="000043F8"/>
    <w:rsid w:val="000049DE"/>
    <w:rsid w:val="0000520C"/>
    <w:rsid w:val="00005C18"/>
    <w:rsid w:val="00005E02"/>
    <w:rsid w:val="0000613B"/>
    <w:rsid w:val="000063E6"/>
    <w:rsid w:val="00006EC6"/>
    <w:rsid w:val="000074B6"/>
    <w:rsid w:val="000075AC"/>
    <w:rsid w:val="00007700"/>
    <w:rsid w:val="00010FE1"/>
    <w:rsid w:val="00011089"/>
    <w:rsid w:val="00011993"/>
    <w:rsid w:val="00011A1C"/>
    <w:rsid w:val="00011B83"/>
    <w:rsid w:val="00012CF7"/>
    <w:rsid w:val="00012CF8"/>
    <w:rsid w:val="000132DD"/>
    <w:rsid w:val="0001445A"/>
    <w:rsid w:val="000145A5"/>
    <w:rsid w:val="0001484A"/>
    <w:rsid w:val="000148D7"/>
    <w:rsid w:val="00014A6F"/>
    <w:rsid w:val="0001580C"/>
    <w:rsid w:val="00015D3D"/>
    <w:rsid w:val="00015D6E"/>
    <w:rsid w:val="00015FA1"/>
    <w:rsid w:val="00016116"/>
    <w:rsid w:val="0001627C"/>
    <w:rsid w:val="0001657E"/>
    <w:rsid w:val="00016B2B"/>
    <w:rsid w:val="00016C1F"/>
    <w:rsid w:val="0002040F"/>
    <w:rsid w:val="0002142C"/>
    <w:rsid w:val="000216E9"/>
    <w:rsid w:val="000218D1"/>
    <w:rsid w:val="00022618"/>
    <w:rsid w:val="0002284B"/>
    <w:rsid w:val="00022EB7"/>
    <w:rsid w:val="00022F38"/>
    <w:rsid w:val="0002309C"/>
    <w:rsid w:val="00023203"/>
    <w:rsid w:val="00024685"/>
    <w:rsid w:val="00024703"/>
    <w:rsid w:val="00024BED"/>
    <w:rsid w:val="00024FEF"/>
    <w:rsid w:val="00025064"/>
    <w:rsid w:val="00025B4F"/>
    <w:rsid w:val="00026931"/>
    <w:rsid w:val="00026CAA"/>
    <w:rsid w:val="00031DDA"/>
    <w:rsid w:val="0003244D"/>
    <w:rsid w:val="000325BE"/>
    <w:rsid w:val="00032754"/>
    <w:rsid w:val="00032CA0"/>
    <w:rsid w:val="00033527"/>
    <w:rsid w:val="00034339"/>
    <w:rsid w:val="00034973"/>
    <w:rsid w:val="00037AB0"/>
    <w:rsid w:val="000404C9"/>
    <w:rsid w:val="000414D7"/>
    <w:rsid w:val="00042554"/>
    <w:rsid w:val="000443E4"/>
    <w:rsid w:val="00044889"/>
    <w:rsid w:val="0004599E"/>
    <w:rsid w:val="00045E2C"/>
    <w:rsid w:val="000478FE"/>
    <w:rsid w:val="00047A4C"/>
    <w:rsid w:val="00050762"/>
    <w:rsid w:val="000514D8"/>
    <w:rsid w:val="00051E9C"/>
    <w:rsid w:val="00052493"/>
    <w:rsid w:val="0005290B"/>
    <w:rsid w:val="0005290E"/>
    <w:rsid w:val="00052EFD"/>
    <w:rsid w:val="000538C0"/>
    <w:rsid w:val="00053CFA"/>
    <w:rsid w:val="000569BD"/>
    <w:rsid w:val="00056D91"/>
    <w:rsid w:val="0006027A"/>
    <w:rsid w:val="000606B6"/>
    <w:rsid w:val="00060F32"/>
    <w:rsid w:val="000611F7"/>
    <w:rsid w:val="00062896"/>
    <w:rsid w:val="0006349C"/>
    <w:rsid w:val="00064A9B"/>
    <w:rsid w:val="00064B87"/>
    <w:rsid w:val="00066178"/>
    <w:rsid w:val="00066F44"/>
    <w:rsid w:val="00067254"/>
    <w:rsid w:val="00070790"/>
    <w:rsid w:val="000710B3"/>
    <w:rsid w:val="00072391"/>
    <w:rsid w:val="00072448"/>
    <w:rsid w:val="0007251E"/>
    <w:rsid w:val="00072CCA"/>
    <w:rsid w:val="000731C5"/>
    <w:rsid w:val="00073387"/>
    <w:rsid w:val="000736D6"/>
    <w:rsid w:val="000737C0"/>
    <w:rsid w:val="0007392D"/>
    <w:rsid w:val="00073B9B"/>
    <w:rsid w:val="00074A90"/>
    <w:rsid w:val="0007502E"/>
    <w:rsid w:val="00075134"/>
    <w:rsid w:val="0007574B"/>
    <w:rsid w:val="00075B1B"/>
    <w:rsid w:val="00075CA5"/>
    <w:rsid w:val="00076A62"/>
    <w:rsid w:val="000772E5"/>
    <w:rsid w:val="00077417"/>
    <w:rsid w:val="00077583"/>
    <w:rsid w:val="000776F9"/>
    <w:rsid w:val="000777C3"/>
    <w:rsid w:val="000778AC"/>
    <w:rsid w:val="000779FC"/>
    <w:rsid w:val="00077C6D"/>
    <w:rsid w:val="0008070A"/>
    <w:rsid w:val="000808BD"/>
    <w:rsid w:val="00081916"/>
    <w:rsid w:val="000822AE"/>
    <w:rsid w:val="00083AEA"/>
    <w:rsid w:val="00085CC2"/>
    <w:rsid w:val="00086971"/>
    <w:rsid w:val="00086AF1"/>
    <w:rsid w:val="00087D1D"/>
    <w:rsid w:val="00087DAE"/>
    <w:rsid w:val="00090476"/>
    <w:rsid w:val="00091C34"/>
    <w:rsid w:val="00094688"/>
    <w:rsid w:val="0009474A"/>
    <w:rsid w:val="0009631F"/>
    <w:rsid w:val="00096374"/>
    <w:rsid w:val="00096C88"/>
    <w:rsid w:val="00096DD3"/>
    <w:rsid w:val="000972BC"/>
    <w:rsid w:val="00097F8C"/>
    <w:rsid w:val="000A0069"/>
    <w:rsid w:val="000A0388"/>
    <w:rsid w:val="000A076D"/>
    <w:rsid w:val="000A0A38"/>
    <w:rsid w:val="000A104F"/>
    <w:rsid w:val="000A159C"/>
    <w:rsid w:val="000A18DF"/>
    <w:rsid w:val="000A1EC6"/>
    <w:rsid w:val="000A2619"/>
    <w:rsid w:val="000A2723"/>
    <w:rsid w:val="000A2AB7"/>
    <w:rsid w:val="000A38E2"/>
    <w:rsid w:val="000A3F4C"/>
    <w:rsid w:val="000A6E22"/>
    <w:rsid w:val="000A6F22"/>
    <w:rsid w:val="000A7744"/>
    <w:rsid w:val="000A777D"/>
    <w:rsid w:val="000A7EC7"/>
    <w:rsid w:val="000B00D1"/>
    <w:rsid w:val="000B012B"/>
    <w:rsid w:val="000B03F6"/>
    <w:rsid w:val="000B060D"/>
    <w:rsid w:val="000B11B2"/>
    <w:rsid w:val="000B23F0"/>
    <w:rsid w:val="000B5D34"/>
    <w:rsid w:val="000B5DD8"/>
    <w:rsid w:val="000C0B43"/>
    <w:rsid w:val="000C0FD2"/>
    <w:rsid w:val="000C1856"/>
    <w:rsid w:val="000C1E30"/>
    <w:rsid w:val="000C2FE0"/>
    <w:rsid w:val="000C3344"/>
    <w:rsid w:val="000C36A2"/>
    <w:rsid w:val="000C36D4"/>
    <w:rsid w:val="000C424C"/>
    <w:rsid w:val="000C4BF7"/>
    <w:rsid w:val="000C5B08"/>
    <w:rsid w:val="000C5B2E"/>
    <w:rsid w:val="000C6487"/>
    <w:rsid w:val="000D1988"/>
    <w:rsid w:val="000D1CA4"/>
    <w:rsid w:val="000D2BB0"/>
    <w:rsid w:val="000D32C4"/>
    <w:rsid w:val="000D3507"/>
    <w:rsid w:val="000D3E47"/>
    <w:rsid w:val="000D500C"/>
    <w:rsid w:val="000D55CA"/>
    <w:rsid w:val="000D5DDC"/>
    <w:rsid w:val="000D5FE9"/>
    <w:rsid w:val="000D62A3"/>
    <w:rsid w:val="000D6692"/>
    <w:rsid w:val="000D6F85"/>
    <w:rsid w:val="000D748B"/>
    <w:rsid w:val="000D79BC"/>
    <w:rsid w:val="000D7E09"/>
    <w:rsid w:val="000D7F61"/>
    <w:rsid w:val="000E0005"/>
    <w:rsid w:val="000E0371"/>
    <w:rsid w:val="000E08F3"/>
    <w:rsid w:val="000E0ABD"/>
    <w:rsid w:val="000E1097"/>
    <w:rsid w:val="000E1C4B"/>
    <w:rsid w:val="000E2191"/>
    <w:rsid w:val="000E4A63"/>
    <w:rsid w:val="000E5D6A"/>
    <w:rsid w:val="000F0AAB"/>
    <w:rsid w:val="000F12A7"/>
    <w:rsid w:val="000F2296"/>
    <w:rsid w:val="000F2ACA"/>
    <w:rsid w:val="000F3D6D"/>
    <w:rsid w:val="000F5850"/>
    <w:rsid w:val="000F596A"/>
    <w:rsid w:val="000F5AE8"/>
    <w:rsid w:val="000F6570"/>
    <w:rsid w:val="000F6B53"/>
    <w:rsid w:val="000F6FD7"/>
    <w:rsid w:val="00100668"/>
    <w:rsid w:val="00100A01"/>
    <w:rsid w:val="001015DC"/>
    <w:rsid w:val="00102611"/>
    <w:rsid w:val="00102BE1"/>
    <w:rsid w:val="001031FB"/>
    <w:rsid w:val="001033B9"/>
    <w:rsid w:val="00104E2A"/>
    <w:rsid w:val="00105220"/>
    <w:rsid w:val="00105222"/>
    <w:rsid w:val="0010568C"/>
    <w:rsid w:val="00105AA6"/>
    <w:rsid w:val="001060E9"/>
    <w:rsid w:val="00106233"/>
    <w:rsid w:val="0010683B"/>
    <w:rsid w:val="001073E4"/>
    <w:rsid w:val="001073E7"/>
    <w:rsid w:val="00107B9C"/>
    <w:rsid w:val="00110BE2"/>
    <w:rsid w:val="00110CA3"/>
    <w:rsid w:val="00110E02"/>
    <w:rsid w:val="00111630"/>
    <w:rsid w:val="0011190E"/>
    <w:rsid w:val="00112D9C"/>
    <w:rsid w:val="00112DB5"/>
    <w:rsid w:val="001142A1"/>
    <w:rsid w:val="00115E9D"/>
    <w:rsid w:val="0011652A"/>
    <w:rsid w:val="00116838"/>
    <w:rsid w:val="001175D4"/>
    <w:rsid w:val="00117A3E"/>
    <w:rsid w:val="00117AB9"/>
    <w:rsid w:val="0012084E"/>
    <w:rsid w:val="00120B84"/>
    <w:rsid w:val="001212A2"/>
    <w:rsid w:val="00121CF3"/>
    <w:rsid w:val="00122700"/>
    <w:rsid w:val="0012294E"/>
    <w:rsid w:val="00122C7F"/>
    <w:rsid w:val="00123B12"/>
    <w:rsid w:val="00125875"/>
    <w:rsid w:val="00126304"/>
    <w:rsid w:val="00127B2B"/>
    <w:rsid w:val="00127B82"/>
    <w:rsid w:val="0013034E"/>
    <w:rsid w:val="0013056B"/>
    <w:rsid w:val="00130F27"/>
    <w:rsid w:val="00131273"/>
    <w:rsid w:val="00131C69"/>
    <w:rsid w:val="001322E7"/>
    <w:rsid w:val="00132691"/>
    <w:rsid w:val="001326A6"/>
    <w:rsid w:val="001329E4"/>
    <w:rsid w:val="0013381C"/>
    <w:rsid w:val="0013461E"/>
    <w:rsid w:val="00135300"/>
    <w:rsid w:val="0013536A"/>
    <w:rsid w:val="00135CEB"/>
    <w:rsid w:val="001360A5"/>
    <w:rsid w:val="0013638E"/>
    <w:rsid w:val="00136A97"/>
    <w:rsid w:val="00136DA0"/>
    <w:rsid w:val="00136F5C"/>
    <w:rsid w:val="001372AD"/>
    <w:rsid w:val="00137300"/>
    <w:rsid w:val="0013754D"/>
    <w:rsid w:val="00137B63"/>
    <w:rsid w:val="00137BF1"/>
    <w:rsid w:val="00140EED"/>
    <w:rsid w:val="001417B7"/>
    <w:rsid w:val="00141D57"/>
    <w:rsid w:val="0014292D"/>
    <w:rsid w:val="001429DD"/>
    <w:rsid w:val="00143913"/>
    <w:rsid w:val="00143AEF"/>
    <w:rsid w:val="00143F99"/>
    <w:rsid w:val="001441BA"/>
    <w:rsid w:val="0014486A"/>
    <w:rsid w:val="00144A0A"/>
    <w:rsid w:val="00145AB9"/>
    <w:rsid w:val="00145DE1"/>
    <w:rsid w:val="00146312"/>
    <w:rsid w:val="001468EB"/>
    <w:rsid w:val="00146A30"/>
    <w:rsid w:val="00146A50"/>
    <w:rsid w:val="00146BBA"/>
    <w:rsid w:val="00146E76"/>
    <w:rsid w:val="00146F1B"/>
    <w:rsid w:val="00147135"/>
    <w:rsid w:val="0014759E"/>
    <w:rsid w:val="0014775B"/>
    <w:rsid w:val="00147D46"/>
    <w:rsid w:val="001514B7"/>
    <w:rsid w:val="001521CC"/>
    <w:rsid w:val="00152C07"/>
    <w:rsid w:val="00152D21"/>
    <w:rsid w:val="0015365F"/>
    <w:rsid w:val="00153D7E"/>
    <w:rsid w:val="001554E4"/>
    <w:rsid w:val="00155ABF"/>
    <w:rsid w:val="001563A4"/>
    <w:rsid w:val="00156AC3"/>
    <w:rsid w:val="0015756F"/>
    <w:rsid w:val="0015781A"/>
    <w:rsid w:val="001579DE"/>
    <w:rsid w:val="00157B4C"/>
    <w:rsid w:val="00157C20"/>
    <w:rsid w:val="00162521"/>
    <w:rsid w:val="00165C5E"/>
    <w:rsid w:val="00167CDD"/>
    <w:rsid w:val="0017069D"/>
    <w:rsid w:val="00171035"/>
    <w:rsid w:val="0017110D"/>
    <w:rsid w:val="00171476"/>
    <w:rsid w:val="00171BAB"/>
    <w:rsid w:val="00171DC0"/>
    <w:rsid w:val="00172229"/>
    <w:rsid w:val="00172798"/>
    <w:rsid w:val="00173006"/>
    <w:rsid w:val="00173DE8"/>
    <w:rsid w:val="00175156"/>
    <w:rsid w:val="001760EC"/>
    <w:rsid w:val="00176C8C"/>
    <w:rsid w:val="00177058"/>
    <w:rsid w:val="00180C5C"/>
    <w:rsid w:val="00181CFB"/>
    <w:rsid w:val="00182036"/>
    <w:rsid w:val="0018230B"/>
    <w:rsid w:val="0018231D"/>
    <w:rsid w:val="00182A9D"/>
    <w:rsid w:val="0018369E"/>
    <w:rsid w:val="001846FA"/>
    <w:rsid w:val="00184726"/>
    <w:rsid w:val="00184D04"/>
    <w:rsid w:val="00185B2B"/>
    <w:rsid w:val="00185F8A"/>
    <w:rsid w:val="001872DC"/>
    <w:rsid w:val="00187700"/>
    <w:rsid w:val="00187759"/>
    <w:rsid w:val="00187B33"/>
    <w:rsid w:val="00190370"/>
    <w:rsid w:val="0019106C"/>
    <w:rsid w:val="001917DD"/>
    <w:rsid w:val="00192A0F"/>
    <w:rsid w:val="00193548"/>
    <w:rsid w:val="00193E0E"/>
    <w:rsid w:val="001940AE"/>
    <w:rsid w:val="00194AC2"/>
    <w:rsid w:val="00194C32"/>
    <w:rsid w:val="00195B85"/>
    <w:rsid w:val="00195DEF"/>
    <w:rsid w:val="00195E67"/>
    <w:rsid w:val="00196FCE"/>
    <w:rsid w:val="001A0819"/>
    <w:rsid w:val="001A0989"/>
    <w:rsid w:val="001A1717"/>
    <w:rsid w:val="001A2465"/>
    <w:rsid w:val="001A2C12"/>
    <w:rsid w:val="001A2FD4"/>
    <w:rsid w:val="001A4340"/>
    <w:rsid w:val="001A4BF6"/>
    <w:rsid w:val="001A52A4"/>
    <w:rsid w:val="001A58AB"/>
    <w:rsid w:val="001A6015"/>
    <w:rsid w:val="001A6C1F"/>
    <w:rsid w:val="001A6F6F"/>
    <w:rsid w:val="001B0125"/>
    <w:rsid w:val="001B0153"/>
    <w:rsid w:val="001B10C8"/>
    <w:rsid w:val="001B118C"/>
    <w:rsid w:val="001B257C"/>
    <w:rsid w:val="001B486A"/>
    <w:rsid w:val="001B4909"/>
    <w:rsid w:val="001B4C04"/>
    <w:rsid w:val="001B4FF4"/>
    <w:rsid w:val="001B51BF"/>
    <w:rsid w:val="001B57D4"/>
    <w:rsid w:val="001B593C"/>
    <w:rsid w:val="001B6586"/>
    <w:rsid w:val="001B6931"/>
    <w:rsid w:val="001B7B78"/>
    <w:rsid w:val="001C08C5"/>
    <w:rsid w:val="001C0AA2"/>
    <w:rsid w:val="001C0FAC"/>
    <w:rsid w:val="001C137E"/>
    <w:rsid w:val="001C1C16"/>
    <w:rsid w:val="001C22D4"/>
    <w:rsid w:val="001C24AB"/>
    <w:rsid w:val="001C2CC6"/>
    <w:rsid w:val="001C49D3"/>
    <w:rsid w:val="001C4D5E"/>
    <w:rsid w:val="001C5BC7"/>
    <w:rsid w:val="001C5E30"/>
    <w:rsid w:val="001C5EA8"/>
    <w:rsid w:val="001C6509"/>
    <w:rsid w:val="001C7160"/>
    <w:rsid w:val="001C7C6B"/>
    <w:rsid w:val="001D1121"/>
    <w:rsid w:val="001D1811"/>
    <w:rsid w:val="001D27BC"/>
    <w:rsid w:val="001D294D"/>
    <w:rsid w:val="001D3471"/>
    <w:rsid w:val="001D381E"/>
    <w:rsid w:val="001D3B30"/>
    <w:rsid w:val="001D40F7"/>
    <w:rsid w:val="001D42EF"/>
    <w:rsid w:val="001D4BF8"/>
    <w:rsid w:val="001D5681"/>
    <w:rsid w:val="001D5D59"/>
    <w:rsid w:val="001D6040"/>
    <w:rsid w:val="001D7684"/>
    <w:rsid w:val="001D7D34"/>
    <w:rsid w:val="001E0219"/>
    <w:rsid w:val="001E0427"/>
    <w:rsid w:val="001E083D"/>
    <w:rsid w:val="001E17B8"/>
    <w:rsid w:val="001E2613"/>
    <w:rsid w:val="001E2814"/>
    <w:rsid w:val="001E2820"/>
    <w:rsid w:val="001E2B42"/>
    <w:rsid w:val="001E2E30"/>
    <w:rsid w:val="001E3746"/>
    <w:rsid w:val="001E5FA8"/>
    <w:rsid w:val="001E6178"/>
    <w:rsid w:val="001E62EB"/>
    <w:rsid w:val="001E6327"/>
    <w:rsid w:val="001E6A01"/>
    <w:rsid w:val="001E788A"/>
    <w:rsid w:val="001E7EEC"/>
    <w:rsid w:val="001F1157"/>
    <w:rsid w:val="001F1194"/>
    <w:rsid w:val="001F195B"/>
    <w:rsid w:val="001F2140"/>
    <w:rsid w:val="001F2290"/>
    <w:rsid w:val="001F2382"/>
    <w:rsid w:val="001F2597"/>
    <w:rsid w:val="001F2D4D"/>
    <w:rsid w:val="001F39E8"/>
    <w:rsid w:val="001F47B5"/>
    <w:rsid w:val="001F4904"/>
    <w:rsid w:val="001F5B0F"/>
    <w:rsid w:val="001F5E2F"/>
    <w:rsid w:val="001F5FDB"/>
    <w:rsid w:val="001F6EA2"/>
    <w:rsid w:val="001F738B"/>
    <w:rsid w:val="001F7820"/>
    <w:rsid w:val="001F78EC"/>
    <w:rsid w:val="001F7D65"/>
    <w:rsid w:val="0020005E"/>
    <w:rsid w:val="00200159"/>
    <w:rsid w:val="002008E0"/>
    <w:rsid w:val="00200AE0"/>
    <w:rsid w:val="00200B1B"/>
    <w:rsid w:val="00200C77"/>
    <w:rsid w:val="00200E97"/>
    <w:rsid w:val="0020162A"/>
    <w:rsid w:val="00201C6F"/>
    <w:rsid w:val="00203567"/>
    <w:rsid w:val="00203C40"/>
    <w:rsid w:val="00203D01"/>
    <w:rsid w:val="00203D48"/>
    <w:rsid w:val="00204E9A"/>
    <w:rsid w:val="00205398"/>
    <w:rsid w:val="00205C2D"/>
    <w:rsid w:val="00206554"/>
    <w:rsid w:val="002073EC"/>
    <w:rsid w:val="00207F2B"/>
    <w:rsid w:val="00211345"/>
    <w:rsid w:val="0021325E"/>
    <w:rsid w:val="0021341B"/>
    <w:rsid w:val="00213E93"/>
    <w:rsid w:val="002143FC"/>
    <w:rsid w:val="00214449"/>
    <w:rsid w:val="00214A51"/>
    <w:rsid w:val="002150F8"/>
    <w:rsid w:val="0021579E"/>
    <w:rsid w:val="0021668E"/>
    <w:rsid w:val="00216802"/>
    <w:rsid w:val="00216FF9"/>
    <w:rsid w:val="00217E4B"/>
    <w:rsid w:val="00217EC0"/>
    <w:rsid w:val="002202F6"/>
    <w:rsid w:val="0022061C"/>
    <w:rsid w:val="002229A3"/>
    <w:rsid w:val="00222AE7"/>
    <w:rsid w:val="00223656"/>
    <w:rsid w:val="00224630"/>
    <w:rsid w:val="00224914"/>
    <w:rsid w:val="002249BC"/>
    <w:rsid w:val="00224B82"/>
    <w:rsid w:val="002252FB"/>
    <w:rsid w:val="00225B3A"/>
    <w:rsid w:val="00225B84"/>
    <w:rsid w:val="00225BCA"/>
    <w:rsid w:val="00226519"/>
    <w:rsid w:val="00226D80"/>
    <w:rsid w:val="002278F1"/>
    <w:rsid w:val="00227B41"/>
    <w:rsid w:val="00227BFB"/>
    <w:rsid w:val="00227C5C"/>
    <w:rsid w:val="00227EFF"/>
    <w:rsid w:val="002301FB"/>
    <w:rsid w:val="00230317"/>
    <w:rsid w:val="002303FA"/>
    <w:rsid w:val="00230C90"/>
    <w:rsid w:val="00231638"/>
    <w:rsid w:val="00231756"/>
    <w:rsid w:val="00231C1E"/>
    <w:rsid w:val="00231E11"/>
    <w:rsid w:val="00232B5A"/>
    <w:rsid w:val="002333FC"/>
    <w:rsid w:val="00233E61"/>
    <w:rsid w:val="00234902"/>
    <w:rsid w:val="00234CD6"/>
    <w:rsid w:val="002353E4"/>
    <w:rsid w:val="002359A6"/>
    <w:rsid w:val="00235DA9"/>
    <w:rsid w:val="00236F69"/>
    <w:rsid w:val="00237755"/>
    <w:rsid w:val="0023782F"/>
    <w:rsid w:val="00237975"/>
    <w:rsid w:val="002403E2"/>
    <w:rsid w:val="00242098"/>
    <w:rsid w:val="002420BC"/>
    <w:rsid w:val="0024288F"/>
    <w:rsid w:val="00245CB8"/>
    <w:rsid w:val="002465E8"/>
    <w:rsid w:val="0024670B"/>
    <w:rsid w:val="00246CFE"/>
    <w:rsid w:val="00246FF2"/>
    <w:rsid w:val="00247211"/>
    <w:rsid w:val="002474B7"/>
    <w:rsid w:val="002476EF"/>
    <w:rsid w:val="00247D65"/>
    <w:rsid w:val="002505DE"/>
    <w:rsid w:val="0025101D"/>
    <w:rsid w:val="00251458"/>
    <w:rsid w:val="002517B1"/>
    <w:rsid w:val="00252EB9"/>
    <w:rsid w:val="00253633"/>
    <w:rsid w:val="002538A1"/>
    <w:rsid w:val="00253AB2"/>
    <w:rsid w:val="002569E2"/>
    <w:rsid w:val="00256CA6"/>
    <w:rsid w:val="00256D56"/>
    <w:rsid w:val="0026110C"/>
    <w:rsid w:val="00261B00"/>
    <w:rsid w:val="002630E6"/>
    <w:rsid w:val="002632AE"/>
    <w:rsid w:val="00263349"/>
    <w:rsid w:val="002657B7"/>
    <w:rsid w:val="002665A6"/>
    <w:rsid w:val="00266E53"/>
    <w:rsid w:val="0026705C"/>
    <w:rsid w:val="0026746C"/>
    <w:rsid w:val="002676E3"/>
    <w:rsid w:val="00267F19"/>
    <w:rsid w:val="0027040F"/>
    <w:rsid w:val="00270EA6"/>
    <w:rsid w:val="00271C81"/>
    <w:rsid w:val="00271FD1"/>
    <w:rsid w:val="00272194"/>
    <w:rsid w:val="0027226B"/>
    <w:rsid w:val="002738D0"/>
    <w:rsid w:val="00273AD8"/>
    <w:rsid w:val="00273B64"/>
    <w:rsid w:val="00273CD4"/>
    <w:rsid w:val="00273DFF"/>
    <w:rsid w:val="00275625"/>
    <w:rsid w:val="0027636D"/>
    <w:rsid w:val="002768C9"/>
    <w:rsid w:val="00276E56"/>
    <w:rsid w:val="0027731C"/>
    <w:rsid w:val="00277BDE"/>
    <w:rsid w:val="00277D7D"/>
    <w:rsid w:val="00277E1B"/>
    <w:rsid w:val="00281154"/>
    <w:rsid w:val="00281E57"/>
    <w:rsid w:val="00284581"/>
    <w:rsid w:val="00286AA3"/>
    <w:rsid w:val="00286C9E"/>
    <w:rsid w:val="00287459"/>
    <w:rsid w:val="002904F5"/>
    <w:rsid w:val="00290554"/>
    <w:rsid w:val="0029058B"/>
    <w:rsid w:val="00290BA8"/>
    <w:rsid w:val="00291B3D"/>
    <w:rsid w:val="00291BCA"/>
    <w:rsid w:val="00291FEE"/>
    <w:rsid w:val="00292132"/>
    <w:rsid w:val="002926DD"/>
    <w:rsid w:val="00292D87"/>
    <w:rsid w:val="002933E2"/>
    <w:rsid w:val="0029348C"/>
    <w:rsid w:val="00294185"/>
    <w:rsid w:val="00295A10"/>
    <w:rsid w:val="0029692E"/>
    <w:rsid w:val="002A0B40"/>
    <w:rsid w:val="002A0BF1"/>
    <w:rsid w:val="002A0C54"/>
    <w:rsid w:val="002A1134"/>
    <w:rsid w:val="002A23A6"/>
    <w:rsid w:val="002A4934"/>
    <w:rsid w:val="002A4DF3"/>
    <w:rsid w:val="002A550C"/>
    <w:rsid w:val="002A5721"/>
    <w:rsid w:val="002A5D90"/>
    <w:rsid w:val="002A720D"/>
    <w:rsid w:val="002B0526"/>
    <w:rsid w:val="002B0FB8"/>
    <w:rsid w:val="002B2389"/>
    <w:rsid w:val="002B2593"/>
    <w:rsid w:val="002B2D0F"/>
    <w:rsid w:val="002B2E67"/>
    <w:rsid w:val="002B2FDE"/>
    <w:rsid w:val="002B3693"/>
    <w:rsid w:val="002B3B18"/>
    <w:rsid w:val="002B3B8D"/>
    <w:rsid w:val="002B3F6B"/>
    <w:rsid w:val="002B5329"/>
    <w:rsid w:val="002B54C0"/>
    <w:rsid w:val="002B561A"/>
    <w:rsid w:val="002B63C5"/>
    <w:rsid w:val="002B6DB7"/>
    <w:rsid w:val="002B70C2"/>
    <w:rsid w:val="002C07EF"/>
    <w:rsid w:val="002C1258"/>
    <w:rsid w:val="002C1AC4"/>
    <w:rsid w:val="002C21F5"/>
    <w:rsid w:val="002C2A8F"/>
    <w:rsid w:val="002C318E"/>
    <w:rsid w:val="002C3A4C"/>
    <w:rsid w:val="002C43CE"/>
    <w:rsid w:val="002C56D9"/>
    <w:rsid w:val="002C6799"/>
    <w:rsid w:val="002C6872"/>
    <w:rsid w:val="002C6A50"/>
    <w:rsid w:val="002C70CC"/>
    <w:rsid w:val="002C77F9"/>
    <w:rsid w:val="002C7D53"/>
    <w:rsid w:val="002C7FAC"/>
    <w:rsid w:val="002D05E7"/>
    <w:rsid w:val="002D1AD7"/>
    <w:rsid w:val="002D339A"/>
    <w:rsid w:val="002D39A7"/>
    <w:rsid w:val="002D3EC8"/>
    <w:rsid w:val="002D4194"/>
    <w:rsid w:val="002D493C"/>
    <w:rsid w:val="002D4A3C"/>
    <w:rsid w:val="002D5817"/>
    <w:rsid w:val="002D5EE1"/>
    <w:rsid w:val="002D64E0"/>
    <w:rsid w:val="002D72E4"/>
    <w:rsid w:val="002D7813"/>
    <w:rsid w:val="002E07C4"/>
    <w:rsid w:val="002E09CC"/>
    <w:rsid w:val="002E2082"/>
    <w:rsid w:val="002E50EF"/>
    <w:rsid w:val="002E5DFC"/>
    <w:rsid w:val="002E6DA4"/>
    <w:rsid w:val="002F0256"/>
    <w:rsid w:val="002F1EFA"/>
    <w:rsid w:val="002F248B"/>
    <w:rsid w:val="002F2738"/>
    <w:rsid w:val="002F321B"/>
    <w:rsid w:val="002F3B96"/>
    <w:rsid w:val="002F3C63"/>
    <w:rsid w:val="002F4376"/>
    <w:rsid w:val="002F4DD2"/>
    <w:rsid w:val="002F52B9"/>
    <w:rsid w:val="00300381"/>
    <w:rsid w:val="003020E0"/>
    <w:rsid w:val="0030280F"/>
    <w:rsid w:val="00302FD5"/>
    <w:rsid w:val="00303280"/>
    <w:rsid w:val="0030461C"/>
    <w:rsid w:val="003048FC"/>
    <w:rsid w:val="0030498A"/>
    <w:rsid w:val="00304ABD"/>
    <w:rsid w:val="003050D7"/>
    <w:rsid w:val="00305132"/>
    <w:rsid w:val="003052C2"/>
    <w:rsid w:val="003062C4"/>
    <w:rsid w:val="003074FE"/>
    <w:rsid w:val="00307802"/>
    <w:rsid w:val="00307846"/>
    <w:rsid w:val="003079AB"/>
    <w:rsid w:val="00310917"/>
    <w:rsid w:val="0031150A"/>
    <w:rsid w:val="00311586"/>
    <w:rsid w:val="003121C3"/>
    <w:rsid w:val="003127E1"/>
    <w:rsid w:val="00312FB5"/>
    <w:rsid w:val="00313D65"/>
    <w:rsid w:val="0031519C"/>
    <w:rsid w:val="00315B81"/>
    <w:rsid w:val="00316474"/>
    <w:rsid w:val="003164CD"/>
    <w:rsid w:val="00317F3E"/>
    <w:rsid w:val="00320A1B"/>
    <w:rsid w:val="0032256F"/>
    <w:rsid w:val="003227B3"/>
    <w:rsid w:val="00322BBD"/>
    <w:rsid w:val="00322E85"/>
    <w:rsid w:val="0032334A"/>
    <w:rsid w:val="0032379D"/>
    <w:rsid w:val="00324BDA"/>
    <w:rsid w:val="0032545C"/>
    <w:rsid w:val="00325548"/>
    <w:rsid w:val="00325C29"/>
    <w:rsid w:val="003262D0"/>
    <w:rsid w:val="003308EB"/>
    <w:rsid w:val="00330CC1"/>
    <w:rsid w:val="00330EED"/>
    <w:rsid w:val="003312E4"/>
    <w:rsid w:val="00332110"/>
    <w:rsid w:val="0033313E"/>
    <w:rsid w:val="00333198"/>
    <w:rsid w:val="00333BF8"/>
    <w:rsid w:val="00333C26"/>
    <w:rsid w:val="00334167"/>
    <w:rsid w:val="00334536"/>
    <w:rsid w:val="003346CB"/>
    <w:rsid w:val="0033476A"/>
    <w:rsid w:val="00334BB3"/>
    <w:rsid w:val="0033587C"/>
    <w:rsid w:val="00335D52"/>
    <w:rsid w:val="00336BA1"/>
    <w:rsid w:val="00336F0D"/>
    <w:rsid w:val="003371B6"/>
    <w:rsid w:val="00337464"/>
    <w:rsid w:val="003375F6"/>
    <w:rsid w:val="00337D19"/>
    <w:rsid w:val="00337E4A"/>
    <w:rsid w:val="0034017D"/>
    <w:rsid w:val="0034044D"/>
    <w:rsid w:val="003408B8"/>
    <w:rsid w:val="0034095F"/>
    <w:rsid w:val="003418E8"/>
    <w:rsid w:val="00341923"/>
    <w:rsid w:val="003419FC"/>
    <w:rsid w:val="00341A94"/>
    <w:rsid w:val="00342A7D"/>
    <w:rsid w:val="00343206"/>
    <w:rsid w:val="0034451F"/>
    <w:rsid w:val="00344917"/>
    <w:rsid w:val="00344CE0"/>
    <w:rsid w:val="00344E72"/>
    <w:rsid w:val="0034637A"/>
    <w:rsid w:val="003470A3"/>
    <w:rsid w:val="0034712E"/>
    <w:rsid w:val="003479CE"/>
    <w:rsid w:val="003504A0"/>
    <w:rsid w:val="0035149A"/>
    <w:rsid w:val="00352782"/>
    <w:rsid w:val="00352EA1"/>
    <w:rsid w:val="00353D68"/>
    <w:rsid w:val="003546FD"/>
    <w:rsid w:val="00354EDB"/>
    <w:rsid w:val="00355386"/>
    <w:rsid w:val="00355727"/>
    <w:rsid w:val="00355CDC"/>
    <w:rsid w:val="00356B57"/>
    <w:rsid w:val="00356D48"/>
    <w:rsid w:val="00357AF8"/>
    <w:rsid w:val="00357BC9"/>
    <w:rsid w:val="00357E82"/>
    <w:rsid w:val="003603AA"/>
    <w:rsid w:val="0036127C"/>
    <w:rsid w:val="00361C09"/>
    <w:rsid w:val="00361F67"/>
    <w:rsid w:val="00362702"/>
    <w:rsid w:val="00362905"/>
    <w:rsid w:val="00362A98"/>
    <w:rsid w:val="00363745"/>
    <w:rsid w:val="00363E6C"/>
    <w:rsid w:val="003647C5"/>
    <w:rsid w:val="00364D42"/>
    <w:rsid w:val="00365056"/>
    <w:rsid w:val="003652CE"/>
    <w:rsid w:val="00365A83"/>
    <w:rsid w:val="0036621D"/>
    <w:rsid w:val="00366599"/>
    <w:rsid w:val="00366DC4"/>
    <w:rsid w:val="00367038"/>
    <w:rsid w:val="00367F12"/>
    <w:rsid w:val="0037080C"/>
    <w:rsid w:val="003717A3"/>
    <w:rsid w:val="0037187E"/>
    <w:rsid w:val="00371A75"/>
    <w:rsid w:val="003724F1"/>
    <w:rsid w:val="003727E4"/>
    <w:rsid w:val="00373040"/>
    <w:rsid w:val="0037324E"/>
    <w:rsid w:val="0037336A"/>
    <w:rsid w:val="003747EA"/>
    <w:rsid w:val="0037483D"/>
    <w:rsid w:val="0037613B"/>
    <w:rsid w:val="003765EF"/>
    <w:rsid w:val="003768FA"/>
    <w:rsid w:val="003772AA"/>
    <w:rsid w:val="0037768D"/>
    <w:rsid w:val="00377B65"/>
    <w:rsid w:val="00377F5E"/>
    <w:rsid w:val="00377F7C"/>
    <w:rsid w:val="00380EB6"/>
    <w:rsid w:val="00380ED8"/>
    <w:rsid w:val="003811D2"/>
    <w:rsid w:val="00381201"/>
    <w:rsid w:val="00381695"/>
    <w:rsid w:val="00381C52"/>
    <w:rsid w:val="00382D76"/>
    <w:rsid w:val="00383246"/>
    <w:rsid w:val="003844B0"/>
    <w:rsid w:val="00385CDF"/>
    <w:rsid w:val="00385E71"/>
    <w:rsid w:val="00386EE2"/>
    <w:rsid w:val="003875B4"/>
    <w:rsid w:val="003876B3"/>
    <w:rsid w:val="0038776E"/>
    <w:rsid w:val="00391627"/>
    <w:rsid w:val="00391D6D"/>
    <w:rsid w:val="00391E13"/>
    <w:rsid w:val="00391E61"/>
    <w:rsid w:val="00391FBD"/>
    <w:rsid w:val="0039233A"/>
    <w:rsid w:val="00392349"/>
    <w:rsid w:val="003924BA"/>
    <w:rsid w:val="00392AE2"/>
    <w:rsid w:val="00392CD1"/>
    <w:rsid w:val="003932B9"/>
    <w:rsid w:val="003939D0"/>
    <w:rsid w:val="00394670"/>
    <w:rsid w:val="00394AAD"/>
    <w:rsid w:val="003956D1"/>
    <w:rsid w:val="00395702"/>
    <w:rsid w:val="00395842"/>
    <w:rsid w:val="00395BE7"/>
    <w:rsid w:val="003963C6"/>
    <w:rsid w:val="003963E0"/>
    <w:rsid w:val="00396494"/>
    <w:rsid w:val="003A0338"/>
    <w:rsid w:val="003A0342"/>
    <w:rsid w:val="003A0B71"/>
    <w:rsid w:val="003A1C25"/>
    <w:rsid w:val="003A26CE"/>
    <w:rsid w:val="003A2E38"/>
    <w:rsid w:val="003A3B08"/>
    <w:rsid w:val="003A3D29"/>
    <w:rsid w:val="003A4E08"/>
    <w:rsid w:val="003A51DB"/>
    <w:rsid w:val="003A60BF"/>
    <w:rsid w:val="003A64DB"/>
    <w:rsid w:val="003A6C89"/>
    <w:rsid w:val="003A6D8E"/>
    <w:rsid w:val="003A706B"/>
    <w:rsid w:val="003A7275"/>
    <w:rsid w:val="003B1562"/>
    <w:rsid w:val="003B176A"/>
    <w:rsid w:val="003B2B5D"/>
    <w:rsid w:val="003B34D4"/>
    <w:rsid w:val="003B38A4"/>
    <w:rsid w:val="003B4866"/>
    <w:rsid w:val="003B4B8F"/>
    <w:rsid w:val="003B5F1C"/>
    <w:rsid w:val="003B60C4"/>
    <w:rsid w:val="003B620D"/>
    <w:rsid w:val="003B6810"/>
    <w:rsid w:val="003B6B37"/>
    <w:rsid w:val="003B6E3A"/>
    <w:rsid w:val="003B7267"/>
    <w:rsid w:val="003B734F"/>
    <w:rsid w:val="003C01C9"/>
    <w:rsid w:val="003C054A"/>
    <w:rsid w:val="003C0563"/>
    <w:rsid w:val="003C06CE"/>
    <w:rsid w:val="003C0E5D"/>
    <w:rsid w:val="003C1EE1"/>
    <w:rsid w:val="003C2483"/>
    <w:rsid w:val="003C29A4"/>
    <w:rsid w:val="003C3655"/>
    <w:rsid w:val="003C4A3D"/>
    <w:rsid w:val="003C64CC"/>
    <w:rsid w:val="003C67F0"/>
    <w:rsid w:val="003C7CB3"/>
    <w:rsid w:val="003D0D38"/>
    <w:rsid w:val="003D1110"/>
    <w:rsid w:val="003D1610"/>
    <w:rsid w:val="003D17E7"/>
    <w:rsid w:val="003D21B1"/>
    <w:rsid w:val="003D23F1"/>
    <w:rsid w:val="003D27BD"/>
    <w:rsid w:val="003D2C3D"/>
    <w:rsid w:val="003D2D57"/>
    <w:rsid w:val="003D2F99"/>
    <w:rsid w:val="003D3565"/>
    <w:rsid w:val="003D3C32"/>
    <w:rsid w:val="003D3E5D"/>
    <w:rsid w:val="003D474F"/>
    <w:rsid w:val="003D49F3"/>
    <w:rsid w:val="003D581F"/>
    <w:rsid w:val="003D67F9"/>
    <w:rsid w:val="003E0360"/>
    <w:rsid w:val="003E0524"/>
    <w:rsid w:val="003E0E55"/>
    <w:rsid w:val="003E0FC5"/>
    <w:rsid w:val="003E1689"/>
    <w:rsid w:val="003E1B27"/>
    <w:rsid w:val="003E1D36"/>
    <w:rsid w:val="003E1D94"/>
    <w:rsid w:val="003E2910"/>
    <w:rsid w:val="003E32E5"/>
    <w:rsid w:val="003E3362"/>
    <w:rsid w:val="003E3489"/>
    <w:rsid w:val="003E359E"/>
    <w:rsid w:val="003E4BAC"/>
    <w:rsid w:val="003E514D"/>
    <w:rsid w:val="003E60B8"/>
    <w:rsid w:val="003E65B5"/>
    <w:rsid w:val="003E7257"/>
    <w:rsid w:val="003F10E4"/>
    <w:rsid w:val="003F16FB"/>
    <w:rsid w:val="003F16FE"/>
    <w:rsid w:val="003F1D3C"/>
    <w:rsid w:val="003F21DD"/>
    <w:rsid w:val="003F22EF"/>
    <w:rsid w:val="003F2ADC"/>
    <w:rsid w:val="003F2E7C"/>
    <w:rsid w:val="003F3442"/>
    <w:rsid w:val="003F363A"/>
    <w:rsid w:val="003F38C2"/>
    <w:rsid w:val="003F3BC5"/>
    <w:rsid w:val="003F441A"/>
    <w:rsid w:val="003F4473"/>
    <w:rsid w:val="003F460A"/>
    <w:rsid w:val="003F480B"/>
    <w:rsid w:val="003F5593"/>
    <w:rsid w:val="003F7FCC"/>
    <w:rsid w:val="004004E0"/>
    <w:rsid w:val="0040123A"/>
    <w:rsid w:val="004024B1"/>
    <w:rsid w:val="00402885"/>
    <w:rsid w:val="00402E6E"/>
    <w:rsid w:val="004033A3"/>
    <w:rsid w:val="00403B46"/>
    <w:rsid w:val="004040B5"/>
    <w:rsid w:val="00404199"/>
    <w:rsid w:val="00404661"/>
    <w:rsid w:val="00404AFE"/>
    <w:rsid w:val="0040526A"/>
    <w:rsid w:val="0040530A"/>
    <w:rsid w:val="0040574C"/>
    <w:rsid w:val="00406DA8"/>
    <w:rsid w:val="004078DB"/>
    <w:rsid w:val="00411368"/>
    <w:rsid w:val="004117CD"/>
    <w:rsid w:val="004118F5"/>
    <w:rsid w:val="00411CC5"/>
    <w:rsid w:val="00412635"/>
    <w:rsid w:val="00413199"/>
    <w:rsid w:val="00413359"/>
    <w:rsid w:val="00413434"/>
    <w:rsid w:val="0041451D"/>
    <w:rsid w:val="004154CE"/>
    <w:rsid w:val="0041574F"/>
    <w:rsid w:val="00415E4D"/>
    <w:rsid w:val="00415EE4"/>
    <w:rsid w:val="00417177"/>
    <w:rsid w:val="00417CD2"/>
    <w:rsid w:val="004200A7"/>
    <w:rsid w:val="004202CC"/>
    <w:rsid w:val="00421DBA"/>
    <w:rsid w:val="00422341"/>
    <w:rsid w:val="00422687"/>
    <w:rsid w:val="0042338B"/>
    <w:rsid w:val="004243D5"/>
    <w:rsid w:val="004244EE"/>
    <w:rsid w:val="004244F8"/>
    <w:rsid w:val="00424B4A"/>
    <w:rsid w:val="004255AB"/>
    <w:rsid w:val="00425A6F"/>
    <w:rsid w:val="00427EF5"/>
    <w:rsid w:val="0043096E"/>
    <w:rsid w:val="004320E0"/>
    <w:rsid w:val="00432243"/>
    <w:rsid w:val="004341E0"/>
    <w:rsid w:val="00434564"/>
    <w:rsid w:val="00435386"/>
    <w:rsid w:val="00436A36"/>
    <w:rsid w:val="00436D27"/>
    <w:rsid w:val="00437C2D"/>
    <w:rsid w:val="00440318"/>
    <w:rsid w:val="004406D2"/>
    <w:rsid w:val="00440B99"/>
    <w:rsid w:val="00440BF3"/>
    <w:rsid w:val="00442DD1"/>
    <w:rsid w:val="00442F77"/>
    <w:rsid w:val="00443232"/>
    <w:rsid w:val="00444666"/>
    <w:rsid w:val="00444E72"/>
    <w:rsid w:val="00444FCD"/>
    <w:rsid w:val="0044526C"/>
    <w:rsid w:val="00445ADD"/>
    <w:rsid w:val="00445FFF"/>
    <w:rsid w:val="00447181"/>
    <w:rsid w:val="004479AA"/>
    <w:rsid w:val="004502BD"/>
    <w:rsid w:val="00450B01"/>
    <w:rsid w:val="0045341C"/>
    <w:rsid w:val="00454346"/>
    <w:rsid w:val="00455E46"/>
    <w:rsid w:val="00456D33"/>
    <w:rsid w:val="00456FF4"/>
    <w:rsid w:val="004573BA"/>
    <w:rsid w:val="00460372"/>
    <w:rsid w:val="00460544"/>
    <w:rsid w:val="004607A5"/>
    <w:rsid w:val="00460AEF"/>
    <w:rsid w:val="00461414"/>
    <w:rsid w:val="00461504"/>
    <w:rsid w:val="00461C7C"/>
    <w:rsid w:val="00462275"/>
    <w:rsid w:val="00462481"/>
    <w:rsid w:val="00462DD3"/>
    <w:rsid w:val="00463E11"/>
    <w:rsid w:val="00463E54"/>
    <w:rsid w:val="00464BB3"/>
    <w:rsid w:val="00465652"/>
    <w:rsid w:val="0046576E"/>
    <w:rsid w:val="00466671"/>
    <w:rsid w:val="004679FF"/>
    <w:rsid w:val="00467E39"/>
    <w:rsid w:val="00470C46"/>
    <w:rsid w:val="00471CC6"/>
    <w:rsid w:val="00471FA7"/>
    <w:rsid w:val="0047238D"/>
    <w:rsid w:val="00472446"/>
    <w:rsid w:val="004731D7"/>
    <w:rsid w:val="0047379A"/>
    <w:rsid w:val="00473859"/>
    <w:rsid w:val="00474527"/>
    <w:rsid w:val="00475828"/>
    <w:rsid w:val="00475A20"/>
    <w:rsid w:val="0047610A"/>
    <w:rsid w:val="00476C22"/>
    <w:rsid w:val="00476FB1"/>
    <w:rsid w:val="0048012F"/>
    <w:rsid w:val="00480AC6"/>
    <w:rsid w:val="00481853"/>
    <w:rsid w:val="004833C9"/>
    <w:rsid w:val="00483421"/>
    <w:rsid w:val="0048464E"/>
    <w:rsid w:val="00484A1F"/>
    <w:rsid w:val="00485860"/>
    <w:rsid w:val="00486232"/>
    <w:rsid w:val="00486A25"/>
    <w:rsid w:val="00486EA4"/>
    <w:rsid w:val="00490C99"/>
    <w:rsid w:val="004914FA"/>
    <w:rsid w:val="00491E8D"/>
    <w:rsid w:val="0049306C"/>
    <w:rsid w:val="004930D6"/>
    <w:rsid w:val="00493CB8"/>
    <w:rsid w:val="0049406D"/>
    <w:rsid w:val="004942AA"/>
    <w:rsid w:val="00495391"/>
    <w:rsid w:val="00495496"/>
    <w:rsid w:val="004958CB"/>
    <w:rsid w:val="00495EE0"/>
    <w:rsid w:val="00496A3D"/>
    <w:rsid w:val="00497684"/>
    <w:rsid w:val="00497925"/>
    <w:rsid w:val="004A1868"/>
    <w:rsid w:val="004A2430"/>
    <w:rsid w:val="004A2656"/>
    <w:rsid w:val="004A307B"/>
    <w:rsid w:val="004A32E7"/>
    <w:rsid w:val="004A4753"/>
    <w:rsid w:val="004A4A50"/>
    <w:rsid w:val="004A4F5F"/>
    <w:rsid w:val="004A5431"/>
    <w:rsid w:val="004A595E"/>
    <w:rsid w:val="004A5BEE"/>
    <w:rsid w:val="004A6156"/>
    <w:rsid w:val="004A68C5"/>
    <w:rsid w:val="004A6B70"/>
    <w:rsid w:val="004B0E70"/>
    <w:rsid w:val="004B1632"/>
    <w:rsid w:val="004B2C73"/>
    <w:rsid w:val="004B455B"/>
    <w:rsid w:val="004B4D9C"/>
    <w:rsid w:val="004B507E"/>
    <w:rsid w:val="004B5F72"/>
    <w:rsid w:val="004B5FBD"/>
    <w:rsid w:val="004B667A"/>
    <w:rsid w:val="004B6D95"/>
    <w:rsid w:val="004B6EA4"/>
    <w:rsid w:val="004B7354"/>
    <w:rsid w:val="004B7452"/>
    <w:rsid w:val="004B7C74"/>
    <w:rsid w:val="004C006D"/>
    <w:rsid w:val="004C05F8"/>
    <w:rsid w:val="004C0884"/>
    <w:rsid w:val="004C0EB5"/>
    <w:rsid w:val="004C0FCA"/>
    <w:rsid w:val="004C11B3"/>
    <w:rsid w:val="004C1467"/>
    <w:rsid w:val="004C15B9"/>
    <w:rsid w:val="004C15EF"/>
    <w:rsid w:val="004C1A65"/>
    <w:rsid w:val="004C1C7F"/>
    <w:rsid w:val="004C1F78"/>
    <w:rsid w:val="004C22FF"/>
    <w:rsid w:val="004C2F80"/>
    <w:rsid w:val="004C352F"/>
    <w:rsid w:val="004C38A1"/>
    <w:rsid w:val="004C3D17"/>
    <w:rsid w:val="004C579A"/>
    <w:rsid w:val="004C5860"/>
    <w:rsid w:val="004C6E2B"/>
    <w:rsid w:val="004C6EEF"/>
    <w:rsid w:val="004C7FF8"/>
    <w:rsid w:val="004D091E"/>
    <w:rsid w:val="004D191E"/>
    <w:rsid w:val="004D1B09"/>
    <w:rsid w:val="004D2534"/>
    <w:rsid w:val="004D38C4"/>
    <w:rsid w:val="004D4073"/>
    <w:rsid w:val="004D4524"/>
    <w:rsid w:val="004D50A5"/>
    <w:rsid w:val="004D59B3"/>
    <w:rsid w:val="004D5FB7"/>
    <w:rsid w:val="004D6D18"/>
    <w:rsid w:val="004D735C"/>
    <w:rsid w:val="004D7442"/>
    <w:rsid w:val="004D76B4"/>
    <w:rsid w:val="004D79F5"/>
    <w:rsid w:val="004D7DCB"/>
    <w:rsid w:val="004D7E63"/>
    <w:rsid w:val="004E04E8"/>
    <w:rsid w:val="004E10F2"/>
    <w:rsid w:val="004E1670"/>
    <w:rsid w:val="004E1946"/>
    <w:rsid w:val="004E1BCA"/>
    <w:rsid w:val="004E2B5F"/>
    <w:rsid w:val="004E34E4"/>
    <w:rsid w:val="004E4568"/>
    <w:rsid w:val="004E4662"/>
    <w:rsid w:val="004E4FC7"/>
    <w:rsid w:val="004E5D25"/>
    <w:rsid w:val="004E644A"/>
    <w:rsid w:val="004E6511"/>
    <w:rsid w:val="004E6B5E"/>
    <w:rsid w:val="004E7686"/>
    <w:rsid w:val="004E7A3A"/>
    <w:rsid w:val="004F05EC"/>
    <w:rsid w:val="004F0A28"/>
    <w:rsid w:val="004F0EE1"/>
    <w:rsid w:val="004F14B1"/>
    <w:rsid w:val="004F161D"/>
    <w:rsid w:val="004F1D1C"/>
    <w:rsid w:val="004F272A"/>
    <w:rsid w:val="004F2EA8"/>
    <w:rsid w:val="004F3347"/>
    <w:rsid w:val="004F33B3"/>
    <w:rsid w:val="004F33D7"/>
    <w:rsid w:val="004F498B"/>
    <w:rsid w:val="004F5032"/>
    <w:rsid w:val="004F523A"/>
    <w:rsid w:val="004F586D"/>
    <w:rsid w:val="004F5D5A"/>
    <w:rsid w:val="004F5FEB"/>
    <w:rsid w:val="004F675D"/>
    <w:rsid w:val="004F6AB5"/>
    <w:rsid w:val="004F741F"/>
    <w:rsid w:val="004F7C9D"/>
    <w:rsid w:val="004F7D02"/>
    <w:rsid w:val="00500A39"/>
    <w:rsid w:val="00501CBD"/>
    <w:rsid w:val="00502008"/>
    <w:rsid w:val="0050253B"/>
    <w:rsid w:val="005029E9"/>
    <w:rsid w:val="00502E8E"/>
    <w:rsid w:val="00503A11"/>
    <w:rsid w:val="00503E7E"/>
    <w:rsid w:val="00503EAA"/>
    <w:rsid w:val="0050476B"/>
    <w:rsid w:val="00504AA6"/>
    <w:rsid w:val="00505433"/>
    <w:rsid w:val="00505632"/>
    <w:rsid w:val="00505C46"/>
    <w:rsid w:val="00505F02"/>
    <w:rsid w:val="005061EE"/>
    <w:rsid w:val="00506247"/>
    <w:rsid w:val="00507E67"/>
    <w:rsid w:val="00507E89"/>
    <w:rsid w:val="00507EAE"/>
    <w:rsid w:val="005108D1"/>
    <w:rsid w:val="005119D7"/>
    <w:rsid w:val="00511A21"/>
    <w:rsid w:val="00511A8E"/>
    <w:rsid w:val="00512008"/>
    <w:rsid w:val="00512963"/>
    <w:rsid w:val="00512B5C"/>
    <w:rsid w:val="005132B2"/>
    <w:rsid w:val="005135D4"/>
    <w:rsid w:val="005141C5"/>
    <w:rsid w:val="0051443B"/>
    <w:rsid w:val="00514460"/>
    <w:rsid w:val="0051464E"/>
    <w:rsid w:val="00514708"/>
    <w:rsid w:val="00514B94"/>
    <w:rsid w:val="005179F6"/>
    <w:rsid w:val="00520623"/>
    <w:rsid w:val="0052109E"/>
    <w:rsid w:val="005223D6"/>
    <w:rsid w:val="00522C41"/>
    <w:rsid w:val="00523498"/>
    <w:rsid w:val="005237C4"/>
    <w:rsid w:val="0052447C"/>
    <w:rsid w:val="005250B9"/>
    <w:rsid w:val="005251BD"/>
    <w:rsid w:val="0052563F"/>
    <w:rsid w:val="00525655"/>
    <w:rsid w:val="00525B1A"/>
    <w:rsid w:val="00525F17"/>
    <w:rsid w:val="00526271"/>
    <w:rsid w:val="005265A3"/>
    <w:rsid w:val="00527046"/>
    <w:rsid w:val="005271CA"/>
    <w:rsid w:val="005272D1"/>
    <w:rsid w:val="005275CD"/>
    <w:rsid w:val="00527B47"/>
    <w:rsid w:val="00527DE8"/>
    <w:rsid w:val="00530115"/>
    <w:rsid w:val="005302DC"/>
    <w:rsid w:val="00531397"/>
    <w:rsid w:val="0053192F"/>
    <w:rsid w:val="0053224C"/>
    <w:rsid w:val="005325A1"/>
    <w:rsid w:val="0053285A"/>
    <w:rsid w:val="005346DF"/>
    <w:rsid w:val="00534944"/>
    <w:rsid w:val="00534E49"/>
    <w:rsid w:val="00535509"/>
    <w:rsid w:val="005357BA"/>
    <w:rsid w:val="00536746"/>
    <w:rsid w:val="005369A2"/>
    <w:rsid w:val="00536F5D"/>
    <w:rsid w:val="0053722A"/>
    <w:rsid w:val="0054060F"/>
    <w:rsid w:val="00540BFA"/>
    <w:rsid w:val="00540CB3"/>
    <w:rsid w:val="00541A3B"/>
    <w:rsid w:val="00542375"/>
    <w:rsid w:val="00542462"/>
    <w:rsid w:val="0054259A"/>
    <w:rsid w:val="00542C09"/>
    <w:rsid w:val="00543A08"/>
    <w:rsid w:val="00544C84"/>
    <w:rsid w:val="005450C5"/>
    <w:rsid w:val="0054520B"/>
    <w:rsid w:val="00545802"/>
    <w:rsid w:val="00545BD7"/>
    <w:rsid w:val="005462AB"/>
    <w:rsid w:val="00546328"/>
    <w:rsid w:val="00546B3C"/>
    <w:rsid w:val="005510DA"/>
    <w:rsid w:val="005515EC"/>
    <w:rsid w:val="00551B3C"/>
    <w:rsid w:val="00551CF2"/>
    <w:rsid w:val="00552305"/>
    <w:rsid w:val="00553098"/>
    <w:rsid w:val="0055321F"/>
    <w:rsid w:val="005553C5"/>
    <w:rsid w:val="00555417"/>
    <w:rsid w:val="00555F2F"/>
    <w:rsid w:val="005573B1"/>
    <w:rsid w:val="00557AED"/>
    <w:rsid w:val="0056309F"/>
    <w:rsid w:val="0056453C"/>
    <w:rsid w:val="00564949"/>
    <w:rsid w:val="005649BD"/>
    <w:rsid w:val="00564C1F"/>
    <w:rsid w:val="00564C84"/>
    <w:rsid w:val="00565300"/>
    <w:rsid w:val="005661CC"/>
    <w:rsid w:val="0056639B"/>
    <w:rsid w:val="005664A8"/>
    <w:rsid w:val="005668F6"/>
    <w:rsid w:val="00571E8E"/>
    <w:rsid w:val="00572C6A"/>
    <w:rsid w:val="00572E68"/>
    <w:rsid w:val="00573E69"/>
    <w:rsid w:val="005744DD"/>
    <w:rsid w:val="00574C47"/>
    <w:rsid w:val="00575670"/>
    <w:rsid w:val="00575A99"/>
    <w:rsid w:val="00575CCE"/>
    <w:rsid w:val="00576F4B"/>
    <w:rsid w:val="00580017"/>
    <w:rsid w:val="00580115"/>
    <w:rsid w:val="005807AD"/>
    <w:rsid w:val="00580E37"/>
    <w:rsid w:val="00581FA8"/>
    <w:rsid w:val="00582DA7"/>
    <w:rsid w:val="00582E4F"/>
    <w:rsid w:val="005836E1"/>
    <w:rsid w:val="005853DD"/>
    <w:rsid w:val="00585A6B"/>
    <w:rsid w:val="00585A92"/>
    <w:rsid w:val="00585C50"/>
    <w:rsid w:val="00586216"/>
    <w:rsid w:val="00586922"/>
    <w:rsid w:val="00586A62"/>
    <w:rsid w:val="00586FCE"/>
    <w:rsid w:val="00587431"/>
    <w:rsid w:val="0058743F"/>
    <w:rsid w:val="00587512"/>
    <w:rsid w:val="00587EFB"/>
    <w:rsid w:val="00591473"/>
    <w:rsid w:val="00591A73"/>
    <w:rsid w:val="00591B2A"/>
    <w:rsid w:val="00591D89"/>
    <w:rsid w:val="0059209E"/>
    <w:rsid w:val="0059245B"/>
    <w:rsid w:val="005947E7"/>
    <w:rsid w:val="0059527E"/>
    <w:rsid w:val="005959C2"/>
    <w:rsid w:val="00596253"/>
    <w:rsid w:val="00596DA5"/>
    <w:rsid w:val="0059701D"/>
    <w:rsid w:val="005A0B2E"/>
    <w:rsid w:val="005A0C83"/>
    <w:rsid w:val="005A13E4"/>
    <w:rsid w:val="005A1B2C"/>
    <w:rsid w:val="005A2020"/>
    <w:rsid w:val="005A2D76"/>
    <w:rsid w:val="005A2E46"/>
    <w:rsid w:val="005A2F76"/>
    <w:rsid w:val="005A3001"/>
    <w:rsid w:val="005A3AF8"/>
    <w:rsid w:val="005A468E"/>
    <w:rsid w:val="005A5E3D"/>
    <w:rsid w:val="005A78AA"/>
    <w:rsid w:val="005A7C96"/>
    <w:rsid w:val="005B02F8"/>
    <w:rsid w:val="005B03F8"/>
    <w:rsid w:val="005B1A6C"/>
    <w:rsid w:val="005B2B65"/>
    <w:rsid w:val="005B2E09"/>
    <w:rsid w:val="005B43F6"/>
    <w:rsid w:val="005B5707"/>
    <w:rsid w:val="005B58E3"/>
    <w:rsid w:val="005B67DD"/>
    <w:rsid w:val="005B78FB"/>
    <w:rsid w:val="005B7DCB"/>
    <w:rsid w:val="005C0A41"/>
    <w:rsid w:val="005C1BB3"/>
    <w:rsid w:val="005C1E29"/>
    <w:rsid w:val="005C3987"/>
    <w:rsid w:val="005C4321"/>
    <w:rsid w:val="005C476A"/>
    <w:rsid w:val="005C4F9A"/>
    <w:rsid w:val="005C5602"/>
    <w:rsid w:val="005C5776"/>
    <w:rsid w:val="005C5A5A"/>
    <w:rsid w:val="005C6107"/>
    <w:rsid w:val="005C65EF"/>
    <w:rsid w:val="005C7255"/>
    <w:rsid w:val="005D04FF"/>
    <w:rsid w:val="005D0B03"/>
    <w:rsid w:val="005D1D6C"/>
    <w:rsid w:val="005D2618"/>
    <w:rsid w:val="005D3298"/>
    <w:rsid w:val="005D36BF"/>
    <w:rsid w:val="005D397B"/>
    <w:rsid w:val="005D3EF5"/>
    <w:rsid w:val="005D482B"/>
    <w:rsid w:val="005D562B"/>
    <w:rsid w:val="005D5C08"/>
    <w:rsid w:val="005D61EC"/>
    <w:rsid w:val="005D64D4"/>
    <w:rsid w:val="005E0031"/>
    <w:rsid w:val="005E0EDF"/>
    <w:rsid w:val="005E1556"/>
    <w:rsid w:val="005E18AA"/>
    <w:rsid w:val="005E1F62"/>
    <w:rsid w:val="005E25C0"/>
    <w:rsid w:val="005E2F73"/>
    <w:rsid w:val="005E348D"/>
    <w:rsid w:val="005E3D51"/>
    <w:rsid w:val="005E4125"/>
    <w:rsid w:val="005E4C0C"/>
    <w:rsid w:val="005E55AB"/>
    <w:rsid w:val="005E574D"/>
    <w:rsid w:val="005E606A"/>
    <w:rsid w:val="005E6B0F"/>
    <w:rsid w:val="005E70B9"/>
    <w:rsid w:val="005E769E"/>
    <w:rsid w:val="005F0207"/>
    <w:rsid w:val="005F043B"/>
    <w:rsid w:val="005F0D1F"/>
    <w:rsid w:val="005F0DA3"/>
    <w:rsid w:val="005F148E"/>
    <w:rsid w:val="005F1B04"/>
    <w:rsid w:val="005F24FD"/>
    <w:rsid w:val="005F28EB"/>
    <w:rsid w:val="005F2BC0"/>
    <w:rsid w:val="005F34C1"/>
    <w:rsid w:val="005F39F0"/>
    <w:rsid w:val="005F4941"/>
    <w:rsid w:val="005F4DEE"/>
    <w:rsid w:val="005F5E43"/>
    <w:rsid w:val="005F712C"/>
    <w:rsid w:val="005F740B"/>
    <w:rsid w:val="0060010A"/>
    <w:rsid w:val="00600663"/>
    <w:rsid w:val="006009C0"/>
    <w:rsid w:val="00600F77"/>
    <w:rsid w:val="00601DE7"/>
    <w:rsid w:val="00601E0E"/>
    <w:rsid w:val="00602361"/>
    <w:rsid w:val="006023E7"/>
    <w:rsid w:val="006025A7"/>
    <w:rsid w:val="00602BA5"/>
    <w:rsid w:val="006036E7"/>
    <w:rsid w:val="00606492"/>
    <w:rsid w:val="00606533"/>
    <w:rsid w:val="006069CF"/>
    <w:rsid w:val="00606D23"/>
    <w:rsid w:val="006109AD"/>
    <w:rsid w:val="00610BE7"/>
    <w:rsid w:val="00610C6B"/>
    <w:rsid w:val="00612A96"/>
    <w:rsid w:val="00613299"/>
    <w:rsid w:val="00613CF9"/>
    <w:rsid w:val="00613E0A"/>
    <w:rsid w:val="00613FEA"/>
    <w:rsid w:val="00614DE2"/>
    <w:rsid w:val="00614F5D"/>
    <w:rsid w:val="006156E2"/>
    <w:rsid w:val="00617406"/>
    <w:rsid w:val="006175F5"/>
    <w:rsid w:val="00621688"/>
    <w:rsid w:val="00622012"/>
    <w:rsid w:val="006229C2"/>
    <w:rsid w:val="00622A16"/>
    <w:rsid w:val="006230FB"/>
    <w:rsid w:val="006233C9"/>
    <w:rsid w:val="00623689"/>
    <w:rsid w:val="00623F48"/>
    <w:rsid w:val="0062423C"/>
    <w:rsid w:val="00624B0B"/>
    <w:rsid w:val="00624FCD"/>
    <w:rsid w:val="00625963"/>
    <w:rsid w:val="00625C56"/>
    <w:rsid w:val="00625D4B"/>
    <w:rsid w:val="006266F4"/>
    <w:rsid w:val="00626B08"/>
    <w:rsid w:val="00626BC8"/>
    <w:rsid w:val="00627BE1"/>
    <w:rsid w:val="00627F5E"/>
    <w:rsid w:val="00630109"/>
    <w:rsid w:val="006309A5"/>
    <w:rsid w:val="00630B13"/>
    <w:rsid w:val="006319C9"/>
    <w:rsid w:val="00631C3B"/>
    <w:rsid w:val="0063267A"/>
    <w:rsid w:val="00632A9D"/>
    <w:rsid w:val="00632ABA"/>
    <w:rsid w:val="0063338B"/>
    <w:rsid w:val="006346C1"/>
    <w:rsid w:val="00634ABD"/>
    <w:rsid w:val="006366DE"/>
    <w:rsid w:val="006369F9"/>
    <w:rsid w:val="00636A36"/>
    <w:rsid w:val="006372F5"/>
    <w:rsid w:val="006374C6"/>
    <w:rsid w:val="00637A2C"/>
    <w:rsid w:val="00637FCA"/>
    <w:rsid w:val="00640063"/>
    <w:rsid w:val="006402A9"/>
    <w:rsid w:val="00640D45"/>
    <w:rsid w:val="00640F3C"/>
    <w:rsid w:val="00641D52"/>
    <w:rsid w:val="0064381A"/>
    <w:rsid w:val="00643DDD"/>
    <w:rsid w:val="00643F04"/>
    <w:rsid w:val="00644812"/>
    <w:rsid w:val="00644B81"/>
    <w:rsid w:val="006452C8"/>
    <w:rsid w:val="0064590F"/>
    <w:rsid w:val="00645EF5"/>
    <w:rsid w:val="00646539"/>
    <w:rsid w:val="00646840"/>
    <w:rsid w:val="00646E58"/>
    <w:rsid w:val="00646FC7"/>
    <w:rsid w:val="00647035"/>
    <w:rsid w:val="00647468"/>
    <w:rsid w:val="0064780E"/>
    <w:rsid w:val="00647967"/>
    <w:rsid w:val="00650419"/>
    <w:rsid w:val="00650E5C"/>
    <w:rsid w:val="00650EEB"/>
    <w:rsid w:val="00651353"/>
    <w:rsid w:val="00651714"/>
    <w:rsid w:val="00651EE1"/>
    <w:rsid w:val="00652148"/>
    <w:rsid w:val="00652570"/>
    <w:rsid w:val="00652BEC"/>
    <w:rsid w:val="00652D98"/>
    <w:rsid w:val="00653208"/>
    <w:rsid w:val="0065320F"/>
    <w:rsid w:val="0065336D"/>
    <w:rsid w:val="00654AC8"/>
    <w:rsid w:val="006552D8"/>
    <w:rsid w:val="00655513"/>
    <w:rsid w:val="00655A37"/>
    <w:rsid w:val="00656590"/>
    <w:rsid w:val="00656A2B"/>
    <w:rsid w:val="00656B17"/>
    <w:rsid w:val="0065736F"/>
    <w:rsid w:val="00661254"/>
    <w:rsid w:val="0066161A"/>
    <w:rsid w:val="00662FA6"/>
    <w:rsid w:val="00666136"/>
    <w:rsid w:val="00667509"/>
    <w:rsid w:val="00670077"/>
    <w:rsid w:val="00670492"/>
    <w:rsid w:val="00670AB5"/>
    <w:rsid w:val="00670E6F"/>
    <w:rsid w:val="0067139F"/>
    <w:rsid w:val="006716FD"/>
    <w:rsid w:val="006719A1"/>
    <w:rsid w:val="00671C9A"/>
    <w:rsid w:val="0067207E"/>
    <w:rsid w:val="006725EA"/>
    <w:rsid w:val="00672611"/>
    <w:rsid w:val="00672A05"/>
    <w:rsid w:val="00673CDE"/>
    <w:rsid w:val="00673F32"/>
    <w:rsid w:val="006748B9"/>
    <w:rsid w:val="00674B58"/>
    <w:rsid w:val="00674EFC"/>
    <w:rsid w:val="006752BA"/>
    <w:rsid w:val="0067582A"/>
    <w:rsid w:val="00675D97"/>
    <w:rsid w:val="006767E5"/>
    <w:rsid w:val="00676FDC"/>
    <w:rsid w:val="006779EE"/>
    <w:rsid w:val="00680575"/>
    <w:rsid w:val="00680FEA"/>
    <w:rsid w:val="00681A84"/>
    <w:rsid w:val="00682194"/>
    <w:rsid w:val="00682247"/>
    <w:rsid w:val="00682FF4"/>
    <w:rsid w:val="00683F3A"/>
    <w:rsid w:val="00686279"/>
    <w:rsid w:val="0068683C"/>
    <w:rsid w:val="00686FD5"/>
    <w:rsid w:val="006871B2"/>
    <w:rsid w:val="00687E8E"/>
    <w:rsid w:val="00691583"/>
    <w:rsid w:val="006915BB"/>
    <w:rsid w:val="006927C4"/>
    <w:rsid w:val="00692BE8"/>
    <w:rsid w:val="00692E7B"/>
    <w:rsid w:val="00693F44"/>
    <w:rsid w:val="00695813"/>
    <w:rsid w:val="0069659C"/>
    <w:rsid w:val="00696616"/>
    <w:rsid w:val="00696F1B"/>
    <w:rsid w:val="00697311"/>
    <w:rsid w:val="00697821"/>
    <w:rsid w:val="006A14E1"/>
    <w:rsid w:val="006A150B"/>
    <w:rsid w:val="006A15FC"/>
    <w:rsid w:val="006A1AB1"/>
    <w:rsid w:val="006A1BB3"/>
    <w:rsid w:val="006A1CBC"/>
    <w:rsid w:val="006A26FA"/>
    <w:rsid w:val="006A2891"/>
    <w:rsid w:val="006A2935"/>
    <w:rsid w:val="006A368E"/>
    <w:rsid w:val="006A3F6C"/>
    <w:rsid w:val="006A40EC"/>
    <w:rsid w:val="006A4667"/>
    <w:rsid w:val="006A49B8"/>
    <w:rsid w:val="006A4A03"/>
    <w:rsid w:val="006A5327"/>
    <w:rsid w:val="006A5D86"/>
    <w:rsid w:val="006A6D51"/>
    <w:rsid w:val="006A6E68"/>
    <w:rsid w:val="006A7D74"/>
    <w:rsid w:val="006B0BE7"/>
    <w:rsid w:val="006B107F"/>
    <w:rsid w:val="006B1B68"/>
    <w:rsid w:val="006B1EDB"/>
    <w:rsid w:val="006B30E9"/>
    <w:rsid w:val="006B3202"/>
    <w:rsid w:val="006B3A9F"/>
    <w:rsid w:val="006B4477"/>
    <w:rsid w:val="006B6100"/>
    <w:rsid w:val="006B62AB"/>
    <w:rsid w:val="006B67C5"/>
    <w:rsid w:val="006B6E4E"/>
    <w:rsid w:val="006B73DD"/>
    <w:rsid w:val="006B757D"/>
    <w:rsid w:val="006C0647"/>
    <w:rsid w:val="006C1AC9"/>
    <w:rsid w:val="006C27F4"/>
    <w:rsid w:val="006C286F"/>
    <w:rsid w:val="006C2FC7"/>
    <w:rsid w:val="006C2FDA"/>
    <w:rsid w:val="006C41A2"/>
    <w:rsid w:val="006C41EC"/>
    <w:rsid w:val="006C43F3"/>
    <w:rsid w:val="006C4C08"/>
    <w:rsid w:val="006C6277"/>
    <w:rsid w:val="006C6470"/>
    <w:rsid w:val="006C655E"/>
    <w:rsid w:val="006C6D4C"/>
    <w:rsid w:val="006C6E58"/>
    <w:rsid w:val="006C78C2"/>
    <w:rsid w:val="006D03DC"/>
    <w:rsid w:val="006D0668"/>
    <w:rsid w:val="006D1AB1"/>
    <w:rsid w:val="006D2047"/>
    <w:rsid w:val="006D20E0"/>
    <w:rsid w:val="006D2369"/>
    <w:rsid w:val="006D3CF9"/>
    <w:rsid w:val="006D4A7C"/>
    <w:rsid w:val="006D53B7"/>
    <w:rsid w:val="006D57D9"/>
    <w:rsid w:val="006E0216"/>
    <w:rsid w:val="006E0465"/>
    <w:rsid w:val="006E0A56"/>
    <w:rsid w:val="006E1B8B"/>
    <w:rsid w:val="006E3691"/>
    <w:rsid w:val="006E3742"/>
    <w:rsid w:val="006E3F6B"/>
    <w:rsid w:val="006E3FD9"/>
    <w:rsid w:val="006E42A4"/>
    <w:rsid w:val="006E4743"/>
    <w:rsid w:val="006E49FD"/>
    <w:rsid w:val="006E5AF6"/>
    <w:rsid w:val="006E64D3"/>
    <w:rsid w:val="006E68AE"/>
    <w:rsid w:val="006E71C3"/>
    <w:rsid w:val="006E7C2D"/>
    <w:rsid w:val="006F0C7F"/>
    <w:rsid w:val="006F100D"/>
    <w:rsid w:val="006F205E"/>
    <w:rsid w:val="006F2B25"/>
    <w:rsid w:val="006F4206"/>
    <w:rsid w:val="006F4B76"/>
    <w:rsid w:val="006F4DD0"/>
    <w:rsid w:val="006F53DE"/>
    <w:rsid w:val="006F589C"/>
    <w:rsid w:val="006F641B"/>
    <w:rsid w:val="006F6E96"/>
    <w:rsid w:val="006F6EB0"/>
    <w:rsid w:val="0070004D"/>
    <w:rsid w:val="00700175"/>
    <w:rsid w:val="00700480"/>
    <w:rsid w:val="007007B8"/>
    <w:rsid w:val="007009BF"/>
    <w:rsid w:val="00702B79"/>
    <w:rsid w:val="00702C31"/>
    <w:rsid w:val="00703B47"/>
    <w:rsid w:val="00703EF9"/>
    <w:rsid w:val="007044B3"/>
    <w:rsid w:val="00704627"/>
    <w:rsid w:val="00704807"/>
    <w:rsid w:val="007049AC"/>
    <w:rsid w:val="00704DB7"/>
    <w:rsid w:val="00705C90"/>
    <w:rsid w:val="007067C8"/>
    <w:rsid w:val="00706C97"/>
    <w:rsid w:val="00706F0F"/>
    <w:rsid w:val="0070772B"/>
    <w:rsid w:val="007079C1"/>
    <w:rsid w:val="007103F9"/>
    <w:rsid w:val="007116AE"/>
    <w:rsid w:val="00712029"/>
    <w:rsid w:val="00712C35"/>
    <w:rsid w:val="00712EF3"/>
    <w:rsid w:val="007136C2"/>
    <w:rsid w:val="00713FEA"/>
    <w:rsid w:val="00715FDB"/>
    <w:rsid w:val="00716F57"/>
    <w:rsid w:val="007176E4"/>
    <w:rsid w:val="00717732"/>
    <w:rsid w:val="0071777F"/>
    <w:rsid w:val="00717F24"/>
    <w:rsid w:val="00717F3A"/>
    <w:rsid w:val="007200F7"/>
    <w:rsid w:val="007209B7"/>
    <w:rsid w:val="0072252C"/>
    <w:rsid w:val="00722628"/>
    <w:rsid w:val="007226C9"/>
    <w:rsid w:val="00722D93"/>
    <w:rsid w:val="00722E68"/>
    <w:rsid w:val="00723283"/>
    <w:rsid w:val="0072335D"/>
    <w:rsid w:val="00723656"/>
    <w:rsid w:val="00723B9D"/>
    <w:rsid w:val="00723D17"/>
    <w:rsid w:val="00723FBC"/>
    <w:rsid w:val="0072434B"/>
    <w:rsid w:val="00724726"/>
    <w:rsid w:val="00724E4E"/>
    <w:rsid w:val="00725277"/>
    <w:rsid w:val="007255A4"/>
    <w:rsid w:val="00726063"/>
    <w:rsid w:val="00727416"/>
    <w:rsid w:val="0072787D"/>
    <w:rsid w:val="00727A5C"/>
    <w:rsid w:val="00727E4A"/>
    <w:rsid w:val="0073074E"/>
    <w:rsid w:val="00730E71"/>
    <w:rsid w:val="00730FB2"/>
    <w:rsid w:val="00731ECF"/>
    <w:rsid w:val="00732720"/>
    <w:rsid w:val="0073278E"/>
    <w:rsid w:val="007327C8"/>
    <w:rsid w:val="00732B15"/>
    <w:rsid w:val="00733011"/>
    <w:rsid w:val="007334DD"/>
    <w:rsid w:val="00733C52"/>
    <w:rsid w:val="007349E1"/>
    <w:rsid w:val="00734BA6"/>
    <w:rsid w:val="00734DC1"/>
    <w:rsid w:val="0073512E"/>
    <w:rsid w:val="00735578"/>
    <w:rsid w:val="007359CC"/>
    <w:rsid w:val="00735A38"/>
    <w:rsid w:val="00736BB3"/>
    <w:rsid w:val="0073769E"/>
    <w:rsid w:val="00737BE3"/>
    <w:rsid w:val="00740329"/>
    <w:rsid w:val="00740929"/>
    <w:rsid w:val="00741F43"/>
    <w:rsid w:val="0074265B"/>
    <w:rsid w:val="007428C4"/>
    <w:rsid w:val="007428F1"/>
    <w:rsid w:val="0074332C"/>
    <w:rsid w:val="00744808"/>
    <w:rsid w:val="00745A83"/>
    <w:rsid w:val="00745DAC"/>
    <w:rsid w:val="007464D7"/>
    <w:rsid w:val="00746757"/>
    <w:rsid w:val="00746D5E"/>
    <w:rsid w:val="00746DA9"/>
    <w:rsid w:val="00746FCD"/>
    <w:rsid w:val="00747A4D"/>
    <w:rsid w:val="00750063"/>
    <w:rsid w:val="0075012A"/>
    <w:rsid w:val="00750AE3"/>
    <w:rsid w:val="00750EE0"/>
    <w:rsid w:val="00750F4A"/>
    <w:rsid w:val="007519D7"/>
    <w:rsid w:val="00752166"/>
    <w:rsid w:val="0075228B"/>
    <w:rsid w:val="0075292D"/>
    <w:rsid w:val="00752E51"/>
    <w:rsid w:val="007539E9"/>
    <w:rsid w:val="00753A50"/>
    <w:rsid w:val="00753BB4"/>
    <w:rsid w:val="00753EF9"/>
    <w:rsid w:val="00754508"/>
    <w:rsid w:val="00754A9D"/>
    <w:rsid w:val="00754CCC"/>
    <w:rsid w:val="00755132"/>
    <w:rsid w:val="007557BD"/>
    <w:rsid w:val="007566CF"/>
    <w:rsid w:val="00756D23"/>
    <w:rsid w:val="00756E28"/>
    <w:rsid w:val="0075744A"/>
    <w:rsid w:val="007576D4"/>
    <w:rsid w:val="00757C03"/>
    <w:rsid w:val="00757F84"/>
    <w:rsid w:val="00760070"/>
    <w:rsid w:val="007603C9"/>
    <w:rsid w:val="0076076B"/>
    <w:rsid w:val="007613C2"/>
    <w:rsid w:val="00762692"/>
    <w:rsid w:val="00762978"/>
    <w:rsid w:val="00762B2D"/>
    <w:rsid w:val="007647B4"/>
    <w:rsid w:val="00764AEC"/>
    <w:rsid w:val="00764D21"/>
    <w:rsid w:val="007653AE"/>
    <w:rsid w:val="00766310"/>
    <w:rsid w:val="0076645A"/>
    <w:rsid w:val="00766C6B"/>
    <w:rsid w:val="00767080"/>
    <w:rsid w:val="0076719B"/>
    <w:rsid w:val="00767842"/>
    <w:rsid w:val="00767B4B"/>
    <w:rsid w:val="00767C9D"/>
    <w:rsid w:val="00770BA7"/>
    <w:rsid w:val="00770FAF"/>
    <w:rsid w:val="007712DD"/>
    <w:rsid w:val="007714A3"/>
    <w:rsid w:val="007717F3"/>
    <w:rsid w:val="007721B3"/>
    <w:rsid w:val="00772523"/>
    <w:rsid w:val="00772553"/>
    <w:rsid w:val="00772773"/>
    <w:rsid w:val="007727F8"/>
    <w:rsid w:val="00772D87"/>
    <w:rsid w:val="007733C5"/>
    <w:rsid w:val="007742F3"/>
    <w:rsid w:val="0077454C"/>
    <w:rsid w:val="007762AD"/>
    <w:rsid w:val="007764EF"/>
    <w:rsid w:val="00776728"/>
    <w:rsid w:val="00777852"/>
    <w:rsid w:val="00777E44"/>
    <w:rsid w:val="0078076A"/>
    <w:rsid w:val="007824BD"/>
    <w:rsid w:val="007825AD"/>
    <w:rsid w:val="007827C9"/>
    <w:rsid w:val="00783304"/>
    <w:rsid w:val="007847C0"/>
    <w:rsid w:val="00784B2A"/>
    <w:rsid w:val="00784D6F"/>
    <w:rsid w:val="0078503D"/>
    <w:rsid w:val="00786DE1"/>
    <w:rsid w:val="00787220"/>
    <w:rsid w:val="007879DA"/>
    <w:rsid w:val="00787A19"/>
    <w:rsid w:val="00787EE4"/>
    <w:rsid w:val="007902CA"/>
    <w:rsid w:val="00790373"/>
    <w:rsid w:val="00792A23"/>
    <w:rsid w:val="00792B66"/>
    <w:rsid w:val="00792CED"/>
    <w:rsid w:val="00793D49"/>
    <w:rsid w:val="00793F21"/>
    <w:rsid w:val="007946A6"/>
    <w:rsid w:val="007952C6"/>
    <w:rsid w:val="00796176"/>
    <w:rsid w:val="0079624A"/>
    <w:rsid w:val="007973F4"/>
    <w:rsid w:val="00797B65"/>
    <w:rsid w:val="00797FA7"/>
    <w:rsid w:val="007A0ACE"/>
    <w:rsid w:val="007A0CD8"/>
    <w:rsid w:val="007A0F7D"/>
    <w:rsid w:val="007A1247"/>
    <w:rsid w:val="007A15DF"/>
    <w:rsid w:val="007A196E"/>
    <w:rsid w:val="007A2D6A"/>
    <w:rsid w:val="007A2F91"/>
    <w:rsid w:val="007A31A4"/>
    <w:rsid w:val="007A3F06"/>
    <w:rsid w:val="007A3F13"/>
    <w:rsid w:val="007A3F93"/>
    <w:rsid w:val="007A407F"/>
    <w:rsid w:val="007A4125"/>
    <w:rsid w:val="007A52D0"/>
    <w:rsid w:val="007A5DC0"/>
    <w:rsid w:val="007A61EF"/>
    <w:rsid w:val="007A6500"/>
    <w:rsid w:val="007A7D40"/>
    <w:rsid w:val="007A7E23"/>
    <w:rsid w:val="007A7F20"/>
    <w:rsid w:val="007B0F40"/>
    <w:rsid w:val="007B2E9A"/>
    <w:rsid w:val="007B3CF9"/>
    <w:rsid w:val="007B47A3"/>
    <w:rsid w:val="007B607B"/>
    <w:rsid w:val="007B6BD0"/>
    <w:rsid w:val="007B6ED8"/>
    <w:rsid w:val="007B6F8E"/>
    <w:rsid w:val="007B792F"/>
    <w:rsid w:val="007C0529"/>
    <w:rsid w:val="007C1A68"/>
    <w:rsid w:val="007C1F65"/>
    <w:rsid w:val="007C2635"/>
    <w:rsid w:val="007C2A43"/>
    <w:rsid w:val="007C2C5D"/>
    <w:rsid w:val="007C30FC"/>
    <w:rsid w:val="007C4447"/>
    <w:rsid w:val="007C4D6C"/>
    <w:rsid w:val="007C4F91"/>
    <w:rsid w:val="007C59B0"/>
    <w:rsid w:val="007C5A57"/>
    <w:rsid w:val="007C5BD5"/>
    <w:rsid w:val="007C5C74"/>
    <w:rsid w:val="007C699A"/>
    <w:rsid w:val="007C70A1"/>
    <w:rsid w:val="007C75FA"/>
    <w:rsid w:val="007C7DE5"/>
    <w:rsid w:val="007C7F02"/>
    <w:rsid w:val="007D1052"/>
    <w:rsid w:val="007D15FF"/>
    <w:rsid w:val="007D1E14"/>
    <w:rsid w:val="007D2736"/>
    <w:rsid w:val="007D2E84"/>
    <w:rsid w:val="007D2F28"/>
    <w:rsid w:val="007D2FE8"/>
    <w:rsid w:val="007D348D"/>
    <w:rsid w:val="007D4F1A"/>
    <w:rsid w:val="007D57A1"/>
    <w:rsid w:val="007D5C7C"/>
    <w:rsid w:val="007D7412"/>
    <w:rsid w:val="007D7739"/>
    <w:rsid w:val="007E02BF"/>
    <w:rsid w:val="007E075E"/>
    <w:rsid w:val="007E089B"/>
    <w:rsid w:val="007E0D26"/>
    <w:rsid w:val="007E0FDD"/>
    <w:rsid w:val="007E0FF9"/>
    <w:rsid w:val="007E1365"/>
    <w:rsid w:val="007E14B2"/>
    <w:rsid w:val="007E1752"/>
    <w:rsid w:val="007E5354"/>
    <w:rsid w:val="007E56A2"/>
    <w:rsid w:val="007E59A6"/>
    <w:rsid w:val="007E59D7"/>
    <w:rsid w:val="007E5B51"/>
    <w:rsid w:val="007E5FCB"/>
    <w:rsid w:val="007E68A4"/>
    <w:rsid w:val="007E692C"/>
    <w:rsid w:val="007E7302"/>
    <w:rsid w:val="007E74DF"/>
    <w:rsid w:val="007E7738"/>
    <w:rsid w:val="007F0673"/>
    <w:rsid w:val="007F1692"/>
    <w:rsid w:val="007F200A"/>
    <w:rsid w:val="007F2BB2"/>
    <w:rsid w:val="007F2DA2"/>
    <w:rsid w:val="007F3093"/>
    <w:rsid w:val="007F367B"/>
    <w:rsid w:val="007F36CA"/>
    <w:rsid w:val="007F3A0A"/>
    <w:rsid w:val="007F439D"/>
    <w:rsid w:val="007F60DA"/>
    <w:rsid w:val="007F6546"/>
    <w:rsid w:val="007F6B21"/>
    <w:rsid w:val="007F7344"/>
    <w:rsid w:val="007F7560"/>
    <w:rsid w:val="007F7568"/>
    <w:rsid w:val="007F76FD"/>
    <w:rsid w:val="007F7D6E"/>
    <w:rsid w:val="00800EDD"/>
    <w:rsid w:val="0080187E"/>
    <w:rsid w:val="00802508"/>
    <w:rsid w:val="008025EB"/>
    <w:rsid w:val="00804576"/>
    <w:rsid w:val="008046B2"/>
    <w:rsid w:val="00804B15"/>
    <w:rsid w:val="0080547E"/>
    <w:rsid w:val="008057DF"/>
    <w:rsid w:val="00805B6C"/>
    <w:rsid w:val="00806CF6"/>
    <w:rsid w:val="0080784D"/>
    <w:rsid w:val="00807C43"/>
    <w:rsid w:val="008108EE"/>
    <w:rsid w:val="00810C71"/>
    <w:rsid w:val="00811161"/>
    <w:rsid w:val="008113B6"/>
    <w:rsid w:val="008117E5"/>
    <w:rsid w:val="008123FF"/>
    <w:rsid w:val="00812E2E"/>
    <w:rsid w:val="00813A49"/>
    <w:rsid w:val="00813A8B"/>
    <w:rsid w:val="008142C7"/>
    <w:rsid w:val="0081434D"/>
    <w:rsid w:val="00814DF3"/>
    <w:rsid w:val="0081552F"/>
    <w:rsid w:val="00815E58"/>
    <w:rsid w:val="008167D8"/>
    <w:rsid w:val="00816BF5"/>
    <w:rsid w:val="00817024"/>
    <w:rsid w:val="00817F13"/>
    <w:rsid w:val="00820F09"/>
    <w:rsid w:val="0082144F"/>
    <w:rsid w:val="00821498"/>
    <w:rsid w:val="00821AD6"/>
    <w:rsid w:val="00821BE2"/>
    <w:rsid w:val="00821CE8"/>
    <w:rsid w:val="0082215F"/>
    <w:rsid w:val="008229D9"/>
    <w:rsid w:val="00822A63"/>
    <w:rsid w:val="0082421D"/>
    <w:rsid w:val="00824702"/>
    <w:rsid w:val="00826302"/>
    <w:rsid w:val="008279EB"/>
    <w:rsid w:val="00827A7C"/>
    <w:rsid w:val="00827BA4"/>
    <w:rsid w:val="00830807"/>
    <w:rsid w:val="00830818"/>
    <w:rsid w:val="00830931"/>
    <w:rsid w:val="00830BBC"/>
    <w:rsid w:val="00830E0B"/>
    <w:rsid w:val="008310C8"/>
    <w:rsid w:val="008312D7"/>
    <w:rsid w:val="0083167E"/>
    <w:rsid w:val="008317D6"/>
    <w:rsid w:val="008317EC"/>
    <w:rsid w:val="0083196D"/>
    <w:rsid w:val="0083566E"/>
    <w:rsid w:val="00835B1A"/>
    <w:rsid w:val="00835E31"/>
    <w:rsid w:val="0083700F"/>
    <w:rsid w:val="00837427"/>
    <w:rsid w:val="008379B9"/>
    <w:rsid w:val="00837C77"/>
    <w:rsid w:val="00840476"/>
    <w:rsid w:val="00841111"/>
    <w:rsid w:val="00841121"/>
    <w:rsid w:val="008415C5"/>
    <w:rsid w:val="008415F9"/>
    <w:rsid w:val="00841D04"/>
    <w:rsid w:val="00841F32"/>
    <w:rsid w:val="0084247C"/>
    <w:rsid w:val="008435B3"/>
    <w:rsid w:val="0084389E"/>
    <w:rsid w:val="008438F7"/>
    <w:rsid w:val="00845C52"/>
    <w:rsid w:val="00846246"/>
    <w:rsid w:val="00847A5D"/>
    <w:rsid w:val="00847B22"/>
    <w:rsid w:val="00847FC6"/>
    <w:rsid w:val="00850484"/>
    <w:rsid w:val="008507AA"/>
    <w:rsid w:val="0085166A"/>
    <w:rsid w:val="00851899"/>
    <w:rsid w:val="008519DE"/>
    <w:rsid w:val="00851DE3"/>
    <w:rsid w:val="00852A31"/>
    <w:rsid w:val="00852AC7"/>
    <w:rsid w:val="00852BA7"/>
    <w:rsid w:val="00852E15"/>
    <w:rsid w:val="00854AA5"/>
    <w:rsid w:val="008550B0"/>
    <w:rsid w:val="00856B2F"/>
    <w:rsid w:val="00856F7B"/>
    <w:rsid w:val="00857969"/>
    <w:rsid w:val="00857B7F"/>
    <w:rsid w:val="008600DB"/>
    <w:rsid w:val="00860D04"/>
    <w:rsid w:val="00860E46"/>
    <w:rsid w:val="0086179B"/>
    <w:rsid w:val="008619FC"/>
    <w:rsid w:val="008645A4"/>
    <w:rsid w:val="008649E9"/>
    <w:rsid w:val="008653ED"/>
    <w:rsid w:val="00866041"/>
    <w:rsid w:val="0086655C"/>
    <w:rsid w:val="0086757F"/>
    <w:rsid w:val="00867760"/>
    <w:rsid w:val="00870775"/>
    <w:rsid w:val="008713E7"/>
    <w:rsid w:val="008720E4"/>
    <w:rsid w:val="00873008"/>
    <w:rsid w:val="008732AA"/>
    <w:rsid w:val="008740AF"/>
    <w:rsid w:val="008740EB"/>
    <w:rsid w:val="0087477C"/>
    <w:rsid w:val="00875E66"/>
    <w:rsid w:val="00876572"/>
    <w:rsid w:val="00876B59"/>
    <w:rsid w:val="00877137"/>
    <w:rsid w:val="00880986"/>
    <w:rsid w:val="00880BD9"/>
    <w:rsid w:val="008818EB"/>
    <w:rsid w:val="0088204C"/>
    <w:rsid w:val="008823DE"/>
    <w:rsid w:val="008827E0"/>
    <w:rsid w:val="00882832"/>
    <w:rsid w:val="0088353E"/>
    <w:rsid w:val="0088378D"/>
    <w:rsid w:val="0088391D"/>
    <w:rsid w:val="00883B5B"/>
    <w:rsid w:val="00883E91"/>
    <w:rsid w:val="00885345"/>
    <w:rsid w:val="00885B80"/>
    <w:rsid w:val="00886163"/>
    <w:rsid w:val="00886456"/>
    <w:rsid w:val="00886EDF"/>
    <w:rsid w:val="008873D9"/>
    <w:rsid w:val="0088741F"/>
    <w:rsid w:val="008876D8"/>
    <w:rsid w:val="0089020B"/>
    <w:rsid w:val="00890395"/>
    <w:rsid w:val="00890C57"/>
    <w:rsid w:val="00890FA5"/>
    <w:rsid w:val="008910EA"/>
    <w:rsid w:val="00891B39"/>
    <w:rsid w:val="00891B75"/>
    <w:rsid w:val="0089420A"/>
    <w:rsid w:val="00894ABA"/>
    <w:rsid w:val="00895276"/>
    <w:rsid w:val="008968DF"/>
    <w:rsid w:val="00896CE9"/>
    <w:rsid w:val="00896CF6"/>
    <w:rsid w:val="008971F6"/>
    <w:rsid w:val="0089759E"/>
    <w:rsid w:val="00897660"/>
    <w:rsid w:val="00897D48"/>
    <w:rsid w:val="008A0D6E"/>
    <w:rsid w:val="008A2081"/>
    <w:rsid w:val="008A2986"/>
    <w:rsid w:val="008A3CC8"/>
    <w:rsid w:val="008A4198"/>
    <w:rsid w:val="008A47C2"/>
    <w:rsid w:val="008A4CC5"/>
    <w:rsid w:val="008A50F7"/>
    <w:rsid w:val="008A5417"/>
    <w:rsid w:val="008A561E"/>
    <w:rsid w:val="008A5627"/>
    <w:rsid w:val="008A56EB"/>
    <w:rsid w:val="008A5A2F"/>
    <w:rsid w:val="008A5CBC"/>
    <w:rsid w:val="008A5E83"/>
    <w:rsid w:val="008A5FA6"/>
    <w:rsid w:val="008A61AC"/>
    <w:rsid w:val="008A66B1"/>
    <w:rsid w:val="008A6804"/>
    <w:rsid w:val="008A7FE3"/>
    <w:rsid w:val="008B04F9"/>
    <w:rsid w:val="008B15BA"/>
    <w:rsid w:val="008B15FE"/>
    <w:rsid w:val="008B18D0"/>
    <w:rsid w:val="008B1B10"/>
    <w:rsid w:val="008B238F"/>
    <w:rsid w:val="008B258B"/>
    <w:rsid w:val="008B2E05"/>
    <w:rsid w:val="008B313F"/>
    <w:rsid w:val="008B325E"/>
    <w:rsid w:val="008B4F5F"/>
    <w:rsid w:val="008B4F8D"/>
    <w:rsid w:val="008B517D"/>
    <w:rsid w:val="008B5B3A"/>
    <w:rsid w:val="008B6912"/>
    <w:rsid w:val="008B71CB"/>
    <w:rsid w:val="008B756B"/>
    <w:rsid w:val="008B7D08"/>
    <w:rsid w:val="008C067D"/>
    <w:rsid w:val="008C16F8"/>
    <w:rsid w:val="008C2F86"/>
    <w:rsid w:val="008C2FE1"/>
    <w:rsid w:val="008C3595"/>
    <w:rsid w:val="008C4CE6"/>
    <w:rsid w:val="008C5A20"/>
    <w:rsid w:val="008C6000"/>
    <w:rsid w:val="008C6118"/>
    <w:rsid w:val="008C613B"/>
    <w:rsid w:val="008C7494"/>
    <w:rsid w:val="008C77E8"/>
    <w:rsid w:val="008C7A21"/>
    <w:rsid w:val="008D0EFB"/>
    <w:rsid w:val="008D1188"/>
    <w:rsid w:val="008D1812"/>
    <w:rsid w:val="008D1A04"/>
    <w:rsid w:val="008D27F8"/>
    <w:rsid w:val="008D2A1A"/>
    <w:rsid w:val="008D2C80"/>
    <w:rsid w:val="008D31FA"/>
    <w:rsid w:val="008D329E"/>
    <w:rsid w:val="008D35FA"/>
    <w:rsid w:val="008D4357"/>
    <w:rsid w:val="008D43B5"/>
    <w:rsid w:val="008D501F"/>
    <w:rsid w:val="008D5E31"/>
    <w:rsid w:val="008D5E74"/>
    <w:rsid w:val="008D6CC6"/>
    <w:rsid w:val="008D6DBE"/>
    <w:rsid w:val="008D7437"/>
    <w:rsid w:val="008D7DE7"/>
    <w:rsid w:val="008D7E55"/>
    <w:rsid w:val="008E0D9A"/>
    <w:rsid w:val="008E0EFE"/>
    <w:rsid w:val="008E15B2"/>
    <w:rsid w:val="008E192F"/>
    <w:rsid w:val="008E1DBD"/>
    <w:rsid w:val="008E3804"/>
    <w:rsid w:val="008E4095"/>
    <w:rsid w:val="008E414A"/>
    <w:rsid w:val="008E5149"/>
    <w:rsid w:val="008E5296"/>
    <w:rsid w:val="008E5D30"/>
    <w:rsid w:val="008F13CA"/>
    <w:rsid w:val="008F2323"/>
    <w:rsid w:val="008F244B"/>
    <w:rsid w:val="008F342F"/>
    <w:rsid w:val="008F4A49"/>
    <w:rsid w:val="008F6099"/>
    <w:rsid w:val="008F6689"/>
    <w:rsid w:val="008F674C"/>
    <w:rsid w:val="008F686C"/>
    <w:rsid w:val="008F6EBC"/>
    <w:rsid w:val="008F7F81"/>
    <w:rsid w:val="009000F9"/>
    <w:rsid w:val="00900EA7"/>
    <w:rsid w:val="009015C1"/>
    <w:rsid w:val="009015D8"/>
    <w:rsid w:val="00902354"/>
    <w:rsid w:val="009024DB"/>
    <w:rsid w:val="0090331F"/>
    <w:rsid w:val="0090351C"/>
    <w:rsid w:val="00904741"/>
    <w:rsid w:val="009054E5"/>
    <w:rsid w:val="009058D3"/>
    <w:rsid w:val="00905A92"/>
    <w:rsid w:val="0090613F"/>
    <w:rsid w:val="00906711"/>
    <w:rsid w:val="009071B3"/>
    <w:rsid w:val="00907B69"/>
    <w:rsid w:val="00910A88"/>
    <w:rsid w:val="00910E0F"/>
    <w:rsid w:val="00912130"/>
    <w:rsid w:val="00912DA9"/>
    <w:rsid w:val="00913139"/>
    <w:rsid w:val="00913222"/>
    <w:rsid w:val="009133AC"/>
    <w:rsid w:val="0091466D"/>
    <w:rsid w:val="009147A2"/>
    <w:rsid w:val="009159B4"/>
    <w:rsid w:val="009163DE"/>
    <w:rsid w:val="009166B4"/>
    <w:rsid w:val="00917DB7"/>
    <w:rsid w:val="00920638"/>
    <w:rsid w:val="00921067"/>
    <w:rsid w:val="0092288B"/>
    <w:rsid w:val="009229D0"/>
    <w:rsid w:val="00922F88"/>
    <w:rsid w:val="009230E2"/>
    <w:rsid w:val="00923A51"/>
    <w:rsid w:val="00924275"/>
    <w:rsid w:val="00924DFA"/>
    <w:rsid w:val="0092548A"/>
    <w:rsid w:val="00925C34"/>
    <w:rsid w:val="00925CA9"/>
    <w:rsid w:val="00925D65"/>
    <w:rsid w:val="009263D1"/>
    <w:rsid w:val="009265E0"/>
    <w:rsid w:val="00926CE6"/>
    <w:rsid w:val="00927387"/>
    <w:rsid w:val="00931F2A"/>
    <w:rsid w:val="009325C4"/>
    <w:rsid w:val="00932798"/>
    <w:rsid w:val="00932A0D"/>
    <w:rsid w:val="00933EF4"/>
    <w:rsid w:val="0093417C"/>
    <w:rsid w:val="00934562"/>
    <w:rsid w:val="00934635"/>
    <w:rsid w:val="00934719"/>
    <w:rsid w:val="00935CFC"/>
    <w:rsid w:val="00935E5D"/>
    <w:rsid w:val="00936304"/>
    <w:rsid w:val="0093698E"/>
    <w:rsid w:val="00936EE4"/>
    <w:rsid w:val="009372A4"/>
    <w:rsid w:val="00940008"/>
    <w:rsid w:val="0094187F"/>
    <w:rsid w:val="00942528"/>
    <w:rsid w:val="0094393B"/>
    <w:rsid w:val="00943DA6"/>
    <w:rsid w:val="0094415D"/>
    <w:rsid w:val="00944612"/>
    <w:rsid w:val="00945D8F"/>
    <w:rsid w:val="009460F3"/>
    <w:rsid w:val="0094613F"/>
    <w:rsid w:val="00946949"/>
    <w:rsid w:val="00946AE0"/>
    <w:rsid w:val="009472A8"/>
    <w:rsid w:val="00947929"/>
    <w:rsid w:val="00950699"/>
    <w:rsid w:val="0095151F"/>
    <w:rsid w:val="009518A5"/>
    <w:rsid w:val="00957AEB"/>
    <w:rsid w:val="00957F65"/>
    <w:rsid w:val="009600A2"/>
    <w:rsid w:val="0096083C"/>
    <w:rsid w:val="00960FDA"/>
    <w:rsid w:val="00961335"/>
    <w:rsid w:val="00961534"/>
    <w:rsid w:val="0096286C"/>
    <w:rsid w:val="00963287"/>
    <w:rsid w:val="009635FB"/>
    <w:rsid w:val="00963A48"/>
    <w:rsid w:val="00964270"/>
    <w:rsid w:val="00964320"/>
    <w:rsid w:val="00965025"/>
    <w:rsid w:val="009654EB"/>
    <w:rsid w:val="009655FB"/>
    <w:rsid w:val="00965819"/>
    <w:rsid w:val="00966D0C"/>
    <w:rsid w:val="009670F5"/>
    <w:rsid w:val="009679CA"/>
    <w:rsid w:val="00970589"/>
    <w:rsid w:val="00970D2B"/>
    <w:rsid w:val="00971071"/>
    <w:rsid w:val="00971487"/>
    <w:rsid w:val="00971550"/>
    <w:rsid w:val="009718B7"/>
    <w:rsid w:val="00971BAC"/>
    <w:rsid w:val="00971DC6"/>
    <w:rsid w:val="00972129"/>
    <w:rsid w:val="0097226F"/>
    <w:rsid w:val="009729B6"/>
    <w:rsid w:val="00972A47"/>
    <w:rsid w:val="009733A0"/>
    <w:rsid w:val="0097425B"/>
    <w:rsid w:val="009745F9"/>
    <w:rsid w:val="00974EA3"/>
    <w:rsid w:val="00975D54"/>
    <w:rsid w:val="00976F1E"/>
    <w:rsid w:val="0097721A"/>
    <w:rsid w:val="00977247"/>
    <w:rsid w:val="00977549"/>
    <w:rsid w:val="00980018"/>
    <w:rsid w:val="009804F9"/>
    <w:rsid w:val="009806CD"/>
    <w:rsid w:val="0098131B"/>
    <w:rsid w:val="0098148C"/>
    <w:rsid w:val="00981555"/>
    <w:rsid w:val="0098162A"/>
    <w:rsid w:val="009828C4"/>
    <w:rsid w:val="00983806"/>
    <w:rsid w:val="00985708"/>
    <w:rsid w:val="00985C29"/>
    <w:rsid w:val="00985F40"/>
    <w:rsid w:val="009876E3"/>
    <w:rsid w:val="009902DC"/>
    <w:rsid w:val="009908BF"/>
    <w:rsid w:val="00990A7C"/>
    <w:rsid w:val="00990DE3"/>
    <w:rsid w:val="00991733"/>
    <w:rsid w:val="00992318"/>
    <w:rsid w:val="0099281C"/>
    <w:rsid w:val="009938CB"/>
    <w:rsid w:val="00993FEA"/>
    <w:rsid w:val="00994581"/>
    <w:rsid w:val="00994647"/>
    <w:rsid w:val="0099466C"/>
    <w:rsid w:val="00994FC1"/>
    <w:rsid w:val="0099508C"/>
    <w:rsid w:val="00995A41"/>
    <w:rsid w:val="00995C2E"/>
    <w:rsid w:val="009963ED"/>
    <w:rsid w:val="009969B4"/>
    <w:rsid w:val="00997488"/>
    <w:rsid w:val="009A016D"/>
    <w:rsid w:val="009A05FC"/>
    <w:rsid w:val="009A0D9B"/>
    <w:rsid w:val="009A1975"/>
    <w:rsid w:val="009A1F22"/>
    <w:rsid w:val="009A1F55"/>
    <w:rsid w:val="009A3997"/>
    <w:rsid w:val="009A3DC9"/>
    <w:rsid w:val="009A4082"/>
    <w:rsid w:val="009A4516"/>
    <w:rsid w:val="009A5802"/>
    <w:rsid w:val="009A5BFB"/>
    <w:rsid w:val="009A5CF0"/>
    <w:rsid w:val="009A5F76"/>
    <w:rsid w:val="009A6755"/>
    <w:rsid w:val="009A7367"/>
    <w:rsid w:val="009A7FCB"/>
    <w:rsid w:val="009B0CF3"/>
    <w:rsid w:val="009B2B6D"/>
    <w:rsid w:val="009B39D4"/>
    <w:rsid w:val="009B43CD"/>
    <w:rsid w:val="009B4580"/>
    <w:rsid w:val="009B49D7"/>
    <w:rsid w:val="009B5D96"/>
    <w:rsid w:val="009B5DB9"/>
    <w:rsid w:val="009B6560"/>
    <w:rsid w:val="009B6C3F"/>
    <w:rsid w:val="009C01E2"/>
    <w:rsid w:val="009C0D7F"/>
    <w:rsid w:val="009C32C3"/>
    <w:rsid w:val="009C4764"/>
    <w:rsid w:val="009C4A77"/>
    <w:rsid w:val="009C525B"/>
    <w:rsid w:val="009C5278"/>
    <w:rsid w:val="009C5A07"/>
    <w:rsid w:val="009C60FD"/>
    <w:rsid w:val="009C631F"/>
    <w:rsid w:val="009C6873"/>
    <w:rsid w:val="009C6F69"/>
    <w:rsid w:val="009D0A0F"/>
    <w:rsid w:val="009D0AA7"/>
    <w:rsid w:val="009D1DC5"/>
    <w:rsid w:val="009D31A1"/>
    <w:rsid w:val="009D3D5B"/>
    <w:rsid w:val="009D3DA5"/>
    <w:rsid w:val="009D61F2"/>
    <w:rsid w:val="009D6655"/>
    <w:rsid w:val="009D6990"/>
    <w:rsid w:val="009D7F31"/>
    <w:rsid w:val="009E0299"/>
    <w:rsid w:val="009E0393"/>
    <w:rsid w:val="009E0428"/>
    <w:rsid w:val="009E05FD"/>
    <w:rsid w:val="009E0D1C"/>
    <w:rsid w:val="009E0DC3"/>
    <w:rsid w:val="009E1058"/>
    <w:rsid w:val="009E11F3"/>
    <w:rsid w:val="009E12E4"/>
    <w:rsid w:val="009E1AED"/>
    <w:rsid w:val="009E2ED3"/>
    <w:rsid w:val="009E40ED"/>
    <w:rsid w:val="009E573B"/>
    <w:rsid w:val="009E5CA9"/>
    <w:rsid w:val="009E72F6"/>
    <w:rsid w:val="009E7D2A"/>
    <w:rsid w:val="009E7F41"/>
    <w:rsid w:val="009F000B"/>
    <w:rsid w:val="009F004D"/>
    <w:rsid w:val="009F23F9"/>
    <w:rsid w:val="009F2A5D"/>
    <w:rsid w:val="009F35FE"/>
    <w:rsid w:val="009F3F22"/>
    <w:rsid w:val="009F4E76"/>
    <w:rsid w:val="009F5AB8"/>
    <w:rsid w:val="009F5AC0"/>
    <w:rsid w:val="009F5C6D"/>
    <w:rsid w:val="009F60FD"/>
    <w:rsid w:val="009F6C2B"/>
    <w:rsid w:val="009F77A3"/>
    <w:rsid w:val="009F7836"/>
    <w:rsid w:val="00A00541"/>
    <w:rsid w:val="00A0078B"/>
    <w:rsid w:val="00A01538"/>
    <w:rsid w:val="00A01F93"/>
    <w:rsid w:val="00A0219C"/>
    <w:rsid w:val="00A0222F"/>
    <w:rsid w:val="00A04160"/>
    <w:rsid w:val="00A04EF0"/>
    <w:rsid w:val="00A0500E"/>
    <w:rsid w:val="00A05F2A"/>
    <w:rsid w:val="00A06DBD"/>
    <w:rsid w:val="00A06F0E"/>
    <w:rsid w:val="00A06F62"/>
    <w:rsid w:val="00A07C63"/>
    <w:rsid w:val="00A10A27"/>
    <w:rsid w:val="00A10B9A"/>
    <w:rsid w:val="00A10EAC"/>
    <w:rsid w:val="00A114D9"/>
    <w:rsid w:val="00A1220B"/>
    <w:rsid w:val="00A13412"/>
    <w:rsid w:val="00A13460"/>
    <w:rsid w:val="00A138B4"/>
    <w:rsid w:val="00A1493D"/>
    <w:rsid w:val="00A14AF0"/>
    <w:rsid w:val="00A16263"/>
    <w:rsid w:val="00A16DD0"/>
    <w:rsid w:val="00A1784D"/>
    <w:rsid w:val="00A17A92"/>
    <w:rsid w:val="00A20447"/>
    <w:rsid w:val="00A20F3F"/>
    <w:rsid w:val="00A210A0"/>
    <w:rsid w:val="00A213B5"/>
    <w:rsid w:val="00A21445"/>
    <w:rsid w:val="00A2369F"/>
    <w:rsid w:val="00A238FA"/>
    <w:rsid w:val="00A24E9D"/>
    <w:rsid w:val="00A25059"/>
    <w:rsid w:val="00A253A7"/>
    <w:rsid w:val="00A25CE2"/>
    <w:rsid w:val="00A25DD3"/>
    <w:rsid w:val="00A26565"/>
    <w:rsid w:val="00A2667F"/>
    <w:rsid w:val="00A26BA9"/>
    <w:rsid w:val="00A270D9"/>
    <w:rsid w:val="00A2756B"/>
    <w:rsid w:val="00A27AEF"/>
    <w:rsid w:val="00A3096A"/>
    <w:rsid w:val="00A30E13"/>
    <w:rsid w:val="00A31628"/>
    <w:rsid w:val="00A32A3A"/>
    <w:rsid w:val="00A333B7"/>
    <w:rsid w:val="00A33F02"/>
    <w:rsid w:val="00A34807"/>
    <w:rsid w:val="00A35688"/>
    <w:rsid w:val="00A35B1E"/>
    <w:rsid w:val="00A362B2"/>
    <w:rsid w:val="00A3688B"/>
    <w:rsid w:val="00A37ABC"/>
    <w:rsid w:val="00A40730"/>
    <w:rsid w:val="00A407F9"/>
    <w:rsid w:val="00A41B1C"/>
    <w:rsid w:val="00A41D60"/>
    <w:rsid w:val="00A41E48"/>
    <w:rsid w:val="00A41E90"/>
    <w:rsid w:val="00A42535"/>
    <w:rsid w:val="00A429A3"/>
    <w:rsid w:val="00A433F6"/>
    <w:rsid w:val="00A43BA5"/>
    <w:rsid w:val="00A43FB3"/>
    <w:rsid w:val="00A443E1"/>
    <w:rsid w:val="00A45060"/>
    <w:rsid w:val="00A45302"/>
    <w:rsid w:val="00A45A90"/>
    <w:rsid w:val="00A460F0"/>
    <w:rsid w:val="00A4632E"/>
    <w:rsid w:val="00A46D15"/>
    <w:rsid w:val="00A47809"/>
    <w:rsid w:val="00A47C0D"/>
    <w:rsid w:val="00A5202E"/>
    <w:rsid w:val="00A532A3"/>
    <w:rsid w:val="00A5370E"/>
    <w:rsid w:val="00A539F0"/>
    <w:rsid w:val="00A54316"/>
    <w:rsid w:val="00A54D5D"/>
    <w:rsid w:val="00A54D88"/>
    <w:rsid w:val="00A55A05"/>
    <w:rsid w:val="00A5657A"/>
    <w:rsid w:val="00A56875"/>
    <w:rsid w:val="00A57699"/>
    <w:rsid w:val="00A5788F"/>
    <w:rsid w:val="00A57E4F"/>
    <w:rsid w:val="00A60150"/>
    <w:rsid w:val="00A602C3"/>
    <w:rsid w:val="00A62057"/>
    <w:rsid w:val="00A621A7"/>
    <w:rsid w:val="00A63AD7"/>
    <w:rsid w:val="00A644B2"/>
    <w:rsid w:val="00A65DE9"/>
    <w:rsid w:val="00A65EBB"/>
    <w:rsid w:val="00A65F5C"/>
    <w:rsid w:val="00A6658E"/>
    <w:rsid w:val="00A66A17"/>
    <w:rsid w:val="00A66FFD"/>
    <w:rsid w:val="00A67231"/>
    <w:rsid w:val="00A676F9"/>
    <w:rsid w:val="00A67960"/>
    <w:rsid w:val="00A67B9E"/>
    <w:rsid w:val="00A70E55"/>
    <w:rsid w:val="00A7164C"/>
    <w:rsid w:val="00A71A86"/>
    <w:rsid w:val="00A71BA9"/>
    <w:rsid w:val="00A71E03"/>
    <w:rsid w:val="00A71E2C"/>
    <w:rsid w:val="00A71E57"/>
    <w:rsid w:val="00A7249C"/>
    <w:rsid w:val="00A72ADB"/>
    <w:rsid w:val="00A73018"/>
    <w:rsid w:val="00A7327B"/>
    <w:rsid w:val="00A73BBF"/>
    <w:rsid w:val="00A73DDE"/>
    <w:rsid w:val="00A743C9"/>
    <w:rsid w:val="00A74594"/>
    <w:rsid w:val="00A74679"/>
    <w:rsid w:val="00A747BF"/>
    <w:rsid w:val="00A7504F"/>
    <w:rsid w:val="00A758F2"/>
    <w:rsid w:val="00A75A93"/>
    <w:rsid w:val="00A76806"/>
    <w:rsid w:val="00A768DC"/>
    <w:rsid w:val="00A76D16"/>
    <w:rsid w:val="00A76F35"/>
    <w:rsid w:val="00A7708E"/>
    <w:rsid w:val="00A7715A"/>
    <w:rsid w:val="00A771EF"/>
    <w:rsid w:val="00A778C9"/>
    <w:rsid w:val="00A77A2B"/>
    <w:rsid w:val="00A77F00"/>
    <w:rsid w:val="00A80208"/>
    <w:rsid w:val="00A8094E"/>
    <w:rsid w:val="00A809DB"/>
    <w:rsid w:val="00A80B7B"/>
    <w:rsid w:val="00A80DD1"/>
    <w:rsid w:val="00A82260"/>
    <w:rsid w:val="00A82B01"/>
    <w:rsid w:val="00A85532"/>
    <w:rsid w:val="00A85940"/>
    <w:rsid w:val="00A85E4E"/>
    <w:rsid w:val="00A863FA"/>
    <w:rsid w:val="00A86453"/>
    <w:rsid w:val="00A866FD"/>
    <w:rsid w:val="00A8679C"/>
    <w:rsid w:val="00A86C20"/>
    <w:rsid w:val="00A86C41"/>
    <w:rsid w:val="00A87352"/>
    <w:rsid w:val="00A900F1"/>
    <w:rsid w:val="00A90FB7"/>
    <w:rsid w:val="00A91333"/>
    <w:rsid w:val="00A91AA1"/>
    <w:rsid w:val="00A91D7E"/>
    <w:rsid w:val="00A91E5E"/>
    <w:rsid w:val="00A92512"/>
    <w:rsid w:val="00A9293E"/>
    <w:rsid w:val="00A92E0F"/>
    <w:rsid w:val="00A92F55"/>
    <w:rsid w:val="00A9342D"/>
    <w:rsid w:val="00A93463"/>
    <w:rsid w:val="00A9359D"/>
    <w:rsid w:val="00A9387B"/>
    <w:rsid w:val="00A948F1"/>
    <w:rsid w:val="00A9533C"/>
    <w:rsid w:val="00A95B0C"/>
    <w:rsid w:val="00A95FB2"/>
    <w:rsid w:val="00A96998"/>
    <w:rsid w:val="00A96FA6"/>
    <w:rsid w:val="00AA024E"/>
    <w:rsid w:val="00AA0A25"/>
    <w:rsid w:val="00AA184C"/>
    <w:rsid w:val="00AA190E"/>
    <w:rsid w:val="00AA2710"/>
    <w:rsid w:val="00AA2A0A"/>
    <w:rsid w:val="00AA2D9E"/>
    <w:rsid w:val="00AA2F8C"/>
    <w:rsid w:val="00AA367E"/>
    <w:rsid w:val="00AA39DE"/>
    <w:rsid w:val="00AA3AD6"/>
    <w:rsid w:val="00AA4585"/>
    <w:rsid w:val="00AA4A93"/>
    <w:rsid w:val="00AA539F"/>
    <w:rsid w:val="00AA589C"/>
    <w:rsid w:val="00AA6EF0"/>
    <w:rsid w:val="00AA6EF5"/>
    <w:rsid w:val="00AA7323"/>
    <w:rsid w:val="00AA74B7"/>
    <w:rsid w:val="00AA7D89"/>
    <w:rsid w:val="00AB0A97"/>
    <w:rsid w:val="00AB0EDA"/>
    <w:rsid w:val="00AB143F"/>
    <w:rsid w:val="00AB153D"/>
    <w:rsid w:val="00AB2040"/>
    <w:rsid w:val="00AB335B"/>
    <w:rsid w:val="00AB33EE"/>
    <w:rsid w:val="00AB4A60"/>
    <w:rsid w:val="00AB4F30"/>
    <w:rsid w:val="00AB4F4A"/>
    <w:rsid w:val="00AB574A"/>
    <w:rsid w:val="00AB5E1B"/>
    <w:rsid w:val="00AB5EB8"/>
    <w:rsid w:val="00AB6FD9"/>
    <w:rsid w:val="00AC091C"/>
    <w:rsid w:val="00AC15EA"/>
    <w:rsid w:val="00AC1D05"/>
    <w:rsid w:val="00AC2635"/>
    <w:rsid w:val="00AC2E77"/>
    <w:rsid w:val="00AC30C9"/>
    <w:rsid w:val="00AC4259"/>
    <w:rsid w:val="00AC48C7"/>
    <w:rsid w:val="00AC49AC"/>
    <w:rsid w:val="00AC4EC2"/>
    <w:rsid w:val="00AC4F9E"/>
    <w:rsid w:val="00AC724F"/>
    <w:rsid w:val="00AC7A85"/>
    <w:rsid w:val="00AD053B"/>
    <w:rsid w:val="00AD0AAB"/>
    <w:rsid w:val="00AD0B4B"/>
    <w:rsid w:val="00AD1BBC"/>
    <w:rsid w:val="00AD2110"/>
    <w:rsid w:val="00AD2455"/>
    <w:rsid w:val="00AD2C56"/>
    <w:rsid w:val="00AD3FB0"/>
    <w:rsid w:val="00AD42DB"/>
    <w:rsid w:val="00AD5412"/>
    <w:rsid w:val="00AD6180"/>
    <w:rsid w:val="00AD6544"/>
    <w:rsid w:val="00AD6596"/>
    <w:rsid w:val="00AE0704"/>
    <w:rsid w:val="00AE0B82"/>
    <w:rsid w:val="00AE0D16"/>
    <w:rsid w:val="00AE1709"/>
    <w:rsid w:val="00AE2096"/>
    <w:rsid w:val="00AE30A5"/>
    <w:rsid w:val="00AE34D9"/>
    <w:rsid w:val="00AE3610"/>
    <w:rsid w:val="00AE3738"/>
    <w:rsid w:val="00AE3A45"/>
    <w:rsid w:val="00AE453C"/>
    <w:rsid w:val="00AE4BEB"/>
    <w:rsid w:val="00AE5C4E"/>
    <w:rsid w:val="00AE655B"/>
    <w:rsid w:val="00AE6594"/>
    <w:rsid w:val="00AE691A"/>
    <w:rsid w:val="00AE766E"/>
    <w:rsid w:val="00AE7CCF"/>
    <w:rsid w:val="00AF0062"/>
    <w:rsid w:val="00AF0248"/>
    <w:rsid w:val="00AF188A"/>
    <w:rsid w:val="00AF22EC"/>
    <w:rsid w:val="00AF2BCA"/>
    <w:rsid w:val="00AF3083"/>
    <w:rsid w:val="00AF3B72"/>
    <w:rsid w:val="00AF443F"/>
    <w:rsid w:val="00AF4DD1"/>
    <w:rsid w:val="00AF5910"/>
    <w:rsid w:val="00AF5B17"/>
    <w:rsid w:val="00B00630"/>
    <w:rsid w:val="00B0100E"/>
    <w:rsid w:val="00B01B2D"/>
    <w:rsid w:val="00B02E9C"/>
    <w:rsid w:val="00B0413D"/>
    <w:rsid w:val="00B05972"/>
    <w:rsid w:val="00B06651"/>
    <w:rsid w:val="00B06797"/>
    <w:rsid w:val="00B1072E"/>
    <w:rsid w:val="00B11EF8"/>
    <w:rsid w:val="00B12019"/>
    <w:rsid w:val="00B1262D"/>
    <w:rsid w:val="00B129F5"/>
    <w:rsid w:val="00B12D96"/>
    <w:rsid w:val="00B12DD5"/>
    <w:rsid w:val="00B131AB"/>
    <w:rsid w:val="00B1440A"/>
    <w:rsid w:val="00B146E4"/>
    <w:rsid w:val="00B14766"/>
    <w:rsid w:val="00B163BC"/>
    <w:rsid w:val="00B1666A"/>
    <w:rsid w:val="00B16D02"/>
    <w:rsid w:val="00B175F8"/>
    <w:rsid w:val="00B2025B"/>
    <w:rsid w:val="00B20716"/>
    <w:rsid w:val="00B20769"/>
    <w:rsid w:val="00B20B6B"/>
    <w:rsid w:val="00B20DE9"/>
    <w:rsid w:val="00B2124F"/>
    <w:rsid w:val="00B2178F"/>
    <w:rsid w:val="00B2326E"/>
    <w:rsid w:val="00B240A3"/>
    <w:rsid w:val="00B2427A"/>
    <w:rsid w:val="00B24A53"/>
    <w:rsid w:val="00B25896"/>
    <w:rsid w:val="00B25DEB"/>
    <w:rsid w:val="00B264FF"/>
    <w:rsid w:val="00B2663F"/>
    <w:rsid w:val="00B31625"/>
    <w:rsid w:val="00B318EA"/>
    <w:rsid w:val="00B32899"/>
    <w:rsid w:val="00B33676"/>
    <w:rsid w:val="00B3436F"/>
    <w:rsid w:val="00B3482B"/>
    <w:rsid w:val="00B34CB2"/>
    <w:rsid w:val="00B34D39"/>
    <w:rsid w:val="00B35E1F"/>
    <w:rsid w:val="00B36918"/>
    <w:rsid w:val="00B36B11"/>
    <w:rsid w:val="00B36C79"/>
    <w:rsid w:val="00B37873"/>
    <w:rsid w:val="00B40BE7"/>
    <w:rsid w:val="00B40E69"/>
    <w:rsid w:val="00B41261"/>
    <w:rsid w:val="00B41545"/>
    <w:rsid w:val="00B41CA5"/>
    <w:rsid w:val="00B41EBC"/>
    <w:rsid w:val="00B42B48"/>
    <w:rsid w:val="00B42E7F"/>
    <w:rsid w:val="00B430F3"/>
    <w:rsid w:val="00B43D05"/>
    <w:rsid w:val="00B445A2"/>
    <w:rsid w:val="00B4482E"/>
    <w:rsid w:val="00B46BCD"/>
    <w:rsid w:val="00B46DE4"/>
    <w:rsid w:val="00B46F41"/>
    <w:rsid w:val="00B47A65"/>
    <w:rsid w:val="00B47F9F"/>
    <w:rsid w:val="00B50DDA"/>
    <w:rsid w:val="00B5221D"/>
    <w:rsid w:val="00B525A5"/>
    <w:rsid w:val="00B5305C"/>
    <w:rsid w:val="00B532E5"/>
    <w:rsid w:val="00B537C7"/>
    <w:rsid w:val="00B53A63"/>
    <w:rsid w:val="00B5432F"/>
    <w:rsid w:val="00B549CF"/>
    <w:rsid w:val="00B55E6A"/>
    <w:rsid w:val="00B5661E"/>
    <w:rsid w:val="00B56E90"/>
    <w:rsid w:val="00B5708C"/>
    <w:rsid w:val="00B578F7"/>
    <w:rsid w:val="00B5795A"/>
    <w:rsid w:val="00B609FB"/>
    <w:rsid w:val="00B61252"/>
    <w:rsid w:val="00B614A9"/>
    <w:rsid w:val="00B618B1"/>
    <w:rsid w:val="00B62851"/>
    <w:rsid w:val="00B62DCA"/>
    <w:rsid w:val="00B630AD"/>
    <w:rsid w:val="00B638BE"/>
    <w:rsid w:val="00B63C65"/>
    <w:rsid w:val="00B64057"/>
    <w:rsid w:val="00B64147"/>
    <w:rsid w:val="00B64ABA"/>
    <w:rsid w:val="00B65167"/>
    <w:rsid w:val="00B6588E"/>
    <w:rsid w:val="00B65AF5"/>
    <w:rsid w:val="00B66418"/>
    <w:rsid w:val="00B66C94"/>
    <w:rsid w:val="00B66D90"/>
    <w:rsid w:val="00B7045E"/>
    <w:rsid w:val="00B70769"/>
    <w:rsid w:val="00B70F8E"/>
    <w:rsid w:val="00B7101C"/>
    <w:rsid w:val="00B7192B"/>
    <w:rsid w:val="00B719B5"/>
    <w:rsid w:val="00B71C9E"/>
    <w:rsid w:val="00B72089"/>
    <w:rsid w:val="00B72BEB"/>
    <w:rsid w:val="00B72F3B"/>
    <w:rsid w:val="00B73391"/>
    <w:rsid w:val="00B7340B"/>
    <w:rsid w:val="00B73E56"/>
    <w:rsid w:val="00B75443"/>
    <w:rsid w:val="00B75C76"/>
    <w:rsid w:val="00B75E4B"/>
    <w:rsid w:val="00B760FB"/>
    <w:rsid w:val="00B765F1"/>
    <w:rsid w:val="00B77584"/>
    <w:rsid w:val="00B8029E"/>
    <w:rsid w:val="00B802D7"/>
    <w:rsid w:val="00B8119C"/>
    <w:rsid w:val="00B8135C"/>
    <w:rsid w:val="00B821E8"/>
    <w:rsid w:val="00B82A47"/>
    <w:rsid w:val="00B8344F"/>
    <w:rsid w:val="00B83EB9"/>
    <w:rsid w:val="00B84158"/>
    <w:rsid w:val="00B845D2"/>
    <w:rsid w:val="00B84CC3"/>
    <w:rsid w:val="00B8723D"/>
    <w:rsid w:val="00B8731B"/>
    <w:rsid w:val="00B876E4"/>
    <w:rsid w:val="00B87942"/>
    <w:rsid w:val="00B90117"/>
    <w:rsid w:val="00B91C69"/>
    <w:rsid w:val="00B91D13"/>
    <w:rsid w:val="00B951F4"/>
    <w:rsid w:val="00B96115"/>
    <w:rsid w:val="00B9693B"/>
    <w:rsid w:val="00B975A5"/>
    <w:rsid w:val="00B976DC"/>
    <w:rsid w:val="00BA0E79"/>
    <w:rsid w:val="00BA0EF9"/>
    <w:rsid w:val="00BA12F1"/>
    <w:rsid w:val="00BA195C"/>
    <w:rsid w:val="00BA1BB6"/>
    <w:rsid w:val="00BA1CF3"/>
    <w:rsid w:val="00BA1F6D"/>
    <w:rsid w:val="00BA2B00"/>
    <w:rsid w:val="00BA3233"/>
    <w:rsid w:val="00BA420D"/>
    <w:rsid w:val="00BA44FE"/>
    <w:rsid w:val="00BA4AD5"/>
    <w:rsid w:val="00BA54F2"/>
    <w:rsid w:val="00BA580C"/>
    <w:rsid w:val="00BA6100"/>
    <w:rsid w:val="00BA6432"/>
    <w:rsid w:val="00BA695F"/>
    <w:rsid w:val="00BA77D9"/>
    <w:rsid w:val="00BA7B79"/>
    <w:rsid w:val="00BA7D40"/>
    <w:rsid w:val="00BB0BE2"/>
    <w:rsid w:val="00BB0CE6"/>
    <w:rsid w:val="00BB142D"/>
    <w:rsid w:val="00BB1FC8"/>
    <w:rsid w:val="00BB2334"/>
    <w:rsid w:val="00BB2F9F"/>
    <w:rsid w:val="00BB34B2"/>
    <w:rsid w:val="00BB34EB"/>
    <w:rsid w:val="00BB4C88"/>
    <w:rsid w:val="00BB4CB1"/>
    <w:rsid w:val="00BB5299"/>
    <w:rsid w:val="00BB550C"/>
    <w:rsid w:val="00BB593C"/>
    <w:rsid w:val="00BB5997"/>
    <w:rsid w:val="00BB629B"/>
    <w:rsid w:val="00BB67DE"/>
    <w:rsid w:val="00BB6EC5"/>
    <w:rsid w:val="00BB70C5"/>
    <w:rsid w:val="00BB74B1"/>
    <w:rsid w:val="00BB7C3A"/>
    <w:rsid w:val="00BB7C41"/>
    <w:rsid w:val="00BC0188"/>
    <w:rsid w:val="00BC1135"/>
    <w:rsid w:val="00BC126A"/>
    <w:rsid w:val="00BC1EEA"/>
    <w:rsid w:val="00BC2169"/>
    <w:rsid w:val="00BC2556"/>
    <w:rsid w:val="00BC4960"/>
    <w:rsid w:val="00BC5CB2"/>
    <w:rsid w:val="00BC63F1"/>
    <w:rsid w:val="00BC6855"/>
    <w:rsid w:val="00BD0A12"/>
    <w:rsid w:val="00BD0CA8"/>
    <w:rsid w:val="00BD13B6"/>
    <w:rsid w:val="00BD148A"/>
    <w:rsid w:val="00BD189A"/>
    <w:rsid w:val="00BD2322"/>
    <w:rsid w:val="00BD2AAD"/>
    <w:rsid w:val="00BD2D59"/>
    <w:rsid w:val="00BD2F69"/>
    <w:rsid w:val="00BD3347"/>
    <w:rsid w:val="00BD3750"/>
    <w:rsid w:val="00BD3DD5"/>
    <w:rsid w:val="00BD3FC1"/>
    <w:rsid w:val="00BD4E06"/>
    <w:rsid w:val="00BD6962"/>
    <w:rsid w:val="00BE049C"/>
    <w:rsid w:val="00BE08B4"/>
    <w:rsid w:val="00BE1363"/>
    <w:rsid w:val="00BE33A4"/>
    <w:rsid w:val="00BE3506"/>
    <w:rsid w:val="00BE3580"/>
    <w:rsid w:val="00BE35D4"/>
    <w:rsid w:val="00BE3600"/>
    <w:rsid w:val="00BE496B"/>
    <w:rsid w:val="00BE6304"/>
    <w:rsid w:val="00BE6A19"/>
    <w:rsid w:val="00BE6CC4"/>
    <w:rsid w:val="00BE71B1"/>
    <w:rsid w:val="00BE7947"/>
    <w:rsid w:val="00BF094F"/>
    <w:rsid w:val="00BF0F54"/>
    <w:rsid w:val="00BF1530"/>
    <w:rsid w:val="00BF1947"/>
    <w:rsid w:val="00BF1C27"/>
    <w:rsid w:val="00BF1EEB"/>
    <w:rsid w:val="00BF280C"/>
    <w:rsid w:val="00BF4CF9"/>
    <w:rsid w:val="00BF4D55"/>
    <w:rsid w:val="00BF6700"/>
    <w:rsid w:val="00BF68FA"/>
    <w:rsid w:val="00C00614"/>
    <w:rsid w:val="00C015E0"/>
    <w:rsid w:val="00C01F76"/>
    <w:rsid w:val="00C031FE"/>
    <w:rsid w:val="00C03208"/>
    <w:rsid w:val="00C0328F"/>
    <w:rsid w:val="00C03DC3"/>
    <w:rsid w:val="00C04477"/>
    <w:rsid w:val="00C05191"/>
    <w:rsid w:val="00C051EB"/>
    <w:rsid w:val="00C0643C"/>
    <w:rsid w:val="00C07621"/>
    <w:rsid w:val="00C07709"/>
    <w:rsid w:val="00C107FE"/>
    <w:rsid w:val="00C112B8"/>
    <w:rsid w:val="00C11FE0"/>
    <w:rsid w:val="00C12A0B"/>
    <w:rsid w:val="00C140BF"/>
    <w:rsid w:val="00C14BC0"/>
    <w:rsid w:val="00C15DDF"/>
    <w:rsid w:val="00C16868"/>
    <w:rsid w:val="00C16E49"/>
    <w:rsid w:val="00C16E73"/>
    <w:rsid w:val="00C175D0"/>
    <w:rsid w:val="00C20707"/>
    <w:rsid w:val="00C2080A"/>
    <w:rsid w:val="00C20873"/>
    <w:rsid w:val="00C21C1E"/>
    <w:rsid w:val="00C2309E"/>
    <w:rsid w:val="00C23574"/>
    <w:rsid w:val="00C23AD1"/>
    <w:rsid w:val="00C24835"/>
    <w:rsid w:val="00C24D6D"/>
    <w:rsid w:val="00C24F59"/>
    <w:rsid w:val="00C25236"/>
    <w:rsid w:val="00C254CA"/>
    <w:rsid w:val="00C25753"/>
    <w:rsid w:val="00C272FC"/>
    <w:rsid w:val="00C27A1B"/>
    <w:rsid w:val="00C3177F"/>
    <w:rsid w:val="00C31CF6"/>
    <w:rsid w:val="00C31FDE"/>
    <w:rsid w:val="00C32264"/>
    <w:rsid w:val="00C33056"/>
    <w:rsid w:val="00C33C8A"/>
    <w:rsid w:val="00C34503"/>
    <w:rsid w:val="00C3484D"/>
    <w:rsid w:val="00C34C2C"/>
    <w:rsid w:val="00C3548F"/>
    <w:rsid w:val="00C365F7"/>
    <w:rsid w:val="00C36BD8"/>
    <w:rsid w:val="00C3730A"/>
    <w:rsid w:val="00C37CFA"/>
    <w:rsid w:val="00C40E04"/>
    <w:rsid w:val="00C412CD"/>
    <w:rsid w:val="00C4198A"/>
    <w:rsid w:val="00C42A9F"/>
    <w:rsid w:val="00C42B81"/>
    <w:rsid w:val="00C431BE"/>
    <w:rsid w:val="00C4359B"/>
    <w:rsid w:val="00C4470B"/>
    <w:rsid w:val="00C4476A"/>
    <w:rsid w:val="00C4512C"/>
    <w:rsid w:val="00C45FFF"/>
    <w:rsid w:val="00C46220"/>
    <w:rsid w:val="00C466BB"/>
    <w:rsid w:val="00C466F7"/>
    <w:rsid w:val="00C471A9"/>
    <w:rsid w:val="00C511A8"/>
    <w:rsid w:val="00C52C57"/>
    <w:rsid w:val="00C5351C"/>
    <w:rsid w:val="00C53532"/>
    <w:rsid w:val="00C53A34"/>
    <w:rsid w:val="00C5486E"/>
    <w:rsid w:val="00C54875"/>
    <w:rsid w:val="00C54FC4"/>
    <w:rsid w:val="00C552DA"/>
    <w:rsid w:val="00C5622F"/>
    <w:rsid w:val="00C563B3"/>
    <w:rsid w:val="00C56429"/>
    <w:rsid w:val="00C607DE"/>
    <w:rsid w:val="00C609F8"/>
    <w:rsid w:val="00C61153"/>
    <w:rsid w:val="00C61994"/>
    <w:rsid w:val="00C61ED2"/>
    <w:rsid w:val="00C6232C"/>
    <w:rsid w:val="00C6266C"/>
    <w:rsid w:val="00C63B8E"/>
    <w:rsid w:val="00C6422D"/>
    <w:rsid w:val="00C64426"/>
    <w:rsid w:val="00C64AF9"/>
    <w:rsid w:val="00C658DA"/>
    <w:rsid w:val="00C6747B"/>
    <w:rsid w:val="00C70083"/>
    <w:rsid w:val="00C73ED8"/>
    <w:rsid w:val="00C742A2"/>
    <w:rsid w:val="00C74881"/>
    <w:rsid w:val="00C7533B"/>
    <w:rsid w:val="00C7565F"/>
    <w:rsid w:val="00C75CAF"/>
    <w:rsid w:val="00C765A2"/>
    <w:rsid w:val="00C76792"/>
    <w:rsid w:val="00C770D0"/>
    <w:rsid w:val="00C77CD3"/>
    <w:rsid w:val="00C805E5"/>
    <w:rsid w:val="00C806DC"/>
    <w:rsid w:val="00C81654"/>
    <w:rsid w:val="00C82067"/>
    <w:rsid w:val="00C82366"/>
    <w:rsid w:val="00C8241A"/>
    <w:rsid w:val="00C826DB"/>
    <w:rsid w:val="00C82B33"/>
    <w:rsid w:val="00C83659"/>
    <w:rsid w:val="00C83DFF"/>
    <w:rsid w:val="00C849A3"/>
    <w:rsid w:val="00C84BE5"/>
    <w:rsid w:val="00C851F0"/>
    <w:rsid w:val="00C8579C"/>
    <w:rsid w:val="00C862AB"/>
    <w:rsid w:val="00C87047"/>
    <w:rsid w:val="00C87792"/>
    <w:rsid w:val="00C87794"/>
    <w:rsid w:val="00C87EE0"/>
    <w:rsid w:val="00C900EE"/>
    <w:rsid w:val="00C9011D"/>
    <w:rsid w:val="00C9095B"/>
    <w:rsid w:val="00C90BCB"/>
    <w:rsid w:val="00C91864"/>
    <w:rsid w:val="00C91A76"/>
    <w:rsid w:val="00C91DB1"/>
    <w:rsid w:val="00C92C25"/>
    <w:rsid w:val="00C9314E"/>
    <w:rsid w:val="00C93ACE"/>
    <w:rsid w:val="00C94553"/>
    <w:rsid w:val="00C953B7"/>
    <w:rsid w:val="00C95CCC"/>
    <w:rsid w:val="00C95F59"/>
    <w:rsid w:val="00C969A6"/>
    <w:rsid w:val="00C97A0A"/>
    <w:rsid w:val="00CA0514"/>
    <w:rsid w:val="00CA05C8"/>
    <w:rsid w:val="00CA0DA1"/>
    <w:rsid w:val="00CA14A2"/>
    <w:rsid w:val="00CA19B2"/>
    <w:rsid w:val="00CA2554"/>
    <w:rsid w:val="00CA2C4B"/>
    <w:rsid w:val="00CA36CC"/>
    <w:rsid w:val="00CA39CE"/>
    <w:rsid w:val="00CA4E8B"/>
    <w:rsid w:val="00CA5455"/>
    <w:rsid w:val="00CA5CB5"/>
    <w:rsid w:val="00CA68A8"/>
    <w:rsid w:val="00CA77E0"/>
    <w:rsid w:val="00CA78BB"/>
    <w:rsid w:val="00CA7A3B"/>
    <w:rsid w:val="00CB0547"/>
    <w:rsid w:val="00CB08D8"/>
    <w:rsid w:val="00CB0AA4"/>
    <w:rsid w:val="00CB112D"/>
    <w:rsid w:val="00CB17BC"/>
    <w:rsid w:val="00CB35B4"/>
    <w:rsid w:val="00CB3FCE"/>
    <w:rsid w:val="00CB600F"/>
    <w:rsid w:val="00CB678B"/>
    <w:rsid w:val="00CB688C"/>
    <w:rsid w:val="00CB6E14"/>
    <w:rsid w:val="00CB7787"/>
    <w:rsid w:val="00CB7BE0"/>
    <w:rsid w:val="00CC0147"/>
    <w:rsid w:val="00CC0160"/>
    <w:rsid w:val="00CC0B2D"/>
    <w:rsid w:val="00CC0D45"/>
    <w:rsid w:val="00CC0D48"/>
    <w:rsid w:val="00CC0FBE"/>
    <w:rsid w:val="00CC11AB"/>
    <w:rsid w:val="00CC21D3"/>
    <w:rsid w:val="00CC25AC"/>
    <w:rsid w:val="00CC2B59"/>
    <w:rsid w:val="00CC2FB1"/>
    <w:rsid w:val="00CC358F"/>
    <w:rsid w:val="00CC45C9"/>
    <w:rsid w:val="00CC4A8A"/>
    <w:rsid w:val="00CC501E"/>
    <w:rsid w:val="00CC6023"/>
    <w:rsid w:val="00CC618C"/>
    <w:rsid w:val="00CC65A4"/>
    <w:rsid w:val="00CC6AF2"/>
    <w:rsid w:val="00CC70D9"/>
    <w:rsid w:val="00CC720B"/>
    <w:rsid w:val="00CC7A58"/>
    <w:rsid w:val="00CC7C3C"/>
    <w:rsid w:val="00CC7EE9"/>
    <w:rsid w:val="00CD06D8"/>
    <w:rsid w:val="00CD0938"/>
    <w:rsid w:val="00CD1BD6"/>
    <w:rsid w:val="00CD2658"/>
    <w:rsid w:val="00CD2E32"/>
    <w:rsid w:val="00CD3B04"/>
    <w:rsid w:val="00CD3F12"/>
    <w:rsid w:val="00CD53CE"/>
    <w:rsid w:val="00CD5446"/>
    <w:rsid w:val="00CD58BF"/>
    <w:rsid w:val="00CD5A2B"/>
    <w:rsid w:val="00CD5B24"/>
    <w:rsid w:val="00CD626D"/>
    <w:rsid w:val="00CD68D0"/>
    <w:rsid w:val="00CD6F4D"/>
    <w:rsid w:val="00CE0240"/>
    <w:rsid w:val="00CE040C"/>
    <w:rsid w:val="00CE04E8"/>
    <w:rsid w:val="00CE1340"/>
    <w:rsid w:val="00CE4063"/>
    <w:rsid w:val="00CE5216"/>
    <w:rsid w:val="00CE5566"/>
    <w:rsid w:val="00CE63FA"/>
    <w:rsid w:val="00CE6623"/>
    <w:rsid w:val="00CE761D"/>
    <w:rsid w:val="00CE7ACC"/>
    <w:rsid w:val="00CE7B8D"/>
    <w:rsid w:val="00CE7DCD"/>
    <w:rsid w:val="00CF0343"/>
    <w:rsid w:val="00CF0C40"/>
    <w:rsid w:val="00CF2131"/>
    <w:rsid w:val="00CF2513"/>
    <w:rsid w:val="00CF3823"/>
    <w:rsid w:val="00CF3F0E"/>
    <w:rsid w:val="00CF4459"/>
    <w:rsid w:val="00CF4EBF"/>
    <w:rsid w:val="00CF5561"/>
    <w:rsid w:val="00CF5C20"/>
    <w:rsid w:val="00CF5DA4"/>
    <w:rsid w:val="00CF60EA"/>
    <w:rsid w:val="00CF64FC"/>
    <w:rsid w:val="00CF75EC"/>
    <w:rsid w:val="00D00604"/>
    <w:rsid w:val="00D0127C"/>
    <w:rsid w:val="00D01331"/>
    <w:rsid w:val="00D0137C"/>
    <w:rsid w:val="00D01473"/>
    <w:rsid w:val="00D01712"/>
    <w:rsid w:val="00D01BAC"/>
    <w:rsid w:val="00D01E16"/>
    <w:rsid w:val="00D01E95"/>
    <w:rsid w:val="00D02ACC"/>
    <w:rsid w:val="00D030E2"/>
    <w:rsid w:val="00D0321F"/>
    <w:rsid w:val="00D039F8"/>
    <w:rsid w:val="00D03D8B"/>
    <w:rsid w:val="00D04873"/>
    <w:rsid w:val="00D058EE"/>
    <w:rsid w:val="00D06180"/>
    <w:rsid w:val="00D066B7"/>
    <w:rsid w:val="00D06B02"/>
    <w:rsid w:val="00D06D58"/>
    <w:rsid w:val="00D06E1E"/>
    <w:rsid w:val="00D111A1"/>
    <w:rsid w:val="00D112A4"/>
    <w:rsid w:val="00D125B0"/>
    <w:rsid w:val="00D12955"/>
    <w:rsid w:val="00D12B57"/>
    <w:rsid w:val="00D132C7"/>
    <w:rsid w:val="00D13836"/>
    <w:rsid w:val="00D1583A"/>
    <w:rsid w:val="00D1688F"/>
    <w:rsid w:val="00D168B9"/>
    <w:rsid w:val="00D169DF"/>
    <w:rsid w:val="00D177C9"/>
    <w:rsid w:val="00D17829"/>
    <w:rsid w:val="00D20B17"/>
    <w:rsid w:val="00D21094"/>
    <w:rsid w:val="00D210AF"/>
    <w:rsid w:val="00D21B6E"/>
    <w:rsid w:val="00D239BA"/>
    <w:rsid w:val="00D24A54"/>
    <w:rsid w:val="00D25402"/>
    <w:rsid w:val="00D254CB"/>
    <w:rsid w:val="00D2589D"/>
    <w:rsid w:val="00D2626D"/>
    <w:rsid w:val="00D264DD"/>
    <w:rsid w:val="00D27B46"/>
    <w:rsid w:val="00D27D20"/>
    <w:rsid w:val="00D30194"/>
    <w:rsid w:val="00D3072B"/>
    <w:rsid w:val="00D31536"/>
    <w:rsid w:val="00D31594"/>
    <w:rsid w:val="00D3199C"/>
    <w:rsid w:val="00D326AC"/>
    <w:rsid w:val="00D32992"/>
    <w:rsid w:val="00D329B9"/>
    <w:rsid w:val="00D32D5C"/>
    <w:rsid w:val="00D32EE7"/>
    <w:rsid w:val="00D330B4"/>
    <w:rsid w:val="00D33A5A"/>
    <w:rsid w:val="00D3497B"/>
    <w:rsid w:val="00D34A3E"/>
    <w:rsid w:val="00D34D93"/>
    <w:rsid w:val="00D3564C"/>
    <w:rsid w:val="00D35A38"/>
    <w:rsid w:val="00D35F02"/>
    <w:rsid w:val="00D36952"/>
    <w:rsid w:val="00D36AA6"/>
    <w:rsid w:val="00D36B07"/>
    <w:rsid w:val="00D37058"/>
    <w:rsid w:val="00D377B2"/>
    <w:rsid w:val="00D379B9"/>
    <w:rsid w:val="00D37C2D"/>
    <w:rsid w:val="00D40067"/>
    <w:rsid w:val="00D40586"/>
    <w:rsid w:val="00D41176"/>
    <w:rsid w:val="00D41917"/>
    <w:rsid w:val="00D424FF"/>
    <w:rsid w:val="00D42CE4"/>
    <w:rsid w:val="00D4472E"/>
    <w:rsid w:val="00D44C2C"/>
    <w:rsid w:val="00D4530B"/>
    <w:rsid w:val="00D45BB4"/>
    <w:rsid w:val="00D45EC6"/>
    <w:rsid w:val="00D45FC0"/>
    <w:rsid w:val="00D46335"/>
    <w:rsid w:val="00D47207"/>
    <w:rsid w:val="00D47B93"/>
    <w:rsid w:val="00D47C7A"/>
    <w:rsid w:val="00D50242"/>
    <w:rsid w:val="00D504E5"/>
    <w:rsid w:val="00D50F82"/>
    <w:rsid w:val="00D51156"/>
    <w:rsid w:val="00D5152D"/>
    <w:rsid w:val="00D51909"/>
    <w:rsid w:val="00D5270E"/>
    <w:rsid w:val="00D52B24"/>
    <w:rsid w:val="00D52FA3"/>
    <w:rsid w:val="00D530C3"/>
    <w:rsid w:val="00D538E9"/>
    <w:rsid w:val="00D541E6"/>
    <w:rsid w:val="00D543C5"/>
    <w:rsid w:val="00D544F6"/>
    <w:rsid w:val="00D5568D"/>
    <w:rsid w:val="00D55970"/>
    <w:rsid w:val="00D561E1"/>
    <w:rsid w:val="00D56D6D"/>
    <w:rsid w:val="00D57641"/>
    <w:rsid w:val="00D607C8"/>
    <w:rsid w:val="00D60F31"/>
    <w:rsid w:val="00D61193"/>
    <w:rsid w:val="00D6175E"/>
    <w:rsid w:val="00D6227E"/>
    <w:rsid w:val="00D6299A"/>
    <w:rsid w:val="00D634A3"/>
    <w:rsid w:val="00D63582"/>
    <w:rsid w:val="00D642BB"/>
    <w:rsid w:val="00D66761"/>
    <w:rsid w:val="00D66A81"/>
    <w:rsid w:val="00D67677"/>
    <w:rsid w:val="00D67D85"/>
    <w:rsid w:val="00D703B1"/>
    <w:rsid w:val="00D70957"/>
    <w:rsid w:val="00D717C7"/>
    <w:rsid w:val="00D727C0"/>
    <w:rsid w:val="00D7292F"/>
    <w:rsid w:val="00D73CAA"/>
    <w:rsid w:val="00D764F3"/>
    <w:rsid w:val="00D76612"/>
    <w:rsid w:val="00D77EA5"/>
    <w:rsid w:val="00D8017C"/>
    <w:rsid w:val="00D80BAE"/>
    <w:rsid w:val="00D80F51"/>
    <w:rsid w:val="00D817A8"/>
    <w:rsid w:val="00D81B03"/>
    <w:rsid w:val="00D81E2C"/>
    <w:rsid w:val="00D820DE"/>
    <w:rsid w:val="00D825D3"/>
    <w:rsid w:val="00D82CAB"/>
    <w:rsid w:val="00D83045"/>
    <w:rsid w:val="00D83BC6"/>
    <w:rsid w:val="00D83FEE"/>
    <w:rsid w:val="00D851E8"/>
    <w:rsid w:val="00D85382"/>
    <w:rsid w:val="00D8565C"/>
    <w:rsid w:val="00D8579F"/>
    <w:rsid w:val="00D858E3"/>
    <w:rsid w:val="00D8642C"/>
    <w:rsid w:val="00D868BC"/>
    <w:rsid w:val="00D86F49"/>
    <w:rsid w:val="00D86FB6"/>
    <w:rsid w:val="00D87002"/>
    <w:rsid w:val="00D902FE"/>
    <w:rsid w:val="00D90562"/>
    <w:rsid w:val="00D90A8F"/>
    <w:rsid w:val="00D90F1D"/>
    <w:rsid w:val="00D91F45"/>
    <w:rsid w:val="00D9227D"/>
    <w:rsid w:val="00D92424"/>
    <w:rsid w:val="00D92922"/>
    <w:rsid w:val="00D92EA6"/>
    <w:rsid w:val="00D93F5A"/>
    <w:rsid w:val="00D94021"/>
    <w:rsid w:val="00D94DBB"/>
    <w:rsid w:val="00D957D5"/>
    <w:rsid w:val="00D961DD"/>
    <w:rsid w:val="00D9672B"/>
    <w:rsid w:val="00D974F2"/>
    <w:rsid w:val="00D97576"/>
    <w:rsid w:val="00D9783F"/>
    <w:rsid w:val="00D97A92"/>
    <w:rsid w:val="00DA0A51"/>
    <w:rsid w:val="00DA0B3F"/>
    <w:rsid w:val="00DA0D31"/>
    <w:rsid w:val="00DA295B"/>
    <w:rsid w:val="00DA2A60"/>
    <w:rsid w:val="00DA2B4C"/>
    <w:rsid w:val="00DA2C67"/>
    <w:rsid w:val="00DA2C90"/>
    <w:rsid w:val="00DA33A6"/>
    <w:rsid w:val="00DA4150"/>
    <w:rsid w:val="00DA4231"/>
    <w:rsid w:val="00DA5557"/>
    <w:rsid w:val="00DA55E7"/>
    <w:rsid w:val="00DA56A3"/>
    <w:rsid w:val="00DA5B47"/>
    <w:rsid w:val="00DA64DA"/>
    <w:rsid w:val="00DA675D"/>
    <w:rsid w:val="00DA68C2"/>
    <w:rsid w:val="00DA788E"/>
    <w:rsid w:val="00DB005D"/>
    <w:rsid w:val="00DB01FF"/>
    <w:rsid w:val="00DB0AA3"/>
    <w:rsid w:val="00DB2359"/>
    <w:rsid w:val="00DB30A9"/>
    <w:rsid w:val="00DB36E7"/>
    <w:rsid w:val="00DB38DD"/>
    <w:rsid w:val="00DB3A48"/>
    <w:rsid w:val="00DB3D5D"/>
    <w:rsid w:val="00DB4DA6"/>
    <w:rsid w:val="00DB53A6"/>
    <w:rsid w:val="00DB5BB9"/>
    <w:rsid w:val="00DB6301"/>
    <w:rsid w:val="00DB745E"/>
    <w:rsid w:val="00DB77BC"/>
    <w:rsid w:val="00DB7ED8"/>
    <w:rsid w:val="00DC3424"/>
    <w:rsid w:val="00DC5F07"/>
    <w:rsid w:val="00DC638D"/>
    <w:rsid w:val="00DC693C"/>
    <w:rsid w:val="00DC69C6"/>
    <w:rsid w:val="00DC6BFB"/>
    <w:rsid w:val="00DC6C02"/>
    <w:rsid w:val="00DC7136"/>
    <w:rsid w:val="00DC7304"/>
    <w:rsid w:val="00DC78E7"/>
    <w:rsid w:val="00DC7BB2"/>
    <w:rsid w:val="00DD0308"/>
    <w:rsid w:val="00DD0752"/>
    <w:rsid w:val="00DD14D3"/>
    <w:rsid w:val="00DD2AF1"/>
    <w:rsid w:val="00DD4043"/>
    <w:rsid w:val="00DD48E0"/>
    <w:rsid w:val="00DD5AD1"/>
    <w:rsid w:val="00DD5BD9"/>
    <w:rsid w:val="00DD5BF8"/>
    <w:rsid w:val="00DD64BB"/>
    <w:rsid w:val="00DD64D5"/>
    <w:rsid w:val="00DD6681"/>
    <w:rsid w:val="00DD679C"/>
    <w:rsid w:val="00DD6AE4"/>
    <w:rsid w:val="00DD73DB"/>
    <w:rsid w:val="00DD7431"/>
    <w:rsid w:val="00DD74FE"/>
    <w:rsid w:val="00DD7A9F"/>
    <w:rsid w:val="00DE02A1"/>
    <w:rsid w:val="00DE098B"/>
    <w:rsid w:val="00DE161C"/>
    <w:rsid w:val="00DE214F"/>
    <w:rsid w:val="00DE3254"/>
    <w:rsid w:val="00DE39C0"/>
    <w:rsid w:val="00DE3D63"/>
    <w:rsid w:val="00DE49AF"/>
    <w:rsid w:val="00DE5970"/>
    <w:rsid w:val="00DE6F38"/>
    <w:rsid w:val="00DE76C0"/>
    <w:rsid w:val="00DF0D34"/>
    <w:rsid w:val="00DF15A5"/>
    <w:rsid w:val="00DF1FDB"/>
    <w:rsid w:val="00DF240F"/>
    <w:rsid w:val="00DF26A4"/>
    <w:rsid w:val="00DF2D3F"/>
    <w:rsid w:val="00DF2FD6"/>
    <w:rsid w:val="00DF382A"/>
    <w:rsid w:val="00DF3A28"/>
    <w:rsid w:val="00DF3CAE"/>
    <w:rsid w:val="00DF5DA5"/>
    <w:rsid w:val="00DF61CB"/>
    <w:rsid w:val="00DF62CA"/>
    <w:rsid w:val="00DF649B"/>
    <w:rsid w:val="00DF67D4"/>
    <w:rsid w:val="00E01147"/>
    <w:rsid w:val="00E01739"/>
    <w:rsid w:val="00E018DF"/>
    <w:rsid w:val="00E01B9F"/>
    <w:rsid w:val="00E01E04"/>
    <w:rsid w:val="00E0250A"/>
    <w:rsid w:val="00E0302E"/>
    <w:rsid w:val="00E037D3"/>
    <w:rsid w:val="00E03C64"/>
    <w:rsid w:val="00E03CA7"/>
    <w:rsid w:val="00E03EA3"/>
    <w:rsid w:val="00E03FCA"/>
    <w:rsid w:val="00E0445D"/>
    <w:rsid w:val="00E04958"/>
    <w:rsid w:val="00E052CA"/>
    <w:rsid w:val="00E057A2"/>
    <w:rsid w:val="00E059DA"/>
    <w:rsid w:val="00E07FE5"/>
    <w:rsid w:val="00E100F4"/>
    <w:rsid w:val="00E11261"/>
    <w:rsid w:val="00E11ADF"/>
    <w:rsid w:val="00E11E2C"/>
    <w:rsid w:val="00E1252A"/>
    <w:rsid w:val="00E125C3"/>
    <w:rsid w:val="00E12755"/>
    <w:rsid w:val="00E13285"/>
    <w:rsid w:val="00E13416"/>
    <w:rsid w:val="00E1425D"/>
    <w:rsid w:val="00E1506A"/>
    <w:rsid w:val="00E150DF"/>
    <w:rsid w:val="00E15F3D"/>
    <w:rsid w:val="00E171B6"/>
    <w:rsid w:val="00E17780"/>
    <w:rsid w:val="00E200B0"/>
    <w:rsid w:val="00E20200"/>
    <w:rsid w:val="00E241F5"/>
    <w:rsid w:val="00E2485A"/>
    <w:rsid w:val="00E25102"/>
    <w:rsid w:val="00E257B2"/>
    <w:rsid w:val="00E25CDA"/>
    <w:rsid w:val="00E2613D"/>
    <w:rsid w:val="00E264B7"/>
    <w:rsid w:val="00E26521"/>
    <w:rsid w:val="00E26FE8"/>
    <w:rsid w:val="00E27801"/>
    <w:rsid w:val="00E27B63"/>
    <w:rsid w:val="00E27C01"/>
    <w:rsid w:val="00E300B3"/>
    <w:rsid w:val="00E3018F"/>
    <w:rsid w:val="00E30FB9"/>
    <w:rsid w:val="00E31996"/>
    <w:rsid w:val="00E31AFB"/>
    <w:rsid w:val="00E32AAD"/>
    <w:rsid w:val="00E3314E"/>
    <w:rsid w:val="00E35438"/>
    <w:rsid w:val="00E35470"/>
    <w:rsid w:val="00E3549C"/>
    <w:rsid w:val="00E35C8A"/>
    <w:rsid w:val="00E35DDA"/>
    <w:rsid w:val="00E366E5"/>
    <w:rsid w:val="00E3754F"/>
    <w:rsid w:val="00E379EF"/>
    <w:rsid w:val="00E40345"/>
    <w:rsid w:val="00E41319"/>
    <w:rsid w:val="00E4131F"/>
    <w:rsid w:val="00E415E0"/>
    <w:rsid w:val="00E4192C"/>
    <w:rsid w:val="00E419F4"/>
    <w:rsid w:val="00E42796"/>
    <w:rsid w:val="00E435B0"/>
    <w:rsid w:val="00E4376B"/>
    <w:rsid w:val="00E43E5D"/>
    <w:rsid w:val="00E4434C"/>
    <w:rsid w:val="00E44BB9"/>
    <w:rsid w:val="00E45251"/>
    <w:rsid w:val="00E466B7"/>
    <w:rsid w:val="00E4688C"/>
    <w:rsid w:val="00E47488"/>
    <w:rsid w:val="00E478E9"/>
    <w:rsid w:val="00E47BB0"/>
    <w:rsid w:val="00E47C4C"/>
    <w:rsid w:val="00E47E00"/>
    <w:rsid w:val="00E50301"/>
    <w:rsid w:val="00E505F0"/>
    <w:rsid w:val="00E52514"/>
    <w:rsid w:val="00E52CAA"/>
    <w:rsid w:val="00E531DA"/>
    <w:rsid w:val="00E533B8"/>
    <w:rsid w:val="00E53959"/>
    <w:rsid w:val="00E54073"/>
    <w:rsid w:val="00E5444F"/>
    <w:rsid w:val="00E5448F"/>
    <w:rsid w:val="00E55350"/>
    <w:rsid w:val="00E5588F"/>
    <w:rsid w:val="00E56C2B"/>
    <w:rsid w:val="00E5746A"/>
    <w:rsid w:val="00E60B66"/>
    <w:rsid w:val="00E60C22"/>
    <w:rsid w:val="00E61C45"/>
    <w:rsid w:val="00E62510"/>
    <w:rsid w:val="00E63065"/>
    <w:rsid w:val="00E640D1"/>
    <w:rsid w:val="00E650FF"/>
    <w:rsid w:val="00E65851"/>
    <w:rsid w:val="00E659FD"/>
    <w:rsid w:val="00E662D6"/>
    <w:rsid w:val="00E66555"/>
    <w:rsid w:val="00E6680E"/>
    <w:rsid w:val="00E67177"/>
    <w:rsid w:val="00E673C5"/>
    <w:rsid w:val="00E70FE9"/>
    <w:rsid w:val="00E71068"/>
    <w:rsid w:val="00E71DF6"/>
    <w:rsid w:val="00E720FD"/>
    <w:rsid w:val="00E72E1D"/>
    <w:rsid w:val="00E731D0"/>
    <w:rsid w:val="00E75C3E"/>
    <w:rsid w:val="00E75F66"/>
    <w:rsid w:val="00E77739"/>
    <w:rsid w:val="00E8009A"/>
    <w:rsid w:val="00E80593"/>
    <w:rsid w:val="00E80906"/>
    <w:rsid w:val="00E81090"/>
    <w:rsid w:val="00E8191E"/>
    <w:rsid w:val="00E81E01"/>
    <w:rsid w:val="00E81E9A"/>
    <w:rsid w:val="00E82130"/>
    <w:rsid w:val="00E8312E"/>
    <w:rsid w:val="00E84472"/>
    <w:rsid w:val="00E84B8B"/>
    <w:rsid w:val="00E8546B"/>
    <w:rsid w:val="00E911CA"/>
    <w:rsid w:val="00E917BF"/>
    <w:rsid w:val="00E9188F"/>
    <w:rsid w:val="00E920C1"/>
    <w:rsid w:val="00E927DD"/>
    <w:rsid w:val="00E92A06"/>
    <w:rsid w:val="00E937B2"/>
    <w:rsid w:val="00E93E07"/>
    <w:rsid w:val="00E940CF"/>
    <w:rsid w:val="00E9413B"/>
    <w:rsid w:val="00E9418C"/>
    <w:rsid w:val="00E947B2"/>
    <w:rsid w:val="00E948DE"/>
    <w:rsid w:val="00E94B0E"/>
    <w:rsid w:val="00E95090"/>
    <w:rsid w:val="00E96E52"/>
    <w:rsid w:val="00E97186"/>
    <w:rsid w:val="00E973A0"/>
    <w:rsid w:val="00E97F9C"/>
    <w:rsid w:val="00EA1260"/>
    <w:rsid w:val="00EA126C"/>
    <w:rsid w:val="00EA376F"/>
    <w:rsid w:val="00EA4729"/>
    <w:rsid w:val="00EA4905"/>
    <w:rsid w:val="00EA593F"/>
    <w:rsid w:val="00EA629F"/>
    <w:rsid w:val="00EA7016"/>
    <w:rsid w:val="00EB08DB"/>
    <w:rsid w:val="00EB0FBB"/>
    <w:rsid w:val="00EB12F6"/>
    <w:rsid w:val="00EB1E1C"/>
    <w:rsid w:val="00EB1E46"/>
    <w:rsid w:val="00EB2355"/>
    <w:rsid w:val="00EB2A76"/>
    <w:rsid w:val="00EB30C9"/>
    <w:rsid w:val="00EB33CC"/>
    <w:rsid w:val="00EB3A27"/>
    <w:rsid w:val="00EB4869"/>
    <w:rsid w:val="00EB542A"/>
    <w:rsid w:val="00EB5DF0"/>
    <w:rsid w:val="00EB607A"/>
    <w:rsid w:val="00EB69B5"/>
    <w:rsid w:val="00EB6DDC"/>
    <w:rsid w:val="00EB7351"/>
    <w:rsid w:val="00EB74EB"/>
    <w:rsid w:val="00EB79F6"/>
    <w:rsid w:val="00EC3448"/>
    <w:rsid w:val="00EC3F30"/>
    <w:rsid w:val="00EC406B"/>
    <w:rsid w:val="00EC4215"/>
    <w:rsid w:val="00EC69BB"/>
    <w:rsid w:val="00ED050C"/>
    <w:rsid w:val="00ED16A2"/>
    <w:rsid w:val="00ED18BB"/>
    <w:rsid w:val="00ED2023"/>
    <w:rsid w:val="00ED2322"/>
    <w:rsid w:val="00ED3113"/>
    <w:rsid w:val="00ED3FD8"/>
    <w:rsid w:val="00ED4120"/>
    <w:rsid w:val="00ED43EA"/>
    <w:rsid w:val="00ED46B1"/>
    <w:rsid w:val="00ED5D9F"/>
    <w:rsid w:val="00ED6E90"/>
    <w:rsid w:val="00ED7321"/>
    <w:rsid w:val="00ED767D"/>
    <w:rsid w:val="00EE172A"/>
    <w:rsid w:val="00EE1FDC"/>
    <w:rsid w:val="00EE22F4"/>
    <w:rsid w:val="00EE2BBE"/>
    <w:rsid w:val="00EE3FB0"/>
    <w:rsid w:val="00EE4091"/>
    <w:rsid w:val="00EE5829"/>
    <w:rsid w:val="00EE5EA3"/>
    <w:rsid w:val="00EE6877"/>
    <w:rsid w:val="00EE6D81"/>
    <w:rsid w:val="00EE7089"/>
    <w:rsid w:val="00EE7553"/>
    <w:rsid w:val="00EF15E7"/>
    <w:rsid w:val="00EF2841"/>
    <w:rsid w:val="00EF2D6D"/>
    <w:rsid w:val="00EF2FD9"/>
    <w:rsid w:val="00EF304B"/>
    <w:rsid w:val="00EF3BE3"/>
    <w:rsid w:val="00EF4C76"/>
    <w:rsid w:val="00EF53F7"/>
    <w:rsid w:val="00EF56BF"/>
    <w:rsid w:val="00EF617B"/>
    <w:rsid w:val="00EF6A6B"/>
    <w:rsid w:val="00EF6AC9"/>
    <w:rsid w:val="00EF7303"/>
    <w:rsid w:val="00EF7EDA"/>
    <w:rsid w:val="00F002F3"/>
    <w:rsid w:val="00F00E5C"/>
    <w:rsid w:val="00F016D1"/>
    <w:rsid w:val="00F0234D"/>
    <w:rsid w:val="00F02E91"/>
    <w:rsid w:val="00F03BBE"/>
    <w:rsid w:val="00F04689"/>
    <w:rsid w:val="00F047D9"/>
    <w:rsid w:val="00F04A83"/>
    <w:rsid w:val="00F04D2A"/>
    <w:rsid w:val="00F051C3"/>
    <w:rsid w:val="00F05341"/>
    <w:rsid w:val="00F05A89"/>
    <w:rsid w:val="00F061FA"/>
    <w:rsid w:val="00F07459"/>
    <w:rsid w:val="00F07760"/>
    <w:rsid w:val="00F07F90"/>
    <w:rsid w:val="00F1030C"/>
    <w:rsid w:val="00F103F8"/>
    <w:rsid w:val="00F10D73"/>
    <w:rsid w:val="00F11071"/>
    <w:rsid w:val="00F11523"/>
    <w:rsid w:val="00F117C5"/>
    <w:rsid w:val="00F119C1"/>
    <w:rsid w:val="00F11B4F"/>
    <w:rsid w:val="00F11F17"/>
    <w:rsid w:val="00F1423B"/>
    <w:rsid w:val="00F14F4B"/>
    <w:rsid w:val="00F150E5"/>
    <w:rsid w:val="00F15CDC"/>
    <w:rsid w:val="00F15E80"/>
    <w:rsid w:val="00F1623C"/>
    <w:rsid w:val="00F1698B"/>
    <w:rsid w:val="00F16BB3"/>
    <w:rsid w:val="00F20C0B"/>
    <w:rsid w:val="00F21317"/>
    <w:rsid w:val="00F21E23"/>
    <w:rsid w:val="00F2230B"/>
    <w:rsid w:val="00F229F8"/>
    <w:rsid w:val="00F23CA8"/>
    <w:rsid w:val="00F23CC5"/>
    <w:rsid w:val="00F23E90"/>
    <w:rsid w:val="00F25185"/>
    <w:rsid w:val="00F2546A"/>
    <w:rsid w:val="00F254FF"/>
    <w:rsid w:val="00F25778"/>
    <w:rsid w:val="00F27BFF"/>
    <w:rsid w:val="00F27C1E"/>
    <w:rsid w:val="00F3019D"/>
    <w:rsid w:val="00F30CB8"/>
    <w:rsid w:val="00F30D3B"/>
    <w:rsid w:val="00F30DAF"/>
    <w:rsid w:val="00F30F04"/>
    <w:rsid w:val="00F3119D"/>
    <w:rsid w:val="00F31B97"/>
    <w:rsid w:val="00F31C81"/>
    <w:rsid w:val="00F32B52"/>
    <w:rsid w:val="00F33614"/>
    <w:rsid w:val="00F4025B"/>
    <w:rsid w:val="00F4053C"/>
    <w:rsid w:val="00F406FB"/>
    <w:rsid w:val="00F40C59"/>
    <w:rsid w:val="00F40F3C"/>
    <w:rsid w:val="00F40FDC"/>
    <w:rsid w:val="00F41316"/>
    <w:rsid w:val="00F41CC8"/>
    <w:rsid w:val="00F42522"/>
    <w:rsid w:val="00F425C9"/>
    <w:rsid w:val="00F4409F"/>
    <w:rsid w:val="00F447CD"/>
    <w:rsid w:val="00F4568C"/>
    <w:rsid w:val="00F4598D"/>
    <w:rsid w:val="00F46917"/>
    <w:rsid w:val="00F46918"/>
    <w:rsid w:val="00F46CA6"/>
    <w:rsid w:val="00F47B04"/>
    <w:rsid w:val="00F50AAA"/>
    <w:rsid w:val="00F50D6A"/>
    <w:rsid w:val="00F523D0"/>
    <w:rsid w:val="00F52410"/>
    <w:rsid w:val="00F525BE"/>
    <w:rsid w:val="00F539C7"/>
    <w:rsid w:val="00F54E06"/>
    <w:rsid w:val="00F5512D"/>
    <w:rsid w:val="00F554C0"/>
    <w:rsid w:val="00F56A51"/>
    <w:rsid w:val="00F576DE"/>
    <w:rsid w:val="00F57971"/>
    <w:rsid w:val="00F57F3D"/>
    <w:rsid w:val="00F60520"/>
    <w:rsid w:val="00F61524"/>
    <w:rsid w:val="00F619E1"/>
    <w:rsid w:val="00F620B1"/>
    <w:rsid w:val="00F62116"/>
    <w:rsid w:val="00F62E78"/>
    <w:rsid w:val="00F63AFA"/>
    <w:rsid w:val="00F640CE"/>
    <w:rsid w:val="00F65AB4"/>
    <w:rsid w:val="00F66D86"/>
    <w:rsid w:val="00F67E06"/>
    <w:rsid w:val="00F67E99"/>
    <w:rsid w:val="00F70B98"/>
    <w:rsid w:val="00F714BD"/>
    <w:rsid w:val="00F71A83"/>
    <w:rsid w:val="00F71D71"/>
    <w:rsid w:val="00F72A8F"/>
    <w:rsid w:val="00F72A9E"/>
    <w:rsid w:val="00F72C15"/>
    <w:rsid w:val="00F73080"/>
    <w:rsid w:val="00F730D9"/>
    <w:rsid w:val="00F73AED"/>
    <w:rsid w:val="00F7409E"/>
    <w:rsid w:val="00F7427E"/>
    <w:rsid w:val="00F74751"/>
    <w:rsid w:val="00F75AD6"/>
    <w:rsid w:val="00F76D95"/>
    <w:rsid w:val="00F772A5"/>
    <w:rsid w:val="00F820CA"/>
    <w:rsid w:val="00F82282"/>
    <w:rsid w:val="00F83E52"/>
    <w:rsid w:val="00F83F69"/>
    <w:rsid w:val="00F846EA"/>
    <w:rsid w:val="00F8603A"/>
    <w:rsid w:val="00F86EE2"/>
    <w:rsid w:val="00F87B67"/>
    <w:rsid w:val="00F903B9"/>
    <w:rsid w:val="00F90404"/>
    <w:rsid w:val="00F90E15"/>
    <w:rsid w:val="00F90FE3"/>
    <w:rsid w:val="00F91692"/>
    <w:rsid w:val="00F91B02"/>
    <w:rsid w:val="00F92384"/>
    <w:rsid w:val="00F929FD"/>
    <w:rsid w:val="00F92BF6"/>
    <w:rsid w:val="00F93F9E"/>
    <w:rsid w:val="00F96CBB"/>
    <w:rsid w:val="00F96DAE"/>
    <w:rsid w:val="00F97867"/>
    <w:rsid w:val="00FA01F5"/>
    <w:rsid w:val="00FA09BD"/>
    <w:rsid w:val="00FA0B76"/>
    <w:rsid w:val="00FA288E"/>
    <w:rsid w:val="00FA32F4"/>
    <w:rsid w:val="00FA3426"/>
    <w:rsid w:val="00FA3458"/>
    <w:rsid w:val="00FA3E14"/>
    <w:rsid w:val="00FA522C"/>
    <w:rsid w:val="00FA532B"/>
    <w:rsid w:val="00FA5CD2"/>
    <w:rsid w:val="00FA6ED8"/>
    <w:rsid w:val="00FA7266"/>
    <w:rsid w:val="00FA7E00"/>
    <w:rsid w:val="00FB0027"/>
    <w:rsid w:val="00FB010A"/>
    <w:rsid w:val="00FB0FF6"/>
    <w:rsid w:val="00FB1141"/>
    <w:rsid w:val="00FB2414"/>
    <w:rsid w:val="00FB27CC"/>
    <w:rsid w:val="00FB2DD4"/>
    <w:rsid w:val="00FB3781"/>
    <w:rsid w:val="00FB5592"/>
    <w:rsid w:val="00FB5EE4"/>
    <w:rsid w:val="00FB600A"/>
    <w:rsid w:val="00FB640C"/>
    <w:rsid w:val="00FB73E6"/>
    <w:rsid w:val="00FC15A9"/>
    <w:rsid w:val="00FC2E27"/>
    <w:rsid w:val="00FC307B"/>
    <w:rsid w:val="00FC366F"/>
    <w:rsid w:val="00FC39BF"/>
    <w:rsid w:val="00FC4A95"/>
    <w:rsid w:val="00FC5715"/>
    <w:rsid w:val="00FC6F55"/>
    <w:rsid w:val="00FC70D9"/>
    <w:rsid w:val="00FC7F49"/>
    <w:rsid w:val="00FD0A80"/>
    <w:rsid w:val="00FD1EFF"/>
    <w:rsid w:val="00FD25E3"/>
    <w:rsid w:val="00FD2FAF"/>
    <w:rsid w:val="00FD3715"/>
    <w:rsid w:val="00FD3ECE"/>
    <w:rsid w:val="00FD42F5"/>
    <w:rsid w:val="00FD4ABD"/>
    <w:rsid w:val="00FD4D2F"/>
    <w:rsid w:val="00FD4FA0"/>
    <w:rsid w:val="00FD68FD"/>
    <w:rsid w:val="00FD6FC9"/>
    <w:rsid w:val="00FD7584"/>
    <w:rsid w:val="00FD7979"/>
    <w:rsid w:val="00FE0298"/>
    <w:rsid w:val="00FE02A4"/>
    <w:rsid w:val="00FE0591"/>
    <w:rsid w:val="00FE0632"/>
    <w:rsid w:val="00FE09B7"/>
    <w:rsid w:val="00FE0BE8"/>
    <w:rsid w:val="00FE165F"/>
    <w:rsid w:val="00FE1A01"/>
    <w:rsid w:val="00FE1FA4"/>
    <w:rsid w:val="00FE2339"/>
    <w:rsid w:val="00FE2915"/>
    <w:rsid w:val="00FE320D"/>
    <w:rsid w:val="00FE41C3"/>
    <w:rsid w:val="00FE4546"/>
    <w:rsid w:val="00FE4735"/>
    <w:rsid w:val="00FE7938"/>
    <w:rsid w:val="00FF01FE"/>
    <w:rsid w:val="00FF068C"/>
    <w:rsid w:val="00FF0BBB"/>
    <w:rsid w:val="00FF0BDE"/>
    <w:rsid w:val="00FF0D18"/>
    <w:rsid w:val="00FF12A4"/>
    <w:rsid w:val="00FF1898"/>
    <w:rsid w:val="00FF2FF5"/>
    <w:rsid w:val="00FF4766"/>
    <w:rsid w:val="00FF4CE5"/>
    <w:rsid w:val="00FF56BB"/>
    <w:rsid w:val="00FF5AB1"/>
    <w:rsid w:val="00FF69E9"/>
    <w:rsid w:val="00FF6F57"/>
    <w:rsid w:val="00FF72CC"/>
    <w:rsid w:val="00FF798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2AA1E612"/>
  <w15:docId w15:val="{ACCB055D-044C-4B9D-BC51-24DC5F2F7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5F34C1"/>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uiPriority w:val="99"/>
    <w:rsid w:val="007C70A1"/>
    <w:pPr>
      <w:tabs>
        <w:tab w:val="center" w:pos="4536"/>
        <w:tab w:val="right" w:pos="9072"/>
      </w:tabs>
    </w:pPr>
    <w:rPr>
      <w:sz w:val="24"/>
      <w:lang w:val="x-none"/>
    </w:rPr>
  </w:style>
  <w:style w:type="character" w:customStyle="1" w:styleId="GlavaZnak">
    <w:name w:val="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lang w:val="x-none"/>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uiPriority w:val="99"/>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6"/>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uiPriority w:val="99"/>
    <w:semiHidden/>
    <w:unhideWhenUsed/>
    <w:rsid w:val="002A4934"/>
    <w:rPr>
      <w:sz w:val="16"/>
      <w:szCs w:val="16"/>
    </w:rPr>
  </w:style>
  <w:style w:type="paragraph" w:styleId="Sprotnaopomba-besedilo">
    <w:name w:val="footnote text"/>
    <w:basedOn w:val="Navaden"/>
    <w:link w:val="Sprotnaopomba-besediloZnak"/>
    <w:unhideWhenUsed/>
    <w:rsid w:val="009C5278"/>
  </w:style>
  <w:style w:type="character" w:customStyle="1" w:styleId="Sprotnaopomba-besediloZnak">
    <w:name w:val="Sprotna opomba - besedilo Znak"/>
    <w:link w:val="Sprotnaopomba-besedilo"/>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character" w:customStyle="1" w:styleId="OdstavekseznamaZnak">
    <w:name w:val="Odstavek seznama Znak"/>
    <w:aliases w:val="za tekst Znak,Odstavek seznama_IP Znak"/>
    <w:link w:val="Odstavekseznama"/>
    <w:uiPriority w:val="34"/>
    <w:rsid w:val="00C53A34"/>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9402">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08058566">
      <w:bodyDiv w:val="1"/>
      <w:marLeft w:val="0"/>
      <w:marRight w:val="0"/>
      <w:marTop w:val="0"/>
      <w:marBottom w:val="0"/>
      <w:divBdr>
        <w:top w:val="none" w:sz="0" w:space="0" w:color="auto"/>
        <w:left w:val="none" w:sz="0" w:space="0" w:color="auto"/>
        <w:bottom w:val="none" w:sz="0" w:space="0" w:color="auto"/>
        <w:right w:val="none" w:sz="0" w:space="0" w:color="auto"/>
      </w:divBdr>
    </w:div>
    <w:div w:id="557975273">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19459209">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3113593">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39096953">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464508">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1580573">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5189912">
      <w:bodyDiv w:val="1"/>
      <w:marLeft w:val="0"/>
      <w:marRight w:val="0"/>
      <w:marTop w:val="0"/>
      <w:marBottom w:val="0"/>
      <w:divBdr>
        <w:top w:val="none" w:sz="0" w:space="0" w:color="auto"/>
        <w:left w:val="none" w:sz="0" w:space="0" w:color="auto"/>
        <w:bottom w:val="none" w:sz="0" w:space="0" w:color="auto"/>
        <w:right w:val="none" w:sz="0" w:space="0" w:color="auto"/>
      </w:divBdr>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31024916">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36401537">
      <w:bodyDiv w:val="1"/>
      <w:marLeft w:val="0"/>
      <w:marRight w:val="0"/>
      <w:marTop w:val="0"/>
      <w:marBottom w:val="0"/>
      <w:divBdr>
        <w:top w:val="none" w:sz="0" w:space="0" w:color="auto"/>
        <w:left w:val="none" w:sz="0" w:space="0" w:color="auto"/>
        <w:bottom w:val="none" w:sz="0" w:space="0" w:color="auto"/>
        <w:right w:val="none" w:sz="0" w:space="0" w:color="auto"/>
      </w:divBdr>
      <w:divsChild>
        <w:div w:id="1503543660">
          <w:marLeft w:val="0"/>
          <w:marRight w:val="0"/>
          <w:marTop w:val="0"/>
          <w:marBottom w:val="0"/>
          <w:divBdr>
            <w:top w:val="none" w:sz="0" w:space="0" w:color="auto"/>
            <w:left w:val="none" w:sz="0" w:space="0" w:color="auto"/>
            <w:bottom w:val="none" w:sz="0" w:space="0" w:color="auto"/>
            <w:right w:val="none" w:sz="0" w:space="0" w:color="auto"/>
          </w:divBdr>
          <w:divsChild>
            <w:div w:id="1795640561">
              <w:marLeft w:val="0"/>
              <w:marRight w:val="0"/>
              <w:marTop w:val="0"/>
              <w:marBottom w:val="0"/>
              <w:divBdr>
                <w:top w:val="none" w:sz="0" w:space="0" w:color="auto"/>
                <w:left w:val="none" w:sz="0" w:space="0" w:color="auto"/>
                <w:bottom w:val="none" w:sz="0" w:space="0" w:color="auto"/>
                <w:right w:val="none" w:sz="0" w:space="0" w:color="auto"/>
              </w:divBdr>
              <w:divsChild>
                <w:div w:id="910652644">
                  <w:marLeft w:val="-225"/>
                  <w:marRight w:val="-225"/>
                  <w:marTop w:val="0"/>
                  <w:marBottom w:val="0"/>
                  <w:divBdr>
                    <w:top w:val="none" w:sz="0" w:space="0" w:color="auto"/>
                    <w:left w:val="none" w:sz="0" w:space="0" w:color="auto"/>
                    <w:bottom w:val="none" w:sz="0" w:space="0" w:color="auto"/>
                    <w:right w:val="none" w:sz="0" w:space="0" w:color="auto"/>
                  </w:divBdr>
                  <w:divsChild>
                    <w:div w:id="1426919440">
                      <w:marLeft w:val="0"/>
                      <w:marRight w:val="0"/>
                      <w:marTop w:val="0"/>
                      <w:marBottom w:val="0"/>
                      <w:divBdr>
                        <w:top w:val="none" w:sz="0" w:space="0" w:color="auto"/>
                        <w:left w:val="none" w:sz="0" w:space="0" w:color="auto"/>
                        <w:bottom w:val="none" w:sz="0" w:space="0" w:color="auto"/>
                        <w:right w:val="none" w:sz="0" w:space="0" w:color="auto"/>
                      </w:divBdr>
                      <w:divsChild>
                        <w:div w:id="632712552">
                          <w:marLeft w:val="0"/>
                          <w:marRight w:val="0"/>
                          <w:marTop w:val="0"/>
                          <w:marBottom w:val="0"/>
                          <w:divBdr>
                            <w:top w:val="none" w:sz="0" w:space="0" w:color="auto"/>
                            <w:left w:val="none" w:sz="0" w:space="0" w:color="auto"/>
                            <w:bottom w:val="none" w:sz="0" w:space="0" w:color="auto"/>
                            <w:right w:val="none" w:sz="0" w:space="0" w:color="auto"/>
                          </w:divBdr>
                          <w:divsChild>
                            <w:div w:id="849291354">
                              <w:marLeft w:val="-225"/>
                              <w:marRight w:val="-225"/>
                              <w:marTop w:val="0"/>
                              <w:marBottom w:val="0"/>
                              <w:divBdr>
                                <w:top w:val="none" w:sz="0" w:space="0" w:color="auto"/>
                                <w:left w:val="none" w:sz="0" w:space="0" w:color="auto"/>
                                <w:bottom w:val="none" w:sz="0" w:space="0" w:color="auto"/>
                                <w:right w:val="none" w:sz="0" w:space="0" w:color="auto"/>
                              </w:divBdr>
                              <w:divsChild>
                                <w:div w:id="723800278">
                                  <w:marLeft w:val="0"/>
                                  <w:marRight w:val="0"/>
                                  <w:marTop w:val="0"/>
                                  <w:marBottom w:val="0"/>
                                  <w:divBdr>
                                    <w:top w:val="none" w:sz="0" w:space="0" w:color="auto"/>
                                    <w:left w:val="none" w:sz="0" w:space="0" w:color="auto"/>
                                    <w:bottom w:val="none" w:sz="0" w:space="0" w:color="auto"/>
                                    <w:right w:val="none" w:sz="0" w:space="0" w:color="auto"/>
                                  </w:divBdr>
                                  <w:divsChild>
                                    <w:div w:id="1041326475">
                                      <w:marLeft w:val="0"/>
                                      <w:marRight w:val="0"/>
                                      <w:marTop w:val="0"/>
                                      <w:marBottom w:val="0"/>
                                      <w:divBdr>
                                        <w:top w:val="none" w:sz="0" w:space="0" w:color="auto"/>
                                        <w:left w:val="none" w:sz="0" w:space="0" w:color="auto"/>
                                        <w:bottom w:val="none" w:sz="0" w:space="0" w:color="auto"/>
                                        <w:right w:val="none" w:sz="0" w:space="0" w:color="auto"/>
                                      </w:divBdr>
                                      <w:divsChild>
                                        <w:div w:id="685055832">
                                          <w:marLeft w:val="0"/>
                                          <w:marRight w:val="0"/>
                                          <w:marTop w:val="240"/>
                                          <w:marBottom w:val="120"/>
                                          <w:divBdr>
                                            <w:top w:val="none" w:sz="0" w:space="0" w:color="auto"/>
                                            <w:left w:val="none" w:sz="0" w:space="0" w:color="auto"/>
                                            <w:bottom w:val="none" w:sz="0" w:space="0" w:color="auto"/>
                                            <w:right w:val="none" w:sz="0" w:space="0" w:color="auto"/>
                                          </w:divBdr>
                                        </w:div>
                                        <w:div w:id="2067870637">
                                          <w:marLeft w:val="0"/>
                                          <w:marRight w:val="0"/>
                                          <w:marTop w:val="240"/>
                                          <w:marBottom w:val="120"/>
                                          <w:divBdr>
                                            <w:top w:val="none" w:sz="0" w:space="0" w:color="auto"/>
                                            <w:left w:val="none" w:sz="0" w:space="0" w:color="auto"/>
                                            <w:bottom w:val="none" w:sz="0" w:space="0" w:color="auto"/>
                                            <w:right w:val="none" w:sz="0" w:space="0" w:color="auto"/>
                                          </w:divBdr>
                                        </w:div>
                                        <w:div w:id="37173111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096700880">
      <w:bodyDiv w:val="1"/>
      <w:marLeft w:val="0"/>
      <w:marRight w:val="0"/>
      <w:marTop w:val="0"/>
      <w:marBottom w:val="0"/>
      <w:divBdr>
        <w:top w:val="none" w:sz="0" w:space="0" w:color="auto"/>
        <w:left w:val="none" w:sz="0" w:space="0" w:color="auto"/>
        <w:bottom w:val="none" w:sz="0" w:space="0" w:color="auto"/>
        <w:right w:val="none" w:sz="0" w:space="0" w:color="auto"/>
      </w:divBdr>
      <w:divsChild>
        <w:div w:id="1199777387">
          <w:marLeft w:val="0"/>
          <w:marRight w:val="0"/>
          <w:marTop w:val="0"/>
          <w:marBottom w:val="0"/>
          <w:divBdr>
            <w:top w:val="none" w:sz="0" w:space="0" w:color="auto"/>
            <w:left w:val="none" w:sz="0" w:space="0" w:color="auto"/>
            <w:bottom w:val="none" w:sz="0" w:space="0" w:color="auto"/>
            <w:right w:val="none" w:sz="0" w:space="0" w:color="auto"/>
          </w:divBdr>
          <w:divsChild>
            <w:div w:id="1150907882">
              <w:marLeft w:val="0"/>
              <w:marRight w:val="0"/>
              <w:marTop w:val="0"/>
              <w:marBottom w:val="0"/>
              <w:divBdr>
                <w:top w:val="none" w:sz="0" w:space="0" w:color="auto"/>
                <w:left w:val="none" w:sz="0" w:space="0" w:color="auto"/>
                <w:bottom w:val="none" w:sz="0" w:space="0" w:color="auto"/>
                <w:right w:val="none" w:sz="0" w:space="0" w:color="auto"/>
              </w:divBdr>
              <w:divsChild>
                <w:div w:id="746076212">
                  <w:marLeft w:val="-225"/>
                  <w:marRight w:val="-225"/>
                  <w:marTop w:val="0"/>
                  <w:marBottom w:val="0"/>
                  <w:divBdr>
                    <w:top w:val="none" w:sz="0" w:space="0" w:color="auto"/>
                    <w:left w:val="none" w:sz="0" w:space="0" w:color="auto"/>
                    <w:bottom w:val="none" w:sz="0" w:space="0" w:color="auto"/>
                    <w:right w:val="none" w:sz="0" w:space="0" w:color="auto"/>
                  </w:divBdr>
                  <w:divsChild>
                    <w:div w:id="884213858">
                      <w:marLeft w:val="0"/>
                      <w:marRight w:val="0"/>
                      <w:marTop w:val="0"/>
                      <w:marBottom w:val="0"/>
                      <w:divBdr>
                        <w:top w:val="none" w:sz="0" w:space="0" w:color="auto"/>
                        <w:left w:val="none" w:sz="0" w:space="0" w:color="auto"/>
                        <w:bottom w:val="none" w:sz="0" w:space="0" w:color="auto"/>
                        <w:right w:val="none" w:sz="0" w:space="0" w:color="auto"/>
                      </w:divBdr>
                      <w:divsChild>
                        <w:div w:id="270285055">
                          <w:marLeft w:val="0"/>
                          <w:marRight w:val="0"/>
                          <w:marTop w:val="0"/>
                          <w:marBottom w:val="0"/>
                          <w:divBdr>
                            <w:top w:val="none" w:sz="0" w:space="0" w:color="auto"/>
                            <w:left w:val="none" w:sz="0" w:space="0" w:color="auto"/>
                            <w:bottom w:val="none" w:sz="0" w:space="0" w:color="auto"/>
                            <w:right w:val="none" w:sz="0" w:space="0" w:color="auto"/>
                          </w:divBdr>
                          <w:divsChild>
                            <w:div w:id="2128157902">
                              <w:marLeft w:val="-225"/>
                              <w:marRight w:val="-225"/>
                              <w:marTop w:val="0"/>
                              <w:marBottom w:val="0"/>
                              <w:divBdr>
                                <w:top w:val="none" w:sz="0" w:space="0" w:color="auto"/>
                                <w:left w:val="none" w:sz="0" w:space="0" w:color="auto"/>
                                <w:bottom w:val="none" w:sz="0" w:space="0" w:color="auto"/>
                                <w:right w:val="none" w:sz="0" w:space="0" w:color="auto"/>
                              </w:divBdr>
                              <w:divsChild>
                                <w:div w:id="1987975273">
                                  <w:marLeft w:val="0"/>
                                  <w:marRight w:val="0"/>
                                  <w:marTop w:val="0"/>
                                  <w:marBottom w:val="0"/>
                                  <w:divBdr>
                                    <w:top w:val="none" w:sz="0" w:space="0" w:color="auto"/>
                                    <w:left w:val="none" w:sz="0" w:space="0" w:color="auto"/>
                                    <w:bottom w:val="none" w:sz="0" w:space="0" w:color="auto"/>
                                    <w:right w:val="none" w:sz="0" w:space="0" w:color="auto"/>
                                  </w:divBdr>
                                  <w:divsChild>
                                    <w:div w:id="584649725">
                                      <w:marLeft w:val="0"/>
                                      <w:marRight w:val="0"/>
                                      <w:marTop w:val="0"/>
                                      <w:marBottom w:val="0"/>
                                      <w:divBdr>
                                        <w:top w:val="none" w:sz="0" w:space="0" w:color="auto"/>
                                        <w:left w:val="none" w:sz="0" w:space="0" w:color="auto"/>
                                        <w:bottom w:val="none" w:sz="0" w:space="0" w:color="auto"/>
                                        <w:right w:val="none" w:sz="0" w:space="0" w:color="auto"/>
                                      </w:divBdr>
                                      <w:divsChild>
                                        <w:div w:id="224730277">
                                          <w:marLeft w:val="0"/>
                                          <w:marRight w:val="0"/>
                                          <w:marTop w:val="240"/>
                                          <w:marBottom w:val="120"/>
                                          <w:divBdr>
                                            <w:top w:val="none" w:sz="0" w:space="0" w:color="auto"/>
                                            <w:left w:val="none" w:sz="0" w:space="0" w:color="auto"/>
                                            <w:bottom w:val="none" w:sz="0" w:space="0" w:color="auto"/>
                                            <w:right w:val="none" w:sz="0" w:space="0" w:color="auto"/>
                                          </w:divBdr>
                                        </w:div>
                                        <w:div w:id="1919631414">
                                          <w:marLeft w:val="0"/>
                                          <w:marRight w:val="0"/>
                                          <w:marTop w:val="240"/>
                                          <w:marBottom w:val="120"/>
                                          <w:divBdr>
                                            <w:top w:val="none" w:sz="0" w:space="0" w:color="auto"/>
                                            <w:left w:val="none" w:sz="0" w:space="0" w:color="auto"/>
                                            <w:bottom w:val="none" w:sz="0" w:space="0" w:color="auto"/>
                                            <w:right w:val="none" w:sz="0" w:space="0" w:color="auto"/>
                                          </w:divBdr>
                                        </w:div>
                                        <w:div w:id="162700363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yperlink" Target="https://ejn.gov.si/"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sjn@jhl.si" TargetMode="External"/><Relationship Id="rId17" Type="http://schemas.openxmlformats.org/officeDocument/2006/relationships/hyperlink" Target="https://ejn.gov.si/" TargetMode="Externa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jn.gov.si/" TargetMode="External"/><Relationship Id="rId10" Type="http://schemas.openxmlformats.org/officeDocument/2006/relationships/header" Target="header2.xml"/><Relationship Id="rId19" Type="http://schemas.openxmlformats.org/officeDocument/2006/relationships/hyperlink" Target="https://www.kpk-rs.si/sl/pogosta-vprasanj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30E2B0-884B-4EB3-9D25-24C6928C2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61</Pages>
  <Words>20965</Words>
  <Characters>119503</Characters>
  <Application>Microsoft Office Word</Application>
  <DocSecurity>0</DocSecurity>
  <Lines>995</Lines>
  <Paragraphs>280</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140188</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Pintarič;marjeta.peterlin@snaga.si</dc:creator>
  <cp:lastModifiedBy>Jana Nahtigal</cp:lastModifiedBy>
  <cp:revision>3</cp:revision>
  <cp:lastPrinted>2023-01-11T14:01:00Z</cp:lastPrinted>
  <dcterms:created xsi:type="dcterms:W3CDTF">2023-02-01T11:01:00Z</dcterms:created>
  <dcterms:modified xsi:type="dcterms:W3CDTF">2023-02-01T13:37:00Z</dcterms:modified>
</cp:coreProperties>
</file>